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54068" w14:textId="77777777" w:rsidR="00F8312D" w:rsidRPr="00EA24A3" w:rsidRDefault="00F8312D" w:rsidP="00F8312D">
      <w:pPr>
        <w:spacing w:after="0" w:line="408" w:lineRule="auto"/>
        <w:ind w:left="120"/>
        <w:jc w:val="center"/>
        <w:rPr>
          <w:lang w:val="ru-RU"/>
        </w:rPr>
      </w:pPr>
      <w:r w:rsidRPr="00EA24A3">
        <w:rPr>
          <w:rFonts w:ascii="Times New Roman" w:hAnsi="Times New Roman"/>
          <w:b/>
          <w:color w:val="000000"/>
          <w:sz w:val="28"/>
          <w:lang w:val="ru-RU"/>
        </w:rPr>
        <w:t>МИНИСТЕРСТВО ПРОСВЕЩЕНИЯ РОССИЙСКОЙ ФЕДЕРАЦИИ</w:t>
      </w:r>
    </w:p>
    <w:p w14:paraId="2854D829" w14:textId="77777777" w:rsidR="00F8312D" w:rsidRPr="00EA24A3" w:rsidRDefault="00F8312D" w:rsidP="00F8312D">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МИНИСТЕРСТВО ОБРАЗОВАНИЯ СВЕРДЛОВСКОЙ ОБЛАСТИ</w:t>
      </w:r>
    </w:p>
    <w:p w14:paraId="59F55278" w14:textId="77777777" w:rsidR="00F8312D" w:rsidRPr="00EA24A3" w:rsidRDefault="00F8312D" w:rsidP="00F8312D">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СЛОБОДО-ТУРИНСКИЙ МУНИЦИПАЛЬНЫЙ ОТДЕЛ УПРАВЛЕНИЯ ОБРАЗОВАНИ</w:t>
      </w:r>
      <w:r>
        <w:rPr>
          <w:rFonts w:ascii="Times New Roman" w:hAnsi="Times New Roman"/>
          <w:b/>
          <w:color w:val="000000"/>
          <w:sz w:val="28"/>
          <w:lang w:val="ru-RU"/>
        </w:rPr>
        <w:t>ЕМ</w:t>
      </w:r>
    </w:p>
    <w:p w14:paraId="33699A90" w14:textId="333DFD54" w:rsidR="00F8312D" w:rsidRDefault="00F8312D" w:rsidP="00F8312D">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МКОУ "</w:t>
      </w:r>
      <w:r w:rsidR="000B029A">
        <w:rPr>
          <w:rFonts w:ascii="Times New Roman" w:hAnsi="Times New Roman"/>
          <w:b/>
          <w:color w:val="000000"/>
          <w:sz w:val="28"/>
          <w:lang w:val="ru-RU"/>
        </w:rPr>
        <w:t>Тимофеевская</w:t>
      </w:r>
      <w:r w:rsidRPr="00EA24A3">
        <w:rPr>
          <w:rFonts w:ascii="Times New Roman" w:hAnsi="Times New Roman"/>
          <w:b/>
          <w:color w:val="000000"/>
          <w:sz w:val="28"/>
          <w:lang w:val="ru-RU"/>
        </w:rPr>
        <w:t xml:space="preserve"> НОШ "</w:t>
      </w:r>
    </w:p>
    <w:p w14:paraId="5331404A" w14:textId="77777777" w:rsidR="000B029A" w:rsidRDefault="000B029A" w:rsidP="000B029A">
      <w:pPr>
        <w:widowControl w:val="0"/>
        <w:shd w:val="clear" w:color="auto" w:fill="FFFFFF"/>
        <w:autoSpaceDE w:val="0"/>
        <w:autoSpaceDN w:val="0"/>
        <w:spacing w:after="0" w:line="240" w:lineRule="auto"/>
        <w:rPr>
          <w:rFonts w:ascii="Times New Roman" w:eastAsia="Times New Roman" w:hAnsi="Times New Roman" w:cs="Times New Roman"/>
          <w:lang w:val="ru-RU"/>
        </w:rPr>
      </w:pPr>
      <w:proofErr w:type="gramStart"/>
      <w:r>
        <w:rPr>
          <w:rFonts w:ascii="Times New Roman" w:eastAsia="Times New Roman" w:hAnsi="Times New Roman" w:cs="Times New Roman"/>
          <w:sz w:val="28"/>
          <w:szCs w:val="28"/>
          <w:lang w:val="ru-RU"/>
        </w:rPr>
        <w:t xml:space="preserve">Согласовано:   </w:t>
      </w:r>
      <w:proofErr w:type="gramEnd"/>
      <w:r>
        <w:rPr>
          <w:rFonts w:ascii="Times New Roman" w:eastAsia="Times New Roman" w:hAnsi="Times New Roman" w:cs="Times New Roman"/>
          <w:sz w:val="28"/>
          <w:szCs w:val="28"/>
          <w:lang w:val="ru-RU"/>
        </w:rPr>
        <w:t xml:space="preserve">                                                                  Утверждено:</w:t>
      </w:r>
    </w:p>
    <w:p w14:paraId="237C464E" w14:textId="77777777" w:rsidR="000B029A" w:rsidRDefault="000B029A" w:rsidP="000B029A">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Протокол                                                                                                    приказом директора</w:t>
      </w:r>
    </w:p>
    <w:p w14:paraId="71A1D5A1" w14:textId="77777777" w:rsidR="000B029A" w:rsidRDefault="000B029A" w:rsidP="000B029A">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 xml:space="preserve">педагогического совета                                                                            МКОУ </w:t>
      </w:r>
      <w:proofErr w:type="gramStart"/>
      <w:r>
        <w:rPr>
          <w:rFonts w:ascii="Times New Roman" w:eastAsia="Times New Roman" w:hAnsi="Times New Roman" w:cs="Times New Roman"/>
          <w:lang w:val="ru-RU"/>
        </w:rPr>
        <w:t>« Тимофеевская</w:t>
      </w:r>
      <w:proofErr w:type="gramEnd"/>
      <w:r>
        <w:rPr>
          <w:rFonts w:ascii="Times New Roman" w:eastAsia="Times New Roman" w:hAnsi="Times New Roman" w:cs="Times New Roman"/>
          <w:lang w:val="ru-RU"/>
        </w:rPr>
        <w:t xml:space="preserve"> НОШ»</w:t>
      </w:r>
    </w:p>
    <w:p w14:paraId="688D83A3" w14:textId="77777777" w:rsidR="000B029A" w:rsidRDefault="000B029A" w:rsidP="000B029A">
      <w:pPr>
        <w:widowControl w:val="0"/>
        <w:shd w:val="clear" w:color="auto" w:fill="FFFFFF"/>
        <w:autoSpaceDE w:val="0"/>
        <w:autoSpaceDN w:val="0"/>
        <w:spacing w:after="0" w:line="240" w:lineRule="auto"/>
        <w:rPr>
          <w:rFonts w:ascii="Times New Roman" w:eastAsia="Times New Roman" w:hAnsi="Times New Roman" w:cs="Times New Roman"/>
          <w:lang w:val="ru-RU"/>
        </w:rPr>
      </w:pPr>
      <w:r>
        <w:rPr>
          <w:rFonts w:ascii="Times New Roman" w:eastAsia="Times New Roman" w:hAnsi="Times New Roman" w:cs="Times New Roman"/>
          <w:lang w:val="ru-RU"/>
        </w:rPr>
        <w:t xml:space="preserve">№ </w:t>
      </w:r>
      <w:proofErr w:type="gramStart"/>
      <w:r>
        <w:rPr>
          <w:rFonts w:ascii="Times New Roman" w:eastAsia="Times New Roman" w:hAnsi="Times New Roman" w:cs="Times New Roman"/>
          <w:lang w:val="ru-RU"/>
        </w:rPr>
        <w:t>1  от</w:t>
      </w:r>
      <w:proofErr w:type="gramEnd"/>
      <w:r>
        <w:rPr>
          <w:rFonts w:ascii="Times New Roman" w:eastAsia="Times New Roman" w:hAnsi="Times New Roman" w:cs="Times New Roman"/>
          <w:lang w:val="ru-RU"/>
        </w:rPr>
        <w:t xml:space="preserve">  29 августа    2025 г.                                                                    </w:t>
      </w:r>
      <w:proofErr w:type="gramStart"/>
      <w:r>
        <w:rPr>
          <w:rFonts w:ascii="Times New Roman" w:eastAsia="Times New Roman" w:hAnsi="Times New Roman" w:cs="Times New Roman"/>
          <w:lang w:val="ru-RU"/>
        </w:rPr>
        <w:t>от  29.08.2025</w:t>
      </w:r>
      <w:proofErr w:type="gramEnd"/>
      <w:r>
        <w:rPr>
          <w:rFonts w:ascii="Times New Roman" w:eastAsia="Times New Roman" w:hAnsi="Times New Roman" w:cs="Times New Roman"/>
          <w:lang w:val="ru-RU"/>
        </w:rPr>
        <w:t xml:space="preserve"> г. № 50-д</w:t>
      </w:r>
    </w:p>
    <w:p w14:paraId="755B5F66" w14:textId="77777777" w:rsidR="00323729" w:rsidRPr="00F8312D" w:rsidRDefault="00323729">
      <w:pPr>
        <w:spacing w:after="0"/>
        <w:ind w:left="120"/>
        <w:rPr>
          <w:lang w:val="ru-RU"/>
        </w:rPr>
      </w:pPr>
    </w:p>
    <w:p w14:paraId="4D67CB22" w14:textId="4316979F" w:rsidR="00323729" w:rsidRPr="00F8312D" w:rsidRDefault="00323729">
      <w:pPr>
        <w:spacing w:after="0"/>
        <w:ind w:left="120"/>
        <w:rPr>
          <w:lang w:val="ru-RU"/>
        </w:rPr>
      </w:pPr>
    </w:p>
    <w:p w14:paraId="21E8B397" w14:textId="77777777" w:rsidR="00323729" w:rsidRPr="00F8312D" w:rsidRDefault="00323729">
      <w:pPr>
        <w:spacing w:after="0"/>
        <w:ind w:left="120"/>
        <w:rPr>
          <w:lang w:val="ru-RU"/>
        </w:rPr>
      </w:pPr>
    </w:p>
    <w:p w14:paraId="773E7255" w14:textId="77777777" w:rsidR="00323729" w:rsidRPr="00F8312D" w:rsidRDefault="00323729">
      <w:pPr>
        <w:spacing w:after="0"/>
        <w:ind w:left="120"/>
        <w:rPr>
          <w:lang w:val="ru-RU"/>
        </w:rPr>
      </w:pPr>
    </w:p>
    <w:tbl>
      <w:tblPr>
        <w:tblW w:w="0" w:type="auto"/>
        <w:tblLook w:val="04A0" w:firstRow="1" w:lastRow="0" w:firstColumn="1" w:lastColumn="0" w:noHBand="0" w:noVBand="1"/>
      </w:tblPr>
      <w:tblGrid>
        <w:gridCol w:w="3114"/>
        <w:gridCol w:w="3115"/>
        <w:gridCol w:w="3115"/>
      </w:tblGrid>
      <w:tr w:rsidR="00323729" w:rsidRPr="00F8312D" w14:paraId="7F44C243" w14:textId="77777777">
        <w:tc>
          <w:tcPr>
            <w:tcW w:w="3114" w:type="dxa"/>
          </w:tcPr>
          <w:p w14:paraId="31B515D9" w14:textId="77777777" w:rsidR="00F8312D" w:rsidRDefault="00F831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140020" w14:textId="77777777" w:rsidR="00323729" w:rsidRDefault="0032372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9557A62" w14:textId="77777777" w:rsidR="00323729" w:rsidRDefault="00323729">
            <w:pPr>
              <w:autoSpaceDE w:val="0"/>
              <w:autoSpaceDN w:val="0"/>
              <w:spacing w:after="120" w:line="240" w:lineRule="auto"/>
              <w:jc w:val="both"/>
              <w:rPr>
                <w:rFonts w:ascii="Times New Roman" w:eastAsia="Times New Roman" w:hAnsi="Times New Roman"/>
                <w:color w:val="000000"/>
                <w:sz w:val="24"/>
                <w:szCs w:val="24"/>
                <w:lang w:val="ru-RU"/>
              </w:rPr>
            </w:pPr>
          </w:p>
        </w:tc>
      </w:tr>
    </w:tbl>
    <w:p w14:paraId="0BDD7B2E" w14:textId="77777777" w:rsidR="00323729" w:rsidRPr="00F8312D" w:rsidRDefault="00323729">
      <w:pPr>
        <w:spacing w:after="0"/>
        <w:ind w:left="120"/>
        <w:rPr>
          <w:lang w:val="ru-RU"/>
        </w:rPr>
      </w:pPr>
    </w:p>
    <w:p w14:paraId="4ACB4A7C" w14:textId="77777777" w:rsidR="00323729" w:rsidRPr="00F8312D" w:rsidRDefault="00323729">
      <w:pPr>
        <w:spacing w:after="0"/>
        <w:ind w:left="120"/>
        <w:rPr>
          <w:lang w:val="ru-RU"/>
        </w:rPr>
      </w:pPr>
    </w:p>
    <w:p w14:paraId="73F5486B" w14:textId="77777777" w:rsidR="00323729" w:rsidRPr="00F8312D" w:rsidRDefault="00F8312D">
      <w:pPr>
        <w:spacing w:after="0" w:line="408" w:lineRule="auto"/>
        <w:ind w:left="120"/>
        <w:jc w:val="center"/>
        <w:rPr>
          <w:lang w:val="ru-RU"/>
        </w:rPr>
      </w:pPr>
      <w:r w:rsidRPr="00F8312D">
        <w:rPr>
          <w:rFonts w:ascii="Times New Roman" w:hAnsi="Times New Roman"/>
          <w:b/>
          <w:color w:val="000000"/>
          <w:sz w:val="28"/>
          <w:lang w:val="ru-RU"/>
        </w:rPr>
        <w:t>РАБОЧАЯ ПРОГРАММА</w:t>
      </w:r>
    </w:p>
    <w:p w14:paraId="23E814C1" w14:textId="77777777" w:rsidR="00323729" w:rsidRPr="00F8312D" w:rsidRDefault="00F8312D">
      <w:pPr>
        <w:spacing w:after="0" w:line="408" w:lineRule="auto"/>
        <w:ind w:left="120"/>
        <w:jc w:val="center"/>
        <w:rPr>
          <w:lang w:val="ru-RU"/>
        </w:rPr>
      </w:pPr>
      <w:r w:rsidRPr="00F8312D">
        <w:rPr>
          <w:rFonts w:ascii="Times New Roman" w:hAnsi="Times New Roman"/>
          <w:color w:val="000000"/>
          <w:sz w:val="28"/>
          <w:lang w:val="ru-RU"/>
        </w:rPr>
        <w:t>(</w:t>
      </w:r>
      <w:r>
        <w:rPr>
          <w:rFonts w:ascii="Times New Roman" w:hAnsi="Times New Roman"/>
          <w:color w:val="000000"/>
          <w:sz w:val="28"/>
        </w:rPr>
        <w:t>ID</w:t>
      </w:r>
      <w:r w:rsidRPr="00F8312D">
        <w:rPr>
          <w:rFonts w:ascii="Times New Roman" w:hAnsi="Times New Roman"/>
          <w:color w:val="000000"/>
          <w:sz w:val="28"/>
          <w:lang w:val="ru-RU"/>
        </w:rPr>
        <w:t xml:space="preserve"> 3242195)</w:t>
      </w:r>
    </w:p>
    <w:p w14:paraId="1970E889" w14:textId="77777777" w:rsidR="00323729" w:rsidRPr="00F8312D" w:rsidRDefault="00323729">
      <w:pPr>
        <w:spacing w:after="0"/>
        <w:ind w:left="120"/>
        <w:jc w:val="center"/>
        <w:rPr>
          <w:lang w:val="ru-RU"/>
        </w:rPr>
      </w:pPr>
    </w:p>
    <w:p w14:paraId="1B95A0FF" w14:textId="77777777" w:rsidR="00323729" w:rsidRPr="00F8312D" w:rsidRDefault="00F8312D">
      <w:pPr>
        <w:spacing w:after="0" w:line="408" w:lineRule="auto"/>
        <w:ind w:left="120"/>
        <w:jc w:val="center"/>
        <w:rPr>
          <w:lang w:val="ru-RU"/>
        </w:rPr>
      </w:pPr>
      <w:r w:rsidRPr="00F8312D">
        <w:rPr>
          <w:rFonts w:ascii="Times New Roman" w:hAnsi="Times New Roman"/>
          <w:b/>
          <w:color w:val="000000"/>
          <w:sz w:val="28"/>
          <w:lang w:val="ru-RU"/>
        </w:rPr>
        <w:t>учебного предмета «Литературное чтение»</w:t>
      </w:r>
    </w:p>
    <w:p w14:paraId="564E0637" w14:textId="77777777" w:rsidR="00323729" w:rsidRPr="00F8312D" w:rsidRDefault="00F8312D">
      <w:pPr>
        <w:spacing w:after="0" w:line="408" w:lineRule="auto"/>
        <w:ind w:left="120"/>
        <w:jc w:val="center"/>
        <w:rPr>
          <w:lang w:val="ru-RU"/>
        </w:rPr>
      </w:pPr>
      <w:r w:rsidRPr="00F8312D">
        <w:rPr>
          <w:rFonts w:ascii="Times New Roman" w:hAnsi="Times New Roman"/>
          <w:color w:val="000000"/>
          <w:sz w:val="28"/>
          <w:lang w:val="ru-RU"/>
        </w:rPr>
        <w:t xml:space="preserve">для обучающихся 1-4 классов </w:t>
      </w:r>
    </w:p>
    <w:p w14:paraId="0A5152EF" w14:textId="77777777" w:rsidR="00323729" w:rsidRPr="00F8312D" w:rsidRDefault="00323729">
      <w:pPr>
        <w:spacing w:after="0"/>
        <w:ind w:left="120"/>
        <w:jc w:val="center"/>
        <w:rPr>
          <w:lang w:val="ru-RU"/>
        </w:rPr>
      </w:pPr>
    </w:p>
    <w:p w14:paraId="6CE76454" w14:textId="77777777" w:rsidR="00323729" w:rsidRPr="00F8312D" w:rsidRDefault="00323729">
      <w:pPr>
        <w:spacing w:after="0"/>
        <w:ind w:left="120"/>
        <w:jc w:val="center"/>
        <w:rPr>
          <w:lang w:val="ru-RU"/>
        </w:rPr>
      </w:pPr>
    </w:p>
    <w:p w14:paraId="0400CBA0" w14:textId="77777777" w:rsidR="00323729" w:rsidRPr="00F8312D" w:rsidRDefault="00323729">
      <w:pPr>
        <w:spacing w:after="0"/>
        <w:ind w:left="120"/>
        <w:jc w:val="center"/>
        <w:rPr>
          <w:lang w:val="ru-RU"/>
        </w:rPr>
      </w:pPr>
    </w:p>
    <w:p w14:paraId="2D907C30" w14:textId="77777777" w:rsidR="00323729" w:rsidRPr="00F8312D" w:rsidRDefault="00323729">
      <w:pPr>
        <w:spacing w:after="0"/>
        <w:ind w:left="120"/>
        <w:jc w:val="center"/>
        <w:rPr>
          <w:lang w:val="ru-RU"/>
        </w:rPr>
      </w:pPr>
    </w:p>
    <w:p w14:paraId="1AF906B8" w14:textId="77777777" w:rsidR="00323729" w:rsidRDefault="00323729">
      <w:pPr>
        <w:spacing w:after="0"/>
        <w:ind w:left="120"/>
        <w:jc w:val="center"/>
        <w:rPr>
          <w:lang w:val="ru-RU"/>
        </w:rPr>
      </w:pPr>
    </w:p>
    <w:p w14:paraId="5E838D0B" w14:textId="77777777" w:rsidR="00F8312D" w:rsidRDefault="00F8312D">
      <w:pPr>
        <w:spacing w:after="0"/>
        <w:ind w:left="120"/>
        <w:jc w:val="center"/>
        <w:rPr>
          <w:lang w:val="ru-RU"/>
        </w:rPr>
      </w:pPr>
    </w:p>
    <w:p w14:paraId="77C6D4C8" w14:textId="77777777" w:rsidR="00F8312D" w:rsidRPr="00F8312D" w:rsidRDefault="00F8312D">
      <w:pPr>
        <w:spacing w:after="0"/>
        <w:ind w:left="120"/>
        <w:jc w:val="center"/>
        <w:rPr>
          <w:lang w:val="ru-RU"/>
        </w:rPr>
      </w:pPr>
    </w:p>
    <w:p w14:paraId="21DDEB2D" w14:textId="77777777" w:rsidR="00323729" w:rsidRPr="00F8312D" w:rsidRDefault="00323729">
      <w:pPr>
        <w:spacing w:after="0"/>
        <w:ind w:left="120"/>
        <w:jc w:val="center"/>
        <w:rPr>
          <w:lang w:val="ru-RU"/>
        </w:rPr>
      </w:pPr>
    </w:p>
    <w:p w14:paraId="239170D8" w14:textId="77777777" w:rsidR="000B029A" w:rsidRDefault="000B029A">
      <w:pPr>
        <w:spacing w:after="0"/>
        <w:ind w:left="120"/>
        <w:jc w:val="center"/>
        <w:rPr>
          <w:rFonts w:ascii="Times New Roman" w:hAnsi="Times New Roman"/>
          <w:color w:val="000000"/>
          <w:sz w:val="28"/>
          <w:lang w:val="ru-RU"/>
        </w:rPr>
      </w:pPr>
    </w:p>
    <w:p w14:paraId="07D1D445" w14:textId="77777777" w:rsidR="000B029A" w:rsidRDefault="000B029A">
      <w:pPr>
        <w:spacing w:after="0"/>
        <w:ind w:left="120"/>
        <w:jc w:val="center"/>
        <w:rPr>
          <w:rFonts w:ascii="Times New Roman" w:hAnsi="Times New Roman"/>
          <w:color w:val="000000"/>
          <w:sz w:val="28"/>
          <w:lang w:val="ru-RU"/>
        </w:rPr>
      </w:pPr>
    </w:p>
    <w:p w14:paraId="197602B2" w14:textId="77777777" w:rsidR="000B029A" w:rsidRDefault="000B029A">
      <w:pPr>
        <w:spacing w:after="0"/>
        <w:ind w:left="120"/>
        <w:jc w:val="center"/>
        <w:rPr>
          <w:rFonts w:ascii="Times New Roman" w:hAnsi="Times New Roman"/>
          <w:color w:val="000000"/>
          <w:sz w:val="28"/>
          <w:lang w:val="ru-RU"/>
        </w:rPr>
      </w:pPr>
    </w:p>
    <w:p w14:paraId="6AC1D442" w14:textId="77777777" w:rsidR="000B029A" w:rsidRDefault="000B029A">
      <w:pPr>
        <w:spacing w:after="0"/>
        <w:ind w:left="120"/>
        <w:jc w:val="center"/>
        <w:rPr>
          <w:rFonts w:ascii="Times New Roman" w:hAnsi="Times New Roman"/>
          <w:color w:val="000000"/>
          <w:sz w:val="28"/>
          <w:lang w:val="ru-RU"/>
        </w:rPr>
      </w:pPr>
    </w:p>
    <w:p w14:paraId="5993F430" w14:textId="6375423F" w:rsidR="00323729" w:rsidRPr="00F8312D" w:rsidRDefault="00F8312D">
      <w:pPr>
        <w:spacing w:after="0"/>
        <w:ind w:left="120"/>
        <w:jc w:val="center"/>
        <w:rPr>
          <w:lang w:val="ru-RU"/>
        </w:rPr>
      </w:pPr>
      <w:r w:rsidRPr="00F8312D">
        <w:rPr>
          <w:rFonts w:ascii="Times New Roman" w:hAnsi="Times New Roman"/>
          <w:color w:val="000000"/>
          <w:sz w:val="28"/>
          <w:lang w:val="ru-RU"/>
        </w:rPr>
        <w:t>с.</w:t>
      </w:r>
      <w:r w:rsidR="000B029A">
        <w:rPr>
          <w:rFonts w:ascii="Times New Roman" w:hAnsi="Times New Roman"/>
          <w:color w:val="000000"/>
          <w:sz w:val="28"/>
          <w:lang w:val="ru-RU"/>
        </w:rPr>
        <w:t>Тимофеево</w:t>
      </w:r>
      <w:r w:rsidRPr="00F8312D">
        <w:rPr>
          <w:rFonts w:ascii="Times New Roman" w:hAnsi="Times New Roman"/>
          <w:color w:val="000000"/>
          <w:sz w:val="28"/>
          <w:lang w:val="ru-RU"/>
        </w:rPr>
        <w:t>, 2025</w:t>
      </w:r>
    </w:p>
    <w:p w14:paraId="1C0BC349" w14:textId="77777777" w:rsidR="00323729" w:rsidRPr="00F8312D" w:rsidRDefault="00323729">
      <w:pPr>
        <w:spacing w:after="0"/>
        <w:ind w:left="120"/>
        <w:jc w:val="center"/>
        <w:rPr>
          <w:lang w:val="ru-RU"/>
        </w:rPr>
      </w:pPr>
    </w:p>
    <w:p w14:paraId="0A4F85F0" w14:textId="77777777" w:rsidR="00323729" w:rsidRPr="00F8312D" w:rsidRDefault="00323729">
      <w:pPr>
        <w:spacing w:after="0"/>
        <w:ind w:left="120"/>
        <w:jc w:val="center"/>
        <w:rPr>
          <w:lang w:val="ru-RU"/>
        </w:rPr>
      </w:pPr>
    </w:p>
    <w:p w14:paraId="27D2076E" w14:textId="77777777" w:rsidR="00323729" w:rsidRPr="00F8312D" w:rsidRDefault="00323729">
      <w:pPr>
        <w:spacing w:after="0"/>
        <w:ind w:left="120"/>
        <w:jc w:val="center"/>
        <w:rPr>
          <w:lang w:val="ru-RU"/>
        </w:rPr>
      </w:pPr>
    </w:p>
    <w:p w14:paraId="3F73C620" w14:textId="77777777" w:rsidR="00323729" w:rsidRPr="00F8312D" w:rsidRDefault="00323729">
      <w:pPr>
        <w:spacing w:after="0"/>
        <w:ind w:left="120"/>
        <w:rPr>
          <w:lang w:val="ru-RU"/>
        </w:rPr>
      </w:pPr>
    </w:p>
    <w:p w14:paraId="5784982F" w14:textId="77777777" w:rsidR="00323729" w:rsidRPr="00F8312D" w:rsidRDefault="00323729">
      <w:pPr>
        <w:rPr>
          <w:lang w:val="ru-RU"/>
        </w:rPr>
        <w:sectPr w:rsidR="00323729" w:rsidRPr="00F8312D">
          <w:pgSz w:w="11906" w:h="16383"/>
          <w:pgMar w:top="1134" w:right="850" w:bottom="1134" w:left="1701" w:header="720" w:footer="720" w:gutter="0"/>
          <w:cols w:space="720"/>
        </w:sectPr>
      </w:pPr>
      <w:bookmarkStart w:id="0" w:name="block-24427393"/>
    </w:p>
    <w:bookmarkEnd w:id="0"/>
    <w:p w14:paraId="14CF25C2" w14:textId="77777777" w:rsidR="00323729" w:rsidRPr="00F8312D" w:rsidRDefault="00F8312D">
      <w:pPr>
        <w:spacing w:after="0" w:line="264" w:lineRule="auto"/>
        <w:ind w:left="120"/>
        <w:rPr>
          <w:lang w:val="ru-RU"/>
        </w:rPr>
      </w:pPr>
      <w:r w:rsidRPr="00F8312D">
        <w:rPr>
          <w:rFonts w:ascii="Times New Roman" w:hAnsi="Times New Roman"/>
          <w:b/>
          <w:color w:val="000000"/>
          <w:sz w:val="28"/>
          <w:lang w:val="ru-RU"/>
        </w:rPr>
        <w:lastRenderedPageBreak/>
        <w:t>ПОЯСНИТЕЛЬНАЯ ЗАПИСКА</w:t>
      </w:r>
    </w:p>
    <w:p w14:paraId="69E83F6B" w14:textId="77777777" w:rsidR="00323729" w:rsidRPr="00F8312D" w:rsidRDefault="00323729">
      <w:pPr>
        <w:spacing w:after="0" w:line="264" w:lineRule="auto"/>
        <w:ind w:left="120"/>
        <w:rPr>
          <w:lang w:val="ru-RU"/>
        </w:rPr>
      </w:pPr>
    </w:p>
    <w:p w14:paraId="0DD5D1B4"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EDA941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270554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A846899" w14:textId="77777777" w:rsidR="00323729" w:rsidRPr="00F8312D" w:rsidRDefault="00323729">
      <w:pPr>
        <w:spacing w:after="0" w:line="264" w:lineRule="auto"/>
        <w:ind w:left="120"/>
        <w:rPr>
          <w:lang w:val="ru-RU"/>
        </w:rPr>
      </w:pPr>
    </w:p>
    <w:p w14:paraId="34AD8D54" w14:textId="77777777" w:rsidR="00323729" w:rsidRPr="00F8312D" w:rsidRDefault="00F8312D">
      <w:pPr>
        <w:spacing w:after="0" w:line="264" w:lineRule="auto"/>
        <w:ind w:left="120"/>
        <w:rPr>
          <w:lang w:val="ru-RU"/>
        </w:rPr>
      </w:pPr>
      <w:r w:rsidRPr="00F8312D">
        <w:rPr>
          <w:rFonts w:ascii="Times New Roman" w:hAnsi="Times New Roman"/>
          <w:b/>
          <w:color w:val="000000"/>
          <w:sz w:val="28"/>
          <w:lang w:val="ru-RU"/>
        </w:rPr>
        <w:t>ОБЩАЯ ХАРАКТЕРИСТИКА УЧЕБНОГО ПРЕДМЕТА «ЛИТЕРАТУРНОЕ ЧТЕНИЕ»</w:t>
      </w:r>
    </w:p>
    <w:p w14:paraId="01138E89" w14:textId="77777777" w:rsidR="00323729" w:rsidRPr="00F8312D" w:rsidRDefault="00323729">
      <w:pPr>
        <w:spacing w:after="0" w:line="264" w:lineRule="auto"/>
        <w:ind w:left="120"/>
        <w:rPr>
          <w:lang w:val="ru-RU"/>
        </w:rPr>
      </w:pPr>
    </w:p>
    <w:p w14:paraId="664FC807"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8312D">
        <w:rPr>
          <w:rFonts w:ascii="Times New Roman" w:hAnsi="Times New Roman"/>
          <w:color w:val="333333"/>
          <w:sz w:val="28"/>
          <w:lang w:val="ru-RU"/>
        </w:rPr>
        <w:t xml:space="preserve">рабочей </w:t>
      </w:r>
      <w:r w:rsidRPr="00F8312D">
        <w:rPr>
          <w:rFonts w:ascii="Times New Roman" w:hAnsi="Times New Roman"/>
          <w:color w:val="000000"/>
          <w:sz w:val="28"/>
          <w:lang w:val="ru-RU"/>
        </w:rPr>
        <w:t>программе воспитания.</w:t>
      </w:r>
    </w:p>
    <w:p w14:paraId="1DB99F7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5278540"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F8312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82FCD1B" w14:textId="77777777" w:rsidR="00323729" w:rsidRPr="00F8312D" w:rsidRDefault="00F8312D">
      <w:pPr>
        <w:spacing w:after="0" w:line="264" w:lineRule="auto"/>
        <w:ind w:left="120"/>
        <w:rPr>
          <w:lang w:val="ru-RU"/>
        </w:rPr>
      </w:pPr>
      <w:r w:rsidRPr="00F8312D">
        <w:rPr>
          <w:rFonts w:ascii="Times New Roman" w:hAnsi="Times New Roman"/>
          <w:b/>
          <w:color w:val="000000"/>
          <w:sz w:val="28"/>
          <w:lang w:val="ru-RU"/>
        </w:rPr>
        <w:t>ЦЕЛИ ИЗУЧЕНИЯ УЧЕБНОГО ПРЕДМЕТА «ЛИТЕРАТУРНОЕ ЧТЕНИЕ»</w:t>
      </w:r>
    </w:p>
    <w:p w14:paraId="2CDC4B2B" w14:textId="77777777" w:rsidR="00323729" w:rsidRPr="00F8312D" w:rsidRDefault="00323729">
      <w:pPr>
        <w:spacing w:after="0" w:line="264" w:lineRule="auto"/>
        <w:ind w:left="120"/>
        <w:rPr>
          <w:lang w:val="ru-RU"/>
        </w:rPr>
      </w:pPr>
    </w:p>
    <w:p w14:paraId="1A3C799B"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D11DFA4"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1BD501F"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6B7A248" w14:textId="77777777" w:rsidR="00323729" w:rsidRPr="00F8312D" w:rsidRDefault="00F8312D">
      <w:pPr>
        <w:numPr>
          <w:ilvl w:val="0"/>
          <w:numId w:val="1"/>
        </w:numPr>
        <w:spacing w:after="0" w:line="264" w:lineRule="auto"/>
        <w:rPr>
          <w:lang w:val="ru-RU"/>
        </w:rPr>
      </w:pPr>
      <w:r w:rsidRPr="00F8312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DD98903" w14:textId="77777777" w:rsidR="00323729" w:rsidRPr="00F8312D" w:rsidRDefault="00F8312D">
      <w:pPr>
        <w:numPr>
          <w:ilvl w:val="0"/>
          <w:numId w:val="1"/>
        </w:numPr>
        <w:spacing w:after="0" w:line="264" w:lineRule="auto"/>
        <w:rPr>
          <w:lang w:val="ru-RU"/>
        </w:rPr>
      </w:pPr>
      <w:r w:rsidRPr="00F8312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0D69FE4D" w14:textId="77777777" w:rsidR="00323729" w:rsidRPr="00F8312D" w:rsidRDefault="00F8312D">
      <w:pPr>
        <w:numPr>
          <w:ilvl w:val="0"/>
          <w:numId w:val="1"/>
        </w:numPr>
        <w:spacing w:after="0" w:line="264" w:lineRule="auto"/>
        <w:rPr>
          <w:lang w:val="ru-RU"/>
        </w:rPr>
      </w:pPr>
      <w:r w:rsidRPr="00F8312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64D8B04" w14:textId="77777777" w:rsidR="00323729" w:rsidRPr="00F8312D" w:rsidRDefault="00F8312D">
      <w:pPr>
        <w:numPr>
          <w:ilvl w:val="0"/>
          <w:numId w:val="1"/>
        </w:numPr>
        <w:spacing w:after="0" w:line="264" w:lineRule="auto"/>
        <w:rPr>
          <w:lang w:val="ru-RU"/>
        </w:rPr>
      </w:pPr>
      <w:r w:rsidRPr="00F8312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7DAF763" w14:textId="77777777" w:rsidR="00323729" w:rsidRPr="00F8312D" w:rsidRDefault="00F8312D">
      <w:pPr>
        <w:numPr>
          <w:ilvl w:val="0"/>
          <w:numId w:val="1"/>
        </w:numPr>
        <w:spacing w:after="0" w:line="264" w:lineRule="auto"/>
        <w:rPr>
          <w:lang w:val="ru-RU"/>
        </w:rPr>
      </w:pPr>
      <w:r w:rsidRPr="00F8312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6517021" w14:textId="77777777" w:rsidR="00323729" w:rsidRPr="00F8312D" w:rsidRDefault="00F8312D">
      <w:pPr>
        <w:numPr>
          <w:ilvl w:val="0"/>
          <w:numId w:val="1"/>
        </w:numPr>
        <w:spacing w:after="0" w:line="264" w:lineRule="auto"/>
        <w:rPr>
          <w:lang w:val="ru-RU"/>
        </w:rPr>
      </w:pPr>
      <w:r w:rsidRPr="00F8312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7D474952" w14:textId="77777777" w:rsidR="00323729" w:rsidRDefault="00F8312D">
      <w:pPr>
        <w:numPr>
          <w:ilvl w:val="0"/>
          <w:numId w:val="1"/>
        </w:numPr>
        <w:spacing w:after="0" w:line="264" w:lineRule="auto"/>
      </w:pPr>
      <w:r>
        <w:rPr>
          <w:rFonts w:ascii="Times New Roman" w:hAnsi="Times New Roman"/>
          <w:color w:val="000000"/>
          <w:sz w:val="28"/>
        </w:rPr>
        <w:t>для решения учебных задач.</w:t>
      </w:r>
    </w:p>
    <w:p w14:paraId="32D4DCDB"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B298006"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8312D">
        <w:rPr>
          <w:rFonts w:ascii="Times New Roman" w:hAnsi="Times New Roman"/>
          <w:color w:val="FF0000"/>
          <w:sz w:val="28"/>
          <w:lang w:val="ru-RU"/>
        </w:rPr>
        <w:t>.</w:t>
      </w:r>
    </w:p>
    <w:p w14:paraId="72211E1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B8BAC12"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8552168" w14:textId="77777777" w:rsidR="00323729" w:rsidRPr="00F8312D" w:rsidRDefault="00F8312D">
      <w:pPr>
        <w:spacing w:after="0" w:line="264" w:lineRule="auto"/>
        <w:ind w:left="120"/>
        <w:rPr>
          <w:lang w:val="ru-RU"/>
        </w:rPr>
      </w:pPr>
      <w:r w:rsidRPr="00F8312D">
        <w:rPr>
          <w:rFonts w:ascii="Times New Roman" w:hAnsi="Times New Roman"/>
          <w:b/>
          <w:color w:val="000000"/>
          <w:sz w:val="28"/>
          <w:lang w:val="ru-RU"/>
        </w:rPr>
        <w:t>МЕСТО УЧЕБНОГО ПРЕДМЕТА «ЛИТЕРАТУРНОЕ ЧТЕНИЕ» В УЧЕБНОМ ПЛАНЕ</w:t>
      </w:r>
    </w:p>
    <w:p w14:paraId="34EF57CB" w14:textId="77777777" w:rsidR="00323729" w:rsidRPr="00F8312D" w:rsidRDefault="00323729">
      <w:pPr>
        <w:spacing w:after="0" w:line="264" w:lineRule="auto"/>
        <w:ind w:left="120"/>
        <w:rPr>
          <w:lang w:val="ru-RU"/>
        </w:rPr>
      </w:pPr>
    </w:p>
    <w:p w14:paraId="5D07C562"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E2C3B1D"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На литературное чтение в 1 классе отводится 132 часа (из них </w:t>
      </w:r>
      <w:bookmarkStart w:id="1" w:name="8184041c-500f-4898-8c17-3f7c192d7a9a"/>
      <w:r w:rsidRPr="00F8312D">
        <w:rPr>
          <w:rFonts w:ascii="Times New Roman" w:hAnsi="Times New Roman"/>
          <w:color w:val="000000"/>
          <w:sz w:val="28"/>
          <w:lang w:val="ru-RU"/>
        </w:rPr>
        <w:t>не менее 80 часов</w:t>
      </w:r>
      <w:bookmarkEnd w:id="1"/>
      <w:r w:rsidRPr="00F8312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1E47A56" w14:textId="77777777" w:rsidR="00323729" w:rsidRPr="00F8312D" w:rsidRDefault="00323729">
      <w:pPr>
        <w:rPr>
          <w:lang w:val="ru-RU"/>
        </w:rPr>
        <w:sectPr w:rsidR="00323729" w:rsidRPr="00F8312D">
          <w:pgSz w:w="11906" w:h="16383"/>
          <w:pgMar w:top="1134" w:right="850" w:bottom="1134" w:left="1701" w:header="720" w:footer="720" w:gutter="0"/>
          <w:cols w:space="720"/>
        </w:sectPr>
      </w:pPr>
      <w:bookmarkStart w:id="2" w:name="block-24427394"/>
    </w:p>
    <w:bookmarkEnd w:id="2"/>
    <w:p w14:paraId="453614ED" w14:textId="77777777" w:rsidR="00323729" w:rsidRPr="00F8312D" w:rsidRDefault="00F8312D">
      <w:pPr>
        <w:spacing w:after="0" w:line="264" w:lineRule="auto"/>
        <w:ind w:left="120"/>
        <w:jc w:val="both"/>
        <w:rPr>
          <w:lang w:val="ru-RU"/>
        </w:rPr>
      </w:pPr>
      <w:r w:rsidRPr="00F8312D">
        <w:rPr>
          <w:rFonts w:ascii="Times New Roman" w:hAnsi="Times New Roman"/>
          <w:b/>
          <w:color w:val="000000"/>
          <w:sz w:val="28"/>
          <w:lang w:val="ru-RU"/>
        </w:rPr>
        <w:lastRenderedPageBreak/>
        <w:t>СОДЕРЖАНИЕ УЧЕБНОГО ПРЕДМЕТА</w:t>
      </w:r>
    </w:p>
    <w:p w14:paraId="46CDA037" w14:textId="77777777" w:rsidR="00323729" w:rsidRPr="00F8312D" w:rsidRDefault="00323729">
      <w:pPr>
        <w:spacing w:after="0" w:line="264" w:lineRule="auto"/>
        <w:ind w:left="120"/>
        <w:jc w:val="both"/>
        <w:rPr>
          <w:lang w:val="ru-RU"/>
        </w:rPr>
      </w:pPr>
    </w:p>
    <w:p w14:paraId="598828D5" w14:textId="77777777" w:rsidR="00323729" w:rsidRPr="00F8312D" w:rsidRDefault="00F8312D">
      <w:pPr>
        <w:spacing w:after="0" w:line="264" w:lineRule="auto"/>
        <w:ind w:firstLine="600"/>
        <w:jc w:val="both"/>
        <w:rPr>
          <w:lang w:val="ru-RU"/>
        </w:rPr>
      </w:pPr>
      <w:r w:rsidRPr="00F8312D">
        <w:rPr>
          <w:rFonts w:ascii="Times New Roman" w:hAnsi="Times New Roman"/>
          <w:b/>
          <w:color w:val="333333"/>
          <w:sz w:val="28"/>
          <w:lang w:val="ru-RU"/>
        </w:rPr>
        <w:t>1 КЛАСС</w:t>
      </w:r>
    </w:p>
    <w:p w14:paraId="57935ED3" w14:textId="77777777" w:rsidR="00323729" w:rsidRPr="00F8312D" w:rsidRDefault="00F8312D">
      <w:pPr>
        <w:spacing w:after="0" w:line="264" w:lineRule="auto"/>
        <w:ind w:firstLine="600"/>
        <w:jc w:val="both"/>
        <w:rPr>
          <w:lang w:val="ru-RU"/>
        </w:rPr>
      </w:pPr>
      <w:r w:rsidRPr="00F8312D">
        <w:rPr>
          <w:rFonts w:ascii="Times New Roman" w:hAnsi="Times New Roman"/>
          <w:b/>
          <w:color w:val="000000"/>
          <w:sz w:val="28"/>
          <w:lang w:val="ru-RU"/>
        </w:rPr>
        <w:t>Обучение грамоте</w:t>
      </w:r>
      <w:bookmarkStart w:id="3" w:name="_ftnref1"/>
      <w:r>
        <w:fldChar w:fldCharType="begin"/>
      </w:r>
      <w:r w:rsidRPr="00F8312D">
        <w:rPr>
          <w:lang w:val="ru-RU"/>
        </w:rPr>
        <w:instrText xml:space="preserve"> </w:instrText>
      </w:r>
      <w:r>
        <w:instrText>HYPERLINK</w:instrText>
      </w:r>
      <w:r w:rsidRPr="00F8312D">
        <w:rPr>
          <w:lang w:val="ru-RU"/>
        </w:rPr>
        <w:instrText xml:space="preserve"> \</w:instrText>
      </w:r>
      <w:r>
        <w:instrText>l</w:instrText>
      </w:r>
      <w:r w:rsidRPr="00F8312D">
        <w:rPr>
          <w:lang w:val="ru-RU"/>
        </w:rPr>
        <w:instrText xml:space="preserve"> "_</w:instrText>
      </w:r>
      <w:r>
        <w:instrText>ftn</w:instrText>
      </w:r>
      <w:r w:rsidRPr="00F8312D">
        <w:rPr>
          <w:lang w:val="ru-RU"/>
        </w:rPr>
        <w:instrText>1" \</w:instrText>
      </w:r>
      <w:r>
        <w:instrText>h</w:instrText>
      </w:r>
      <w:r w:rsidRPr="00F8312D">
        <w:rPr>
          <w:lang w:val="ru-RU"/>
        </w:rPr>
        <w:instrText xml:space="preserve"> </w:instrText>
      </w:r>
      <w:r>
        <w:fldChar w:fldCharType="separate"/>
      </w:r>
      <w:r w:rsidRPr="00F8312D">
        <w:rPr>
          <w:rFonts w:ascii="Times New Roman" w:hAnsi="Times New Roman"/>
          <w:b/>
          <w:color w:val="0000FF"/>
          <w:sz w:val="24"/>
          <w:u w:val="single"/>
          <w:lang w:val="ru-RU"/>
        </w:rPr>
        <w:t>#_</w:t>
      </w:r>
      <w:r>
        <w:rPr>
          <w:rFonts w:ascii="Times New Roman" w:hAnsi="Times New Roman"/>
          <w:b/>
          <w:color w:val="0000FF"/>
          <w:sz w:val="24"/>
          <w:u w:val="single"/>
        </w:rPr>
        <w:t>ftn</w:t>
      </w:r>
      <w:r w:rsidRPr="00F8312D">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3"/>
    </w:p>
    <w:p w14:paraId="4BA9B0A0" w14:textId="77777777" w:rsidR="00323729" w:rsidRPr="00F8312D" w:rsidRDefault="00F8312D">
      <w:pPr>
        <w:spacing w:after="0" w:line="264" w:lineRule="auto"/>
        <w:ind w:firstLine="600"/>
        <w:jc w:val="both"/>
        <w:rPr>
          <w:lang w:val="ru-RU"/>
        </w:rPr>
      </w:pPr>
      <w:r w:rsidRPr="00F8312D">
        <w:rPr>
          <w:rFonts w:ascii="Times New Roman" w:hAnsi="Times New Roman"/>
          <w:b/>
          <w:color w:val="000000"/>
          <w:sz w:val="28"/>
          <w:lang w:val="ru-RU"/>
        </w:rPr>
        <w:t>Развитие речи</w:t>
      </w:r>
    </w:p>
    <w:p w14:paraId="47E9BA26"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C971D57" w14:textId="77777777" w:rsidR="00323729" w:rsidRPr="00F8312D" w:rsidRDefault="00F8312D">
      <w:pPr>
        <w:spacing w:after="0" w:line="264" w:lineRule="auto"/>
        <w:ind w:firstLine="600"/>
        <w:jc w:val="both"/>
        <w:rPr>
          <w:lang w:val="ru-RU"/>
        </w:rPr>
      </w:pPr>
      <w:r w:rsidRPr="00F8312D">
        <w:rPr>
          <w:rFonts w:ascii="Times New Roman" w:hAnsi="Times New Roman"/>
          <w:b/>
          <w:color w:val="000000"/>
          <w:sz w:val="28"/>
          <w:lang w:val="ru-RU"/>
        </w:rPr>
        <w:t>Фонетика</w:t>
      </w:r>
    </w:p>
    <w:p w14:paraId="7C4D9521"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75EFD03" w14:textId="77777777" w:rsidR="00323729" w:rsidRPr="00F8312D" w:rsidRDefault="00F8312D">
      <w:pPr>
        <w:spacing w:after="0" w:line="264" w:lineRule="auto"/>
        <w:ind w:firstLine="600"/>
        <w:jc w:val="both"/>
        <w:rPr>
          <w:lang w:val="ru-RU"/>
        </w:rPr>
      </w:pPr>
      <w:r w:rsidRPr="00F8312D">
        <w:rPr>
          <w:rFonts w:ascii="Times New Roman" w:hAnsi="Times New Roman"/>
          <w:b/>
          <w:color w:val="000000"/>
          <w:sz w:val="28"/>
          <w:lang w:val="ru-RU"/>
        </w:rPr>
        <w:t>Чтение</w:t>
      </w:r>
    </w:p>
    <w:p w14:paraId="221D36D5"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5CD3B94"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D73916E" w14:textId="77777777" w:rsidR="00323729" w:rsidRPr="00F8312D" w:rsidRDefault="00F8312D">
      <w:pPr>
        <w:spacing w:after="0" w:line="264" w:lineRule="auto"/>
        <w:ind w:firstLine="600"/>
        <w:jc w:val="both"/>
        <w:rPr>
          <w:lang w:val="ru-RU"/>
        </w:rPr>
      </w:pPr>
      <w:r w:rsidRPr="00F8312D">
        <w:rPr>
          <w:rFonts w:ascii="Times New Roman" w:hAnsi="Times New Roman"/>
          <w:b/>
          <w:color w:val="000000"/>
          <w:sz w:val="28"/>
          <w:lang w:val="ru-RU"/>
        </w:rPr>
        <w:t>СИСТЕМАТИЧЕСКИЙ КУРС</w:t>
      </w:r>
    </w:p>
    <w:p w14:paraId="159EFBAF"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Сказка фольклорная (народная) и литературная (авторская).</w:t>
      </w:r>
      <w:r w:rsidRPr="00F8312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F2A306F"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F8312D">
        <w:rPr>
          <w:rFonts w:ascii="Times New Roman" w:hAnsi="Times New Roman"/>
          <w:color w:val="000000"/>
          <w:sz w:val="28"/>
          <w:lang w:val="ru-RU"/>
        </w:rPr>
        <w:t>и другие (по выбору).</w:t>
      </w:r>
      <w:bookmarkEnd w:id="4"/>
      <w:r w:rsidRPr="00F8312D">
        <w:rPr>
          <w:rFonts w:ascii="Times New Roman" w:hAnsi="Times New Roman"/>
          <w:color w:val="000000"/>
          <w:sz w:val="28"/>
          <w:lang w:val="ru-RU"/>
        </w:rPr>
        <w:t xml:space="preserve"> </w:t>
      </w:r>
    </w:p>
    <w:p w14:paraId="6090CD37"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детях и для детей.</w:t>
      </w:r>
      <w:r w:rsidRPr="00F8312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8312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E1DAE5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3B62702"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В.А. Осеева «Три товарища», А.Л. Барто «Я – лишний», Ю.И. Ермолаев «Лучший друг» </w:t>
      </w:r>
      <w:bookmarkStart w:id="5" w:name="fea8cf03-c8e1-4ed3-94a3-40e6561a8359"/>
      <w:r w:rsidRPr="00F8312D">
        <w:rPr>
          <w:rFonts w:ascii="Times New Roman" w:hAnsi="Times New Roman"/>
          <w:color w:val="000000"/>
          <w:sz w:val="28"/>
          <w:lang w:val="ru-RU"/>
        </w:rPr>
        <w:t>и другие (по выбору).</w:t>
      </w:r>
      <w:bookmarkEnd w:id="5"/>
    </w:p>
    <w:p w14:paraId="3E0344AE"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 xml:space="preserve">Произведения о родной природе. </w:t>
      </w:r>
      <w:r w:rsidRPr="00F8312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E6E8F98"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Устное народное творчество – малые фольклорные жанры</w:t>
      </w:r>
      <w:r w:rsidRPr="00F8312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2877F8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Произведения для чтения: потешки, загадки, пословицы.</w:t>
      </w:r>
    </w:p>
    <w:p w14:paraId="7334388E"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братьях наших меньших</w:t>
      </w:r>
      <w:r w:rsidRPr="00F8312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56A899C"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F8312D">
        <w:rPr>
          <w:rFonts w:ascii="Times New Roman" w:hAnsi="Times New Roman"/>
          <w:color w:val="000000"/>
          <w:sz w:val="28"/>
          <w:lang w:val="ru-RU"/>
        </w:rPr>
        <w:t>и другие.</w:t>
      </w:r>
      <w:bookmarkEnd w:id="6"/>
    </w:p>
    <w:p w14:paraId="532E0069"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маме.</w:t>
      </w:r>
      <w:r w:rsidRPr="00F8312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F8312D">
        <w:rPr>
          <w:rFonts w:ascii="Times New Roman" w:hAnsi="Times New Roman"/>
          <w:color w:val="000000"/>
          <w:sz w:val="28"/>
          <w:lang w:val="ru-RU"/>
        </w:rPr>
        <w:t>и др.</w:t>
      </w:r>
      <w:bookmarkEnd w:id="7"/>
      <w:r w:rsidRPr="00F8312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6D294B6"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F8312D">
        <w:rPr>
          <w:rFonts w:ascii="Times New Roman" w:hAnsi="Times New Roman"/>
          <w:color w:val="000000"/>
          <w:sz w:val="28"/>
          <w:lang w:val="ru-RU"/>
        </w:rPr>
        <w:t>и другие (по выбору).</w:t>
      </w:r>
      <w:bookmarkEnd w:id="8"/>
    </w:p>
    <w:p w14:paraId="779FD86A"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8312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A3E5397"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9" w:name="1276de16-2d11-43d3-bead-a64a93ae8cc5"/>
      <w:r w:rsidRPr="00F8312D">
        <w:rPr>
          <w:rFonts w:ascii="Times New Roman" w:hAnsi="Times New Roman"/>
          <w:color w:val="333333"/>
          <w:sz w:val="28"/>
          <w:lang w:val="ru-RU"/>
        </w:rPr>
        <w:t>и другие (по выбору).</w:t>
      </w:r>
      <w:bookmarkEnd w:id="9"/>
    </w:p>
    <w:p w14:paraId="5419B613"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Библиографическая культура</w:t>
      </w:r>
      <w:r w:rsidRPr="00F8312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96AD82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2F36DE5"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Базовые логические действия</w:t>
      </w:r>
      <w:r w:rsidRPr="00F8312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FCBAB4E" w14:textId="77777777" w:rsidR="00323729" w:rsidRPr="00F8312D" w:rsidRDefault="00F8312D">
      <w:pPr>
        <w:numPr>
          <w:ilvl w:val="0"/>
          <w:numId w:val="2"/>
        </w:numPr>
        <w:spacing w:after="0" w:line="264" w:lineRule="auto"/>
        <w:jc w:val="both"/>
        <w:rPr>
          <w:lang w:val="ru-RU"/>
        </w:rPr>
      </w:pPr>
      <w:r w:rsidRPr="00F831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377A341" w14:textId="77777777" w:rsidR="00323729" w:rsidRPr="00F8312D" w:rsidRDefault="00F8312D">
      <w:pPr>
        <w:numPr>
          <w:ilvl w:val="0"/>
          <w:numId w:val="2"/>
        </w:numPr>
        <w:spacing w:after="0" w:line="264" w:lineRule="auto"/>
        <w:jc w:val="both"/>
        <w:rPr>
          <w:lang w:val="ru-RU"/>
        </w:rPr>
      </w:pPr>
      <w:r w:rsidRPr="00F8312D">
        <w:rPr>
          <w:rFonts w:ascii="Times New Roman" w:hAnsi="Times New Roman"/>
          <w:color w:val="000000"/>
          <w:sz w:val="28"/>
          <w:lang w:val="ru-RU"/>
        </w:rPr>
        <w:t>понимать фактическое содержание прочитанного или прослушанного текста;</w:t>
      </w:r>
    </w:p>
    <w:p w14:paraId="7FBEDF3C" w14:textId="77777777" w:rsidR="00323729" w:rsidRPr="00F8312D" w:rsidRDefault="00F8312D">
      <w:pPr>
        <w:numPr>
          <w:ilvl w:val="0"/>
          <w:numId w:val="2"/>
        </w:numPr>
        <w:spacing w:after="0" w:line="264" w:lineRule="auto"/>
        <w:jc w:val="both"/>
        <w:rPr>
          <w:lang w:val="ru-RU"/>
        </w:rPr>
      </w:pPr>
      <w:r w:rsidRPr="00F8312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886ECD8" w14:textId="77777777" w:rsidR="00323729" w:rsidRPr="00F8312D" w:rsidRDefault="00F8312D">
      <w:pPr>
        <w:numPr>
          <w:ilvl w:val="0"/>
          <w:numId w:val="2"/>
        </w:numPr>
        <w:spacing w:after="0" w:line="264" w:lineRule="auto"/>
        <w:jc w:val="both"/>
        <w:rPr>
          <w:lang w:val="ru-RU"/>
        </w:rPr>
      </w:pPr>
      <w:r w:rsidRPr="00F8312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B38F19C" w14:textId="77777777" w:rsidR="00323729" w:rsidRPr="00F8312D" w:rsidRDefault="00F8312D">
      <w:pPr>
        <w:numPr>
          <w:ilvl w:val="0"/>
          <w:numId w:val="2"/>
        </w:numPr>
        <w:spacing w:after="0" w:line="264" w:lineRule="auto"/>
        <w:jc w:val="both"/>
        <w:rPr>
          <w:lang w:val="ru-RU"/>
        </w:rPr>
      </w:pPr>
      <w:r w:rsidRPr="00F8312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299D106" w14:textId="77777777" w:rsidR="00323729" w:rsidRPr="00F8312D" w:rsidRDefault="00F8312D">
      <w:pPr>
        <w:numPr>
          <w:ilvl w:val="0"/>
          <w:numId w:val="2"/>
        </w:numPr>
        <w:spacing w:after="0" w:line="264" w:lineRule="auto"/>
        <w:jc w:val="both"/>
        <w:rPr>
          <w:lang w:val="ru-RU"/>
        </w:rPr>
      </w:pPr>
      <w:r w:rsidRPr="00F8312D">
        <w:rPr>
          <w:rFonts w:ascii="Times New Roman" w:hAnsi="Times New Roman"/>
          <w:color w:val="000000"/>
          <w:sz w:val="28"/>
          <w:lang w:val="ru-RU"/>
        </w:rPr>
        <w:t>сравнивать произведения по теме, настроению, которое оно вызывает.</w:t>
      </w:r>
    </w:p>
    <w:p w14:paraId="41F4CDD6"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Работа с информацией</w:t>
      </w:r>
      <w:r w:rsidRPr="00F8312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78971D7" w14:textId="77777777" w:rsidR="00323729" w:rsidRPr="00F8312D" w:rsidRDefault="00F8312D">
      <w:pPr>
        <w:numPr>
          <w:ilvl w:val="0"/>
          <w:numId w:val="3"/>
        </w:numPr>
        <w:spacing w:after="0" w:line="264" w:lineRule="auto"/>
        <w:jc w:val="both"/>
        <w:rPr>
          <w:lang w:val="ru-RU"/>
        </w:rPr>
      </w:pPr>
      <w:r w:rsidRPr="00F8312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EE142EA" w14:textId="77777777" w:rsidR="00323729" w:rsidRPr="00F8312D" w:rsidRDefault="00F8312D">
      <w:pPr>
        <w:numPr>
          <w:ilvl w:val="0"/>
          <w:numId w:val="3"/>
        </w:numPr>
        <w:spacing w:after="0" w:line="264" w:lineRule="auto"/>
        <w:jc w:val="both"/>
        <w:rPr>
          <w:lang w:val="ru-RU"/>
        </w:rPr>
      </w:pPr>
      <w:r w:rsidRPr="00F8312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2D0BD82"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Коммуникативные универсальные учебные действия</w:t>
      </w:r>
      <w:r w:rsidRPr="00F8312D">
        <w:rPr>
          <w:rFonts w:ascii="Times New Roman" w:hAnsi="Times New Roman"/>
          <w:color w:val="000000"/>
          <w:sz w:val="28"/>
          <w:lang w:val="ru-RU"/>
        </w:rPr>
        <w:t xml:space="preserve"> способствуют формированию умений:</w:t>
      </w:r>
    </w:p>
    <w:p w14:paraId="5D030E66" w14:textId="77777777" w:rsidR="00323729" w:rsidRPr="00F8312D" w:rsidRDefault="00F8312D">
      <w:pPr>
        <w:numPr>
          <w:ilvl w:val="0"/>
          <w:numId w:val="4"/>
        </w:numPr>
        <w:spacing w:after="0" w:line="264" w:lineRule="auto"/>
        <w:jc w:val="both"/>
        <w:rPr>
          <w:lang w:val="ru-RU"/>
        </w:rPr>
      </w:pPr>
      <w:r w:rsidRPr="00F8312D">
        <w:rPr>
          <w:rFonts w:ascii="Times New Roman" w:hAnsi="Times New Roman"/>
          <w:color w:val="000000"/>
          <w:sz w:val="28"/>
          <w:lang w:val="ru-RU"/>
        </w:rPr>
        <w:t>читать наизусть стихотворения, соблюдать орфоэпические и пунктуационные нормы;</w:t>
      </w:r>
    </w:p>
    <w:p w14:paraId="594C47A7" w14:textId="77777777" w:rsidR="00323729" w:rsidRPr="00F8312D" w:rsidRDefault="00F8312D">
      <w:pPr>
        <w:numPr>
          <w:ilvl w:val="0"/>
          <w:numId w:val="4"/>
        </w:numPr>
        <w:spacing w:after="0" w:line="264" w:lineRule="auto"/>
        <w:jc w:val="both"/>
        <w:rPr>
          <w:lang w:val="ru-RU"/>
        </w:rPr>
      </w:pPr>
      <w:r w:rsidRPr="00F8312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E65C162" w14:textId="77777777" w:rsidR="00323729" w:rsidRPr="00F8312D" w:rsidRDefault="00F8312D">
      <w:pPr>
        <w:numPr>
          <w:ilvl w:val="0"/>
          <w:numId w:val="4"/>
        </w:numPr>
        <w:spacing w:after="0" w:line="264" w:lineRule="auto"/>
        <w:jc w:val="both"/>
        <w:rPr>
          <w:lang w:val="ru-RU"/>
        </w:rPr>
      </w:pPr>
      <w:r w:rsidRPr="00F8312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00B8C624" w14:textId="77777777" w:rsidR="00323729" w:rsidRPr="00F8312D" w:rsidRDefault="00F8312D">
      <w:pPr>
        <w:numPr>
          <w:ilvl w:val="0"/>
          <w:numId w:val="4"/>
        </w:numPr>
        <w:spacing w:after="0" w:line="264" w:lineRule="auto"/>
        <w:jc w:val="both"/>
        <w:rPr>
          <w:lang w:val="ru-RU"/>
        </w:rPr>
      </w:pPr>
      <w:r w:rsidRPr="00F8312D">
        <w:rPr>
          <w:rFonts w:ascii="Times New Roman" w:hAnsi="Times New Roman"/>
          <w:color w:val="000000"/>
          <w:sz w:val="28"/>
          <w:lang w:val="ru-RU"/>
        </w:rPr>
        <w:t>объяснять своими словами значение изученных понятий;</w:t>
      </w:r>
    </w:p>
    <w:p w14:paraId="4B95F804" w14:textId="77777777" w:rsidR="00323729" w:rsidRPr="00F8312D" w:rsidRDefault="00F8312D">
      <w:pPr>
        <w:numPr>
          <w:ilvl w:val="0"/>
          <w:numId w:val="4"/>
        </w:numPr>
        <w:spacing w:after="0" w:line="264" w:lineRule="auto"/>
        <w:jc w:val="both"/>
        <w:rPr>
          <w:lang w:val="ru-RU"/>
        </w:rPr>
      </w:pPr>
      <w:r w:rsidRPr="00F8312D">
        <w:rPr>
          <w:rFonts w:ascii="Times New Roman" w:hAnsi="Times New Roman"/>
          <w:color w:val="000000"/>
          <w:sz w:val="28"/>
          <w:lang w:val="ru-RU"/>
        </w:rPr>
        <w:t>описывать своё настроение после слушания (чтения) стихотворений, сказок, рассказов.</w:t>
      </w:r>
    </w:p>
    <w:p w14:paraId="5358A059"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Регулятивные универсальные учебные действия</w:t>
      </w:r>
      <w:r w:rsidRPr="00F8312D">
        <w:rPr>
          <w:rFonts w:ascii="Times New Roman" w:hAnsi="Times New Roman"/>
          <w:color w:val="000000"/>
          <w:sz w:val="28"/>
          <w:lang w:val="ru-RU"/>
        </w:rPr>
        <w:t xml:space="preserve"> способствуют формированию умений:</w:t>
      </w:r>
    </w:p>
    <w:p w14:paraId="0A0C550C" w14:textId="77777777" w:rsidR="00323729" w:rsidRPr="00F8312D" w:rsidRDefault="00F8312D">
      <w:pPr>
        <w:numPr>
          <w:ilvl w:val="0"/>
          <w:numId w:val="5"/>
        </w:numPr>
        <w:spacing w:after="0" w:line="264" w:lineRule="auto"/>
        <w:jc w:val="both"/>
        <w:rPr>
          <w:lang w:val="ru-RU"/>
        </w:rPr>
      </w:pPr>
      <w:r w:rsidRPr="00F8312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6275141" w14:textId="77777777" w:rsidR="00323729" w:rsidRPr="00F8312D" w:rsidRDefault="00F8312D">
      <w:pPr>
        <w:numPr>
          <w:ilvl w:val="0"/>
          <w:numId w:val="5"/>
        </w:numPr>
        <w:spacing w:after="0" w:line="264" w:lineRule="auto"/>
        <w:jc w:val="both"/>
        <w:rPr>
          <w:lang w:val="ru-RU"/>
        </w:rPr>
      </w:pPr>
      <w:r w:rsidRPr="00F8312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D64DE4F" w14:textId="77777777" w:rsidR="00323729" w:rsidRPr="00F8312D" w:rsidRDefault="00F8312D">
      <w:pPr>
        <w:numPr>
          <w:ilvl w:val="0"/>
          <w:numId w:val="5"/>
        </w:numPr>
        <w:spacing w:after="0" w:line="264" w:lineRule="auto"/>
        <w:jc w:val="both"/>
        <w:rPr>
          <w:lang w:val="ru-RU"/>
        </w:rPr>
      </w:pPr>
      <w:r w:rsidRPr="00F8312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1B189A4"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Совместная деятельность</w:t>
      </w:r>
      <w:r w:rsidRPr="00F8312D">
        <w:rPr>
          <w:rFonts w:ascii="Times New Roman" w:hAnsi="Times New Roman"/>
          <w:color w:val="000000"/>
          <w:sz w:val="28"/>
          <w:lang w:val="ru-RU"/>
        </w:rPr>
        <w:t xml:space="preserve"> способствует формированию умений:</w:t>
      </w:r>
    </w:p>
    <w:p w14:paraId="32FA25AE" w14:textId="77777777" w:rsidR="00323729" w:rsidRPr="00F8312D" w:rsidRDefault="00F8312D">
      <w:pPr>
        <w:numPr>
          <w:ilvl w:val="0"/>
          <w:numId w:val="6"/>
        </w:numPr>
        <w:spacing w:after="0" w:line="264" w:lineRule="auto"/>
        <w:jc w:val="both"/>
        <w:rPr>
          <w:lang w:val="ru-RU"/>
        </w:rPr>
      </w:pPr>
      <w:r w:rsidRPr="00F8312D">
        <w:rPr>
          <w:rFonts w:ascii="Times New Roman" w:hAnsi="Times New Roman"/>
          <w:color w:val="000000"/>
          <w:sz w:val="28"/>
          <w:lang w:val="ru-RU"/>
        </w:rPr>
        <w:t>проявлять желание работать в парах, небольших группах;</w:t>
      </w:r>
    </w:p>
    <w:p w14:paraId="41845A87" w14:textId="77777777" w:rsidR="00323729" w:rsidRPr="00F8312D" w:rsidRDefault="00F8312D">
      <w:pPr>
        <w:numPr>
          <w:ilvl w:val="0"/>
          <w:numId w:val="6"/>
        </w:numPr>
        <w:spacing w:after="0" w:line="264" w:lineRule="auto"/>
        <w:jc w:val="both"/>
        <w:rPr>
          <w:lang w:val="ru-RU"/>
        </w:rPr>
      </w:pPr>
      <w:r w:rsidRPr="00F8312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0D91D07A" w14:textId="77777777" w:rsidR="00323729" w:rsidRPr="00F8312D" w:rsidRDefault="00323729">
      <w:pPr>
        <w:spacing w:after="0" w:line="264" w:lineRule="auto"/>
        <w:ind w:left="120"/>
        <w:jc w:val="both"/>
        <w:rPr>
          <w:lang w:val="ru-RU"/>
        </w:rPr>
      </w:pPr>
    </w:p>
    <w:p w14:paraId="2DF78D39" w14:textId="77777777" w:rsidR="00323729" w:rsidRPr="00F8312D" w:rsidRDefault="00F8312D">
      <w:pPr>
        <w:spacing w:after="0" w:line="264" w:lineRule="auto"/>
        <w:ind w:left="120"/>
        <w:jc w:val="both"/>
        <w:rPr>
          <w:lang w:val="ru-RU"/>
        </w:rPr>
      </w:pPr>
      <w:r w:rsidRPr="00F8312D">
        <w:rPr>
          <w:rFonts w:ascii="Times New Roman" w:hAnsi="Times New Roman"/>
          <w:b/>
          <w:color w:val="000000"/>
          <w:sz w:val="28"/>
          <w:lang w:val="ru-RU"/>
        </w:rPr>
        <w:t>2 КЛАСС</w:t>
      </w:r>
    </w:p>
    <w:p w14:paraId="0CF18054"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О нашей Родине.</w:t>
      </w:r>
      <w:r w:rsidRPr="00F8312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F8312D">
        <w:rPr>
          <w:rFonts w:ascii="Times New Roman" w:hAnsi="Times New Roman"/>
          <w:color w:val="000000"/>
          <w:sz w:val="28"/>
          <w:lang w:val="ru-RU"/>
        </w:rPr>
        <w:t>и др.</w:t>
      </w:r>
      <w:bookmarkEnd w:id="10"/>
      <w:r w:rsidRPr="00F8312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F8312D">
        <w:rPr>
          <w:rFonts w:ascii="Times New Roman" w:hAnsi="Times New Roman"/>
          <w:color w:val="000000"/>
          <w:sz w:val="28"/>
          <w:lang w:val="ru-RU"/>
        </w:rPr>
        <w:t>и др.</w:t>
      </w:r>
      <w:bookmarkEnd w:id="11"/>
      <w:r w:rsidRPr="00F8312D">
        <w:rPr>
          <w:rFonts w:ascii="Times New Roman" w:hAnsi="Times New Roman"/>
          <w:color w:val="000000"/>
          <w:sz w:val="28"/>
          <w:lang w:val="ru-RU"/>
        </w:rPr>
        <w:t>).</w:t>
      </w:r>
    </w:p>
    <w:p w14:paraId="27D4C7F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2" w:name="60d4b361-5c35-450d-9ed8-60410acf6db4"/>
      <w:r w:rsidRPr="00F8312D">
        <w:rPr>
          <w:rFonts w:ascii="Times New Roman" w:hAnsi="Times New Roman"/>
          <w:color w:val="000000"/>
          <w:sz w:val="28"/>
          <w:lang w:val="ru-RU"/>
        </w:rPr>
        <w:t>и другие (по выбору)</w:t>
      </w:r>
      <w:bookmarkEnd w:id="12"/>
      <w:r w:rsidRPr="00F8312D">
        <w:rPr>
          <w:rFonts w:ascii="Times New Roman" w:hAnsi="Times New Roman"/>
          <w:color w:val="000000"/>
          <w:sz w:val="28"/>
          <w:lang w:val="ru-RU"/>
        </w:rPr>
        <w:t>.</w:t>
      </w:r>
    </w:p>
    <w:p w14:paraId="29084A70"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Фольклор (устное народное творчество).</w:t>
      </w:r>
      <w:r w:rsidRPr="00F8312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E1C8042"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F8312D">
        <w:rPr>
          <w:rFonts w:ascii="Times New Roman" w:hAnsi="Times New Roman"/>
          <w:color w:val="000000"/>
          <w:sz w:val="28"/>
          <w:lang w:val="ru-RU"/>
        </w:rPr>
        <w:t>(1-2 произведения) и другие.</w:t>
      </w:r>
      <w:bookmarkEnd w:id="13"/>
    </w:p>
    <w:p w14:paraId="66712816"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Звуки и краски родной природы в разные времена года.</w:t>
      </w:r>
      <w:r w:rsidRPr="00F8312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r w:rsidRPr="00F8312D">
        <w:rPr>
          <w:rFonts w:ascii="Times New Roman" w:hAnsi="Times New Roman"/>
          <w:color w:val="000000"/>
          <w:sz w:val="28"/>
          <w:lang w:val="ru-RU"/>
        </w:rPr>
        <w:t>(по выбору, не менее пяти авторов)</w:t>
      </w:r>
      <w:bookmarkEnd w:id="14"/>
      <w:r w:rsidRPr="00F8312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F8312D">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F8312D">
        <w:rPr>
          <w:rFonts w:ascii="Times New Roman" w:hAnsi="Times New Roman"/>
          <w:color w:val="000000"/>
          <w:sz w:val="28"/>
          <w:lang w:val="ru-RU"/>
        </w:rPr>
        <w:t>и др.</w:t>
      </w:r>
      <w:bookmarkEnd w:id="15"/>
      <w:r w:rsidRPr="00F8312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6" w:name="e5c2f998-10e7-44fc-bdda-dfec1693f887"/>
      <w:r w:rsidRPr="00F8312D">
        <w:rPr>
          <w:rFonts w:ascii="Times New Roman" w:hAnsi="Times New Roman"/>
          <w:color w:val="000000"/>
          <w:sz w:val="28"/>
          <w:lang w:val="ru-RU"/>
        </w:rPr>
        <w:t>и др.</w:t>
      </w:r>
      <w:bookmarkEnd w:id="16"/>
      <w:r w:rsidRPr="00F8312D">
        <w:rPr>
          <w:rFonts w:ascii="Times New Roman" w:hAnsi="Times New Roman"/>
          <w:color w:val="000000"/>
          <w:sz w:val="28"/>
          <w:lang w:val="ru-RU"/>
        </w:rPr>
        <w:t xml:space="preserve">). </w:t>
      </w:r>
    </w:p>
    <w:p w14:paraId="1E1BB21B"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F8312D">
        <w:rPr>
          <w:rFonts w:ascii="Times New Roman" w:hAnsi="Times New Roman"/>
          <w:color w:val="000000"/>
          <w:sz w:val="28"/>
          <w:lang w:val="ru-RU"/>
        </w:rPr>
        <w:t>и другие</w:t>
      </w:r>
      <w:bookmarkEnd w:id="17"/>
      <w:r w:rsidRPr="00F8312D">
        <w:rPr>
          <w:rFonts w:ascii="Times New Roman" w:hAnsi="Times New Roman"/>
          <w:color w:val="000000"/>
          <w:sz w:val="28"/>
          <w:lang w:val="ru-RU"/>
        </w:rPr>
        <w:t>.</w:t>
      </w:r>
    </w:p>
    <w:p w14:paraId="278C6EAE"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О детях и дружбе</w:t>
      </w:r>
      <w:r w:rsidRPr="00F8312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F8312D">
        <w:rPr>
          <w:rFonts w:ascii="Times New Roman" w:hAnsi="Times New Roman"/>
          <w:color w:val="000000"/>
          <w:sz w:val="28"/>
          <w:lang w:val="ru-RU"/>
        </w:rPr>
        <w:t>и др.</w:t>
      </w:r>
      <w:bookmarkEnd w:id="18"/>
      <w:r w:rsidRPr="00F8312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17EDDE1"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F8312D">
        <w:rPr>
          <w:rFonts w:ascii="Times New Roman" w:hAnsi="Times New Roman"/>
          <w:color w:val="000000"/>
          <w:sz w:val="28"/>
          <w:lang w:val="ru-RU"/>
        </w:rPr>
        <w:t>и другие (по выбору)</w:t>
      </w:r>
      <w:bookmarkEnd w:id="19"/>
      <w:r w:rsidRPr="00F8312D">
        <w:rPr>
          <w:rFonts w:ascii="Times New Roman" w:hAnsi="Times New Roman"/>
          <w:color w:val="000000"/>
          <w:sz w:val="28"/>
          <w:lang w:val="ru-RU"/>
        </w:rPr>
        <w:t>.</w:t>
      </w:r>
    </w:p>
    <w:p w14:paraId="0B12E452"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Мир сказок.</w:t>
      </w:r>
      <w:r w:rsidRPr="00F8312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ECDE09F"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F8312D">
        <w:rPr>
          <w:rFonts w:ascii="Times New Roman" w:hAnsi="Times New Roman"/>
          <w:color w:val="000000"/>
          <w:sz w:val="28"/>
          <w:lang w:val="ru-RU"/>
        </w:rPr>
        <w:t>и другие</w:t>
      </w:r>
      <w:bookmarkEnd w:id="20"/>
      <w:r w:rsidRPr="00F8312D">
        <w:rPr>
          <w:rFonts w:ascii="Times New Roman" w:hAnsi="Times New Roman"/>
          <w:color w:val="000000"/>
          <w:sz w:val="28"/>
          <w:lang w:val="ru-RU"/>
        </w:rPr>
        <w:t>.</w:t>
      </w:r>
    </w:p>
    <w:p w14:paraId="6B2F34DC"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О братьях наших меньших</w:t>
      </w:r>
      <w:r w:rsidRPr="00F8312D">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F8312D">
        <w:rPr>
          <w:rFonts w:ascii="Times New Roman" w:hAnsi="Times New Roman"/>
          <w:color w:val="000000"/>
          <w:sz w:val="28"/>
          <w:lang w:val="ru-RU"/>
        </w:rPr>
        <w:t>и др.</w:t>
      </w:r>
      <w:bookmarkEnd w:id="21"/>
      <w:r w:rsidRPr="00F8312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F8312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D0BDAEE"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F8312D">
        <w:rPr>
          <w:rFonts w:ascii="Times New Roman" w:hAnsi="Times New Roman"/>
          <w:color w:val="000000"/>
          <w:sz w:val="28"/>
          <w:lang w:val="ru-RU"/>
        </w:rPr>
        <w:t>и другие (по выбору)</w:t>
      </w:r>
      <w:bookmarkEnd w:id="22"/>
      <w:r w:rsidRPr="00F8312D">
        <w:rPr>
          <w:rFonts w:ascii="Times New Roman" w:hAnsi="Times New Roman"/>
          <w:color w:val="000000"/>
          <w:sz w:val="28"/>
          <w:lang w:val="ru-RU"/>
        </w:rPr>
        <w:t>.</w:t>
      </w:r>
    </w:p>
    <w:p w14:paraId="1ADA8B72"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О наших близких, о семье</w:t>
      </w:r>
      <w:r w:rsidRPr="00F8312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r w:rsidRPr="00F8312D">
        <w:rPr>
          <w:rFonts w:ascii="Times New Roman" w:hAnsi="Times New Roman"/>
          <w:color w:val="000000"/>
          <w:sz w:val="28"/>
          <w:lang w:val="ru-RU"/>
        </w:rPr>
        <w:t>(по выбору)</w:t>
      </w:r>
      <w:bookmarkEnd w:id="23"/>
      <w:r w:rsidRPr="00F8312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D24439E"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F8312D">
        <w:rPr>
          <w:rFonts w:ascii="Times New Roman" w:hAnsi="Times New Roman"/>
          <w:color w:val="000000"/>
          <w:sz w:val="28"/>
          <w:lang w:val="ru-RU"/>
        </w:rPr>
        <w:t>и другое (по выбору)</w:t>
      </w:r>
      <w:bookmarkEnd w:id="24"/>
      <w:r w:rsidRPr="00F8312D">
        <w:rPr>
          <w:rFonts w:ascii="Times New Roman" w:hAnsi="Times New Roman"/>
          <w:color w:val="000000"/>
          <w:sz w:val="28"/>
          <w:lang w:val="ru-RU"/>
        </w:rPr>
        <w:t>.</w:t>
      </w:r>
    </w:p>
    <w:p w14:paraId="0342EEE0"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Зарубежная литература</w:t>
      </w:r>
      <w:r w:rsidRPr="00F8312D">
        <w:rPr>
          <w:rFonts w:ascii="Times New Roman" w:hAnsi="Times New Roman"/>
          <w:color w:val="000000"/>
          <w:sz w:val="28"/>
          <w:lang w:val="ru-RU"/>
        </w:rPr>
        <w:t xml:space="preserve">. Круг чтения: литературная (авторская) сказка </w:t>
      </w:r>
      <w:bookmarkStart w:id="25" w:name="0c3ae019-4704-47be-8c05-88069337bebf"/>
      <w:r w:rsidRPr="00F8312D">
        <w:rPr>
          <w:rFonts w:ascii="Times New Roman" w:hAnsi="Times New Roman"/>
          <w:color w:val="000000"/>
          <w:sz w:val="28"/>
          <w:lang w:val="ru-RU"/>
        </w:rPr>
        <w:t>(не менее двух произведений)</w:t>
      </w:r>
      <w:bookmarkEnd w:id="25"/>
      <w:r w:rsidRPr="00F8312D">
        <w:rPr>
          <w:rFonts w:ascii="Times New Roman" w:hAnsi="Times New Roman"/>
          <w:color w:val="000000"/>
          <w:sz w:val="28"/>
          <w:lang w:val="ru-RU"/>
        </w:rPr>
        <w:t xml:space="preserve">: зарубежные писатели-сказочники (Ш. Перро, Х.-К. Андерсен </w:t>
      </w:r>
      <w:bookmarkStart w:id="26" w:name="0e95da97-7b05-41cd-84b7-0db56826c5ee"/>
      <w:r w:rsidRPr="00F8312D">
        <w:rPr>
          <w:rFonts w:ascii="Times New Roman" w:hAnsi="Times New Roman"/>
          <w:color w:val="000000"/>
          <w:sz w:val="28"/>
          <w:lang w:val="ru-RU"/>
        </w:rPr>
        <w:t>и др.</w:t>
      </w:r>
      <w:bookmarkEnd w:id="26"/>
      <w:r w:rsidRPr="00F8312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9D2BF1F"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7" w:name="63220a7a-3056-4cb7-8b8f-8dfa3716a258"/>
      <w:r w:rsidRPr="00F8312D">
        <w:rPr>
          <w:rFonts w:ascii="Times New Roman" w:hAnsi="Times New Roman"/>
          <w:color w:val="000000"/>
          <w:sz w:val="28"/>
          <w:lang w:val="ru-RU"/>
        </w:rPr>
        <w:t>и другие (по выбору)</w:t>
      </w:r>
      <w:bookmarkEnd w:id="27"/>
      <w:r w:rsidRPr="00F8312D">
        <w:rPr>
          <w:rFonts w:ascii="Times New Roman" w:hAnsi="Times New Roman"/>
          <w:color w:val="000000"/>
          <w:sz w:val="28"/>
          <w:lang w:val="ru-RU"/>
        </w:rPr>
        <w:t>.</w:t>
      </w:r>
    </w:p>
    <w:p w14:paraId="64FAE77F"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Библиографическая культура</w:t>
      </w:r>
      <w:r w:rsidRPr="00F8312D">
        <w:rPr>
          <w:rFonts w:ascii="Times New Roman" w:hAnsi="Times New Roman"/>
          <w:color w:val="000000"/>
          <w:sz w:val="28"/>
          <w:lang w:val="ru-RU"/>
        </w:rPr>
        <w:t xml:space="preserve"> </w:t>
      </w:r>
      <w:r w:rsidRPr="00F8312D">
        <w:rPr>
          <w:rFonts w:ascii="Times New Roman" w:hAnsi="Times New Roman"/>
          <w:i/>
          <w:color w:val="000000"/>
          <w:sz w:val="28"/>
          <w:lang w:val="ru-RU"/>
        </w:rPr>
        <w:t>(работа с детской книгой и справочной литературой)</w:t>
      </w:r>
      <w:r w:rsidRPr="00F8312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88FDED0"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26385B7"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lastRenderedPageBreak/>
        <w:t>Базовые логические и исследовательские действия</w:t>
      </w:r>
      <w:r w:rsidRPr="00F8312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F0D8125"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4201CBF"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сравнивать и группировать различные произведения по теме (о Родине,</w:t>
      </w:r>
    </w:p>
    <w:p w14:paraId="2EFB769F"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о родной природе, о детях, о животных, о семье, о чудесах и превращениях),</w:t>
      </w:r>
    </w:p>
    <w:p w14:paraId="00028430"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по жанрам (произведения устного народного творчества, сказка (фольклорная</w:t>
      </w:r>
    </w:p>
    <w:p w14:paraId="7B95D16B"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и литературная), рассказ, басня, стихотворение);</w:t>
      </w:r>
    </w:p>
    <w:p w14:paraId="3D8FE79D"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54B54F78"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AB69BD7" w14:textId="77777777" w:rsidR="00323729" w:rsidRPr="00F8312D" w:rsidRDefault="00F8312D">
      <w:pPr>
        <w:numPr>
          <w:ilvl w:val="0"/>
          <w:numId w:val="7"/>
        </w:numPr>
        <w:spacing w:after="0" w:line="264" w:lineRule="auto"/>
        <w:jc w:val="both"/>
        <w:rPr>
          <w:lang w:val="ru-RU"/>
        </w:rPr>
      </w:pPr>
      <w:r w:rsidRPr="00F8312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A855A80"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Работа с информацией</w:t>
      </w:r>
      <w:r w:rsidRPr="00F8312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8EDC0B5" w14:textId="77777777" w:rsidR="00323729" w:rsidRPr="00F8312D" w:rsidRDefault="00F8312D">
      <w:pPr>
        <w:numPr>
          <w:ilvl w:val="0"/>
          <w:numId w:val="8"/>
        </w:numPr>
        <w:spacing w:after="0" w:line="264" w:lineRule="auto"/>
        <w:jc w:val="both"/>
        <w:rPr>
          <w:lang w:val="ru-RU"/>
        </w:rPr>
      </w:pPr>
      <w:r w:rsidRPr="00F8312D">
        <w:rPr>
          <w:rFonts w:ascii="Times New Roman" w:hAnsi="Times New Roman"/>
          <w:color w:val="000000"/>
          <w:sz w:val="28"/>
          <w:lang w:val="ru-RU"/>
        </w:rPr>
        <w:t>соотносить иллюстрации с текстом произведения;</w:t>
      </w:r>
    </w:p>
    <w:p w14:paraId="6406C248" w14:textId="77777777" w:rsidR="00323729" w:rsidRPr="00F8312D" w:rsidRDefault="00F8312D">
      <w:pPr>
        <w:numPr>
          <w:ilvl w:val="0"/>
          <w:numId w:val="8"/>
        </w:numPr>
        <w:spacing w:after="0" w:line="264" w:lineRule="auto"/>
        <w:jc w:val="both"/>
        <w:rPr>
          <w:lang w:val="ru-RU"/>
        </w:rPr>
      </w:pPr>
      <w:r w:rsidRPr="00F8312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72583EE3" w14:textId="77777777" w:rsidR="00323729" w:rsidRPr="00F8312D" w:rsidRDefault="00F8312D">
      <w:pPr>
        <w:numPr>
          <w:ilvl w:val="0"/>
          <w:numId w:val="8"/>
        </w:numPr>
        <w:spacing w:after="0" w:line="264" w:lineRule="auto"/>
        <w:jc w:val="both"/>
        <w:rPr>
          <w:lang w:val="ru-RU"/>
        </w:rPr>
      </w:pPr>
      <w:r w:rsidRPr="00F8312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E717889" w14:textId="77777777" w:rsidR="00323729" w:rsidRPr="00F8312D" w:rsidRDefault="00F8312D">
      <w:pPr>
        <w:numPr>
          <w:ilvl w:val="0"/>
          <w:numId w:val="8"/>
        </w:numPr>
        <w:spacing w:after="0" w:line="264" w:lineRule="auto"/>
        <w:jc w:val="both"/>
        <w:rPr>
          <w:lang w:val="ru-RU"/>
        </w:rPr>
      </w:pPr>
      <w:r w:rsidRPr="00F8312D">
        <w:rPr>
          <w:rFonts w:ascii="Times New Roman" w:hAnsi="Times New Roman"/>
          <w:color w:val="000000"/>
          <w:sz w:val="28"/>
          <w:lang w:val="ru-RU"/>
        </w:rPr>
        <w:t>пользоваться словарями для уточнения значения незнакомого слова.</w:t>
      </w:r>
    </w:p>
    <w:p w14:paraId="2229F32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Коммуникативные универсальные учебные</w:t>
      </w:r>
      <w:r w:rsidRPr="00F8312D">
        <w:rPr>
          <w:rFonts w:ascii="Times New Roman" w:hAnsi="Times New Roman"/>
          <w:color w:val="000000"/>
          <w:sz w:val="28"/>
          <w:lang w:val="ru-RU"/>
        </w:rPr>
        <w:t xml:space="preserve"> действия способствуют формированию умений:</w:t>
      </w:r>
    </w:p>
    <w:p w14:paraId="3E627277" w14:textId="77777777" w:rsidR="00323729" w:rsidRPr="00F8312D" w:rsidRDefault="00F8312D">
      <w:pPr>
        <w:numPr>
          <w:ilvl w:val="0"/>
          <w:numId w:val="9"/>
        </w:numPr>
        <w:spacing w:after="0" w:line="264" w:lineRule="auto"/>
        <w:jc w:val="both"/>
        <w:rPr>
          <w:lang w:val="ru-RU"/>
        </w:rPr>
      </w:pPr>
      <w:r w:rsidRPr="00F8312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61CE21C2" w14:textId="77777777" w:rsidR="00323729" w:rsidRDefault="00F8312D">
      <w:pPr>
        <w:numPr>
          <w:ilvl w:val="0"/>
          <w:numId w:val="9"/>
        </w:numPr>
        <w:spacing w:after="0" w:line="264" w:lineRule="auto"/>
        <w:jc w:val="both"/>
      </w:pPr>
      <w:r>
        <w:rPr>
          <w:rFonts w:ascii="Times New Roman" w:hAnsi="Times New Roman"/>
          <w:color w:val="000000"/>
          <w:sz w:val="28"/>
        </w:rPr>
        <w:lastRenderedPageBreak/>
        <w:t>на заданную тему;</w:t>
      </w:r>
    </w:p>
    <w:p w14:paraId="3BF20A36" w14:textId="77777777" w:rsidR="00323729" w:rsidRPr="00F8312D" w:rsidRDefault="00F8312D">
      <w:pPr>
        <w:numPr>
          <w:ilvl w:val="0"/>
          <w:numId w:val="9"/>
        </w:numPr>
        <w:spacing w:after="0" w:line="264" w:lineRule="auto"/>
        <w:jc w:val="both"/>
        <w:rPr>
          <w:lang w:val="ru-RU"/>
        </w:rPr>
      </w:pPr>
      <w:r w:rsidRPr="00F8312D">
        <w:rPr>
          <w:rFonts w:ascii="Times New Roman" w:hAnsi="Times New Roman"/>
          <w:color w:val="000000"/>
          <w:sz w:val="28"/>
          <w:lang w:val="ru-RU"/>
        </w:rPr>
        <w:t>пересказывать подробно и выборочно прочитанное произведение;</w:t>
      </w:r>
    </w:p>
    <w:p w14:paraId="4F7E8153" w14:textId="77777777" w:rsidR="00323729" w:rsidRPr="00F8312D" w:rsidRDefault="00F8312D">
      <w:pPr>
        <w:numPr>
          <w:ilvl w:val="0"/>
          <w:numId w:val="9"/>
        </w:numPr>
        <w:spacing w:after="0" w:line="264" w:lineRule="auto"/>
        <w:jc w:val="both"/>
        <w:rPr>
          <w:lang w:val="ru-RU"/>
        </w:rPr>
      </w:pPr>
      <w:r w:rsidRPr="00F8312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3342079" w14:textId="77777777" w:rsidR="00323729" w:rsidRDefault="00F8312D">
      <w:pPr>
        <w:numPr>
          <w:ilvl w:val="0"/>
          <w:numId w:val="9"/>
        </w:numPr>
        <w:spacing w:after="0" w:line="264" w:lineRule="auto"/>
        <w:jc w:val="both"/>
      </w:pPr>
      <w:r>
        <w:rPr>
          <w:rFonts w:ascii="Times New Roman" w:hAnsi="Times New Roman"/>
          <w:color w:val="000000"/>
          <w:sz w:val="28"/>
        </w:rPr>
        <w:t>описывать (устно) картины природы;</w:t>
      </w:r>
    </w:p>
    <w:p w14:paraId="41CE9B32" w14:textId="77777777" w:rsidR="00323729" w:rsidRPr="00F8312D" w:rsidRDefault="00F8312D">
      <w:pPr>
        <w:numPr>
          <w:ilvl w:val="0"/>
          <w:numId w:val="9"/>
        </w:numPr>
        <w:spacing w:after="0" w:line="264" w:lineRule="auto"/>
        <w:jc w:val="both"/>
        <w:rPr>
          <w:lang w:val="ru-RU"/>
        </w:rPr>
      </w:pPr>
      <w:r w:rsidRPr="00F8312D">
        <w:rPr>
          <w:rFonts w:ascii="Times New Roman" w:hAnsi="Times New Roman"/>
          <w:color w:val="000000"/>
          <w:sz w:val="28"/>
          <w:lang w:val="ru-RU"/>
        </w:rPr>
        <w:t>сочинять по аналогии с прочитанным загадки, рассказы, небольшие сказки;</w:t>
      </w:r>
    </w:p>
    <w:p w14:paraId="2E24B3D1" w14:textId="77777777" w:rsidR="00323729" w:rsidRPr="00F8312D" w:rsidRDefault="00F8312D">
      <w:pPr>
        <w:numPr>
          <w:ilvl w:val="0"/>
          <w:numId w:val="9"/>
        </w:numPr>
        <w:spacing w:after="0" w:line="264" w:lineRule="auto"/>
        <w:jc w:val="both"/>
        <w:rPr>
          <w:lang w:val="ru-RU"/>
        </w:rPr>
      </w:pPr>
      <w:r w:rsidRPr="00F8312D">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51132CE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Регулятивные универсальные учебные действия</w:t>
      </w:r>
      <w:r w:rsidRPr="00F8312D">
        <w:rPr>
          <w:rFonts w:ascii="Times New Roman" w:hAnsi="Times New Roman"/>
          <w:color w:val="000000"/>
          <w:sz w:val="28"/>
          <w:lang w:val="ru-RU"/>
        </w:rPr>
        <w:t xml:space="preserve"> способствуют формированию умений:</w:t>
      </w:r>
    </w:p>
    <w:p w14:paraId="67AF24F6" w14:textId="77777777" w:rsidR="00323729" w:rsidRPr="00F8312D" w:rsidRDefault="00F8312D">
      <w:pPr>
        <w:numPr>
          <w:ilvl w:val="0"/>
          <w:numId w:val="10"/>
        </w:numPr>
        <w:spacing w:after="0" w:line="264" w:lineRule="auto"/>
        <w:jc w:val="both"/>
        <w:rPr>
          <w:lang w:val="ru-RU"/>
        </w:rPr>
      </w:pPr>
      <w:r w:rsidRPr="00F8312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529D94B" w14:textId="77777777" w:rsidR="00323729" w:rsidRPr="00F8312D" w:rsidRDefault="00F8312D">
      <w:pPr>
        <w:numPr>
          <w:ilvl w:val="0"/>
          <w:numId w:val="10"/>
        </w:numPr>
        <w:spacing w:after="0" w:line="264" w:lineRule="auto"/>
        <w:jc w:val="both"/>
        <w:rPr>
          <w:lang w:val="ru-RU"/>
        </w:rPr>
      </w:pPr>
      <w:r w:rsidRPr="00F8312D">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7181E99C" w14:textId="77777777" w:rsidR="00323729" w:rsidRPr="00F8312D" w:rsidRDefault="00F8312D">
      <w:pPr>
        <w:numPr>
          <w:ilvl w:val="0"/>
          <w:numId w:val="10"/>
        </w:numPr>
        <w:spacing w:after="0" w:line="264" w:lineRule="auto"/>
        <w:jc w:val="both"/>
        <w:rPr>
          <w:lang w:val="ru-RU"/>
        </w:rPr>
      </w:pPr>
      <w:r w:rsidRPr="00F8312D">
        <w:rPr>
          <w:rFonts w:ascii="Times New Roman" w:hAnsi="Times New Roman"/>
          <w:color w:val="000000"/>
          <w:sz w:val="28"/>
          <w:lang w:val="ru-RU"/>
        </w:rPr>
        <w:t>контролировать выполнение поставленной учебной задачи при чтении</w:t>
      </w:r>
    </w:p>
    <w:p w14:paraId="1FEBFDEF" w14:textId="77777777" w:rsidR="00323729" w:rsidRDefault="00F8312D">
      <w:pPr>
        <w:numPr>
          <w:ilvl w:val="0"/>
          <w:numId w:val="10"/>
        </w:numPr>
        <w:spacing w:after="0" w:line="264" w:lineRule="auto"/>
        <w:jc w:val="both"/>
      </w:pPr>
      <w:r>
        <w:rPr>
          <w:rFonts w:ascii="Times New Roman" w:hAnsi="Times New Roman"/>
          <w:color w:val="000000"/>
          <w:sz w:val="28"/>
        </w:rPr>
        <w:t>(слушании) произведения;</w:t>
      </w:r>
    </w:p>
    <w:p w14:paraId="3B7981D5" w14:textId="77777777" w:rsidR="00323729" w:rsidRPr="00F8312D" w:rsidRDefault="00F8312D">
      <w:pPr>
        <w:numPr>
          <w:ilvl w:val="0"/>
          <w:numId w:val="10"/>
        </w:numPr>
        <w:spacing w:after="0" w:line="264" w:lineRule="auto"/>
        <w:jc w:val="both"/>
        <w:rPr>
          <w:lang w:val="ru-RU"/>
        </w:rPr>
      </w:pPr>
      <w:r w:rsidRPr="00F8312D">
        <w:rPr>
          <w:rFonts w:ascii="Times New Roman" w:hAnsi="Times New Roman"/>
          <w:color w:val="000000"/>
          <w:sz w:val="28"/>
          <w:lang w:val="ru-RU"/>
        </w:rPr>
        <w:t>проверять (по образцу) выполнение поставленной учебной задачи.</w:t>
      </w:r>
    </w:p>
    <w:p w14:paraId="3F769136"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Совместная деятельность</w:t>
      </w:r>
      <w:r w:rsidRPr="00F8312D">
        <w:rPr>
          <w:rFonts w:ascii="Times New Roman" w:hAnsi="Times New Roman"/>
          <w:color w:val="000000"/>
          <w:sz w:val="28"/>
          <w:lang w:val="ru-RU"/>
        </w:rPr>
        <w:t xml:space="preserve"> способствует формированию умений:</w:t>
      </w:r>
    </w:p>
    <w:p w14:paraId="42AD8D5F" w14:textId="77777777" w:rsidR="00323729" w:rsidRPr="00F8312D" w:rsidRDefault="00F8312D">
      <w:pPr>
        <w:numPr>
          <w:ilvl w:val="0"/>
          <w:numId w:val="11"/>
        </w:numPr>
        <w:spacing w:after="0" w:line="264" w:lineRule="auto"/>
        <w:jc w:val="both"/>
        <w:rPr>
          <w:lang w:val="ru-RU"/>
        </w:rPr>
      </w:pPr>
      <w:r w:rsidRPr="00F8312D">
        <w:rPr>
          <w:rFonts w:ascii="Times New Roman" w:hAnsi="Times New Roman"/>
          <w:color w:val="000000"/>
          <w:sz w:val="28"/>
          <w:lang w:val="ru-RU"/>
        </w:rPr>
        <w:t>выбирать себе партнёров по совместной деятельности;</w:t>
      </w:r>
    </w:p>
    <w:p w14:paraId="17155DAA" w14:textId="77777777" w:rsidR="00323729" w:rsidRPr="00F8312D" w:rsidRDefault="00F8312D">
      <w:pPr>
        <w:numPr>
          <w:ilvl w:val="0"/>
          <w:numId w:val="11"/>
        </w:numPr>
        <w:spacing w:after="0" w:line="264" w:lineRule="auto"/>
        <w:jc w:val="both"/>
        <w:rPr>
          <w:lang w:val="ru-RU"/>
        </w:rPr>
      </w:pPr>
      <w:r w:rsidRPr="00F8312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9B708AB" w14:textId="77777777" w:rsidR="00323729" w:rsidRPr="00F8312D" w:rsidRDefault="00323729">
      <w:pPr>
        <w:spacing w:after="0" w:line="264" w:lineRule="auto"/>
        <w:ind w:left="120"/>
        <w:jc w:val="both"/>
        <w:rPr>
          <w:lang w:val="ru-RU"/>
        </w:rPr>
      </w:pPr>
    </w:p>
    <w:p w14:paraId="6DD44DA7" w14:textId="77777777" w:rsidR="00323729" w:rsidRPr="00F8312D" w:rsidRDefault="00F8312D">
      <w:pPr>
        <w:spacing w:after="0" w:line="264" w:lineRule="auto"/>
        <w:ind w:firstLine="600"/>
        <w:jc w:val="both"/>
        <w:rPr>
          <w:lang w:val="ru-RU"/>
        </w:rPr>
      </w:pPr>
      <w:r w:rsidRPr="00F8312D">
        <w:rPr>
          <w:rFonts w:ascii="Times New Roman" w:hAnsi="Times New Roman"/>
          <w:b/>
          <w:color w:val="333333"/>
          <w:sz w:val="28"/>
          <w:lang w:val="ru-RU"/>
        </w:rPr>
        <w:t>3 КЛАСС</w:t>
      </w:r>
    </w:p>
    <w:p w14:paraId="04B3EF17"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О Родине и её истории.</w:t>
      </w:r>
      <w:r w:rsidRPr="00F8312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8312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5E7FCBB"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F8312D">
        <w:rPr>
          <w:rFonts w:ascii="Times New Roman" w:hAnsi="Times New Roman"/>
          <w:color w:val="000000"/>
          <w:sz w:val="28"/>
          <w:lang w:val="ru-RU"/>
        </w:rPr>
        <w:t>и другое (по выбору)</w:t>
      </w:r>
      <w:bookmarkEnd w:id="28"/>
      <w:r w:rsidRPr="00F8312D">
        <w:rPr>
          <w:rFonts w:ascii="Times New Roman" w:hAnsi="Times New Roman"/>
          <w:color w:val="000000"/>
          <w:sz w:val="28"/>
          <w:lang w:val="ru-RU"/>
        </w:rPr>
        <w:t>.</w:t>
      </w:r>
    </w:p>
    <w:p w14:paraId="2FD74E54"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lastRenderedPageBreak/>
        <w:t xml:space="preserve">Фольклор (устное народное творчество). </w:t>
      </w:r>
      <w:r w:rsidRPr="00F8312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1E4AF6D"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F8312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F8312D">
        <w:rPr>
          <w:rFonts w:ascii="Times New Roman" w:hAnsi="Times New Roman"/>
          <w:color w:val="000000"/>
          <w:sz w:val="28"/>
          <w:lang w:val="ru-RU"/>
        </w:rPr>
        <w:t>и др.)</w:t>
      </w:r>
      <w:bookmarkEnd w:id="29"/>
      <w:r w:rsidRPr="00F8312D">
        <w:rPr>
          <w:rFonts w:ascii="Times New Roman" w:hAnsi="Times New Roman"/>
          <w:color w:val="000000"/>
          <w:sz w:val="28"/>
          <w:lang w:val="ru-RU"/>
        </w:rPr>
        <w:t>. Отражение в сказках народного быта и культуры. Составление плана сказки.</w:t>
      </w:r>
    </w:p>
    <w:p w14:paraId="6D2ACA4D"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Круг чтения: народная песня.</w:t>
      </w:r>
      <w:r w:rsidRPr="00F8312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D9FE6C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F8312D">
        <w:rPr>
          <w:rFonts w:ascii="Times New Roman" w:hAnsi="Times New Roman"/>
          <w:color w:val="000000"/>
          <w:sz w:val="28"/>
          <w:lang w:val="ru-RU"/>
        </w:rPr>
        <w:t>и другие (по выбору)</w:t>
      </w:r>
      <w:bookmarkEnd w:id="30"/>
      <w:r w:rsidRPr="00F8312D">
        <w:rPr>
          <w:rFonts w:ascii="Times New Roman" w:hAnsi="Times New Roman"/>
          <w:color w:val="000000"/>
          <w:sz w:val="28"/>
          <w:lang w:val="ru-RU"/>
        </w:rPr>
        <w:t>.</w:t>
      </w:r>
    </w:p>
    <w:p w14:paraId="1A655569"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 xml:space="preserve">Творчество А. С. Пушкина. </w:t>
      </w:r>
      <w:r w:rsidRPr="00F8312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F8312D">
        <w:rPr>
          <w:rFonts w:ascii="Times New Roman" w:hAnsi="Times New Roman"/>
          <w:color w:val="000000"/>
          <w:sz w:val="28"/>
          <w:lang w:val="ru-RU"/>
        </w:rPr>
        <w:t>и другие по выбору)</w:t>
      </w:r>
      <w:bookmarkEnd w:id="31"/>
      <w:r w:rsidRPr="00F8312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C8A4CF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F8312D">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2" w:name="db43cb12-75a1-43f5-b252-1995adfd2fff"/>
      <w:r w:rsidRPr="00F8312D">
        <w:rPr>
          <w:rFonts w:ascii="Times New Roman" w:hAnsi="Times New Roman"/>
          <w:color w:val="000000"/>
          <w:sz w:val="28"/>
          <w:lang w:val="ru-RU"/>
        </w:rPr>
        <w:t>и другие (по выбору)</w:t>
      </w:r>
      <w:bookmarkEnd w:id="32"/>
      <w:r w:rsidRPr="00F8312D">
        <w:rPr>
          <w:rFonts w:ascii="Times New Roman" w:hAnsi="Times New Roman"/>
          <w:color w:val="000000"/>
          <w:sz w:val="28"/>
          <w:lang w:val="ru-RU"/>
        </w:rPr>
        <w:t>.</w:t>
      </w:r>
    </w:p>
    <w:p w14:paraId="20B6DBC6"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Творчество И. А. Крылова.</w:t>
      </w:r>
      <w:r w:rsidRPr="00F8312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F8312D">
        <w:rPr>
          <w:rFonts w:ascii="Times New Roman" w:hAnsi="Times New Roman"/>
          <w:color w:val="000000"/>
          <w:sz w:val="28"/>
          <w:lang w:val="ru-RU"/>
        </w:rPr>
        <w:t>(не менее двух)</w:t>
      </w:r>
      <w:bookmarkEnd w:id="33"/>
      <w:r w:rsidRPr="00F8312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2219F81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4" w:name="738a01c7-d12e-4abb-aa19-15d8e09af024"/>
      <w:r w:rsidRPr="00F8312D">
        <w:rPr>
          <w:rFonts w:ascii="Times New Roman" w:hAnsi="Times New Roman"/>
          <w:color w:val="000000"/>
          <w:sz w:val="28"/>
          <w:lang w:val="ru-RU"/>
        </w:rPr>
        <w:t>и другие (по выбору)</w:t>
      </w:r>
      <w:bookmarkEnd w:id="34"/>
      <w:r w:rsidRPr="00F8312D">
        <w:rPr>
          <w:rFonts w:ascii="Times New Roman" w:hAnsi="Times New Roman"/>
          <w:color w:val="000000"/>
          <w:sz w:val="28"/>
          <w:lang w:val="ru-RU"/>
        </w:rPr>
        <w:t>.</w:t>
      </w:r>
    </w:p>
    <w:p w14:paraId="594EACC5"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F8312D">
        <w:rPr>
          <w:rFonts w:ascii="Times New Roman" w:hAnsi="Times New Roman"/>
          <w:i/>
          <w:color w:val="000000"/>
          <w:sz w:val="28"/>
          <w:lang w:val="ru-RU"/>
        </w:rPr>
        <w:t>Х–ХХ веков</w:t>
      </w:r>
      <w:r w:rsidRPr="00F8312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F8312D">
        <w:rPr>
          <w:rFonts w:ascii="Times New Roman" w:hAnsi="Times New Roman"/>
          <w:color w:val="000000"/>
          <w:sz w:val="28"/>
          <w:lang w:val="ru-RU"/>
        </w:rPr>
        <w:t>(не менее пяти авторов по выбору)</w:t>
      </w:r>
      <w:bookmarkEnd w:id="35"/>
      <w:r w:rsidRPr="00F8312D">
        <w:rPr>
          <w:rFonts w:ascii="Times New Roman" w:hAnsi="Times New Roman"/>
          <w:color w:val="000000"/>
          <w:sz w:val="28"/>
          <w:lang w:val="ru-RU"/>
        </w:rPr>
        <w:t xml:space="preserve">: Ф. И. Тютчева, А. А. Фета, А. Н. Майкова, Н. А. Некрасова, А. А. Блока, И. А. Бунина, </w:t>
      </w:r>
      <w:bookmarkStart w:id="36" w:name="236d15e5-7adb-4fc2-919e-678797fd1898"/>
      <w:r w:rsidRPr="00F8312D">
        <w:rPr>
          <w:rFonts w:ascii="Times New Roman" w:hAnsi="Times New Roman"/>
          <w:color w:val="000000"/>
          <w:sz w:val="28"/>
          <w:lang w:val="ru-RU"/>
        </w:rPr>
        <w:t>С. А. Есенина, А. П. Чехова, К. Г. Паустовского и др.</w:t>
      </w:r>
      <w:bookmarkEnd w:id="36"/>
      <w:r w:rsidRPr="00F8312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A46E06D"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F8312D">
        <w:rPr>
          <w:rFonts w:ascii="Times New Roman" w:hAnsi="Times New Roman"/>
          <w:color w:val="000000"/>
          <w:sz w:val="28"/>
          <w:lang w:val="ru-RU"/>
        </w:rPr>
        <w:t>и другие (по выбору)</w:t>
      </w:r>
      <w:bookmarkEnd w:id="37"/>
      <w:r w:rsidRPr="00F8312D">
        <w:rPr>
          <w:rFonts w:ascii="Times New Roman" w:hAnsi="Times New Roman"/>
          <w:color w:val="000000"/>
          <w:sz w:val="28"/>
          <w:lang w:val="ru-RU"/>
        </w:rPr>
        <w:t>.</w:t>
      </w:r>
    </w:p>
    <w:p w14:paraId="4C1C8DCA"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Творчество Л. Н. Толстого</w:t>
      </w:r>
      <w:r w:rsidRPr="00F8312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8" w:name="1a0e8552-8319-44da-b4b7-9c067d7af546"/>
      <w:r w:rsidRPr="00F8312D">
        <w:rPr>
          <w:rFonts w:ascii="Times New Roman" w:hAnsi="Times New Roman"/>
          <w:color w:val="000000"/>
          <w:sz w:val="28"/>
          <w:lang w:val="ru-RU"/>
        </w:rPr>
        <w:t>(не менее трёх произведений)</w:t>
      </w:r>
      <w:bookmarkEnd w:id="38"/>
      <w:r w:rsidRPr="00F8312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E78503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Л.Н. Толстой «Лебеди», «Зайцы», «Прыжок», «Акула» </w:t>
      </w:r>
      <w:bookmarkStart w:id="39" w:name="7bc5c68d-92f5-41d5-9535-d638ea476e3f"/>
      <w:r w:rsidRPr="00F8312D">
        <w:rPr>
          <w:rFonts w:ascii="Times New Roman" w:hAnsi="Times New Roman"/>
          <w:color w:val="000000"/>
          <w:sz w:val="28"/>
          <w:lang w:val="ru-RU"/>
        </w:rPr>
        <w:t>и другие</w:t>
      </w:r>
      <w:bookmarkEnd w:id="39"/>
      <w:r w:rsidRPr="00F8312D">
        <w:rPr>
          <w:rFonts w:ascii="Times New Roman" w:hAnsi="Times New Roman"/>
          <w:color w:val="000000"/>
          <w:sz w:val="28"/>
          <w:lang w:val="ru-RU"/>
        </w:rPr>
        <w:t>.</w:t>
      </w:r>
    </w:p>
    <w:p w14:paraId="68A9C237"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Литературная сказка.</w:t>
      </w:r>
      <w:r w:rsidRPr="00F8312D">
        <w:rPr>
          <w:rFonts w:ascii="Times New Roman" w:hAnsi="Times New Roman"/>
          <w:color w:val="000000"/>
          <w:sz w:val="28"/>
          <w:lang w:val="ru-RU"/>
        </w:rPr>
        <w:t xml:space="preserve"> Литературная сказка русских писателей </w:t>
      </w:r>
      <w:bookmarkStart w:id="40" w:name="14358877-86a6-40e2-9fb5-58334b8a6e9a"/>
      <w:r w:rsidRPr="00F8312D">
        <w:rPr>
          <w:rFonts w:ascii="Times New Roman" w:hAnsi="Times New Roman"/>
          <w:color w:val="000000"/>
          <w:sz w:val="28"/>
          <w:lang w:val="ru-RU"/>
        </w:rPr>
        <w:t>(не менее двух)</w:t>
      </w:r>
      <w:bookmarkEnd w:id="40"/>
      <w:r w:rsidRPr="00F8312D">
        <w:rPr>
          <w:rFonts w:ascii="Times New Roman" w:hAnsi="Times New Roman"/>
          <w:color w:val="000000"/>
          <w:sz w:val="28"/>
          <w:lang w:val="ru-RU"/>
        </w:rPr>
        <w:t xml:space="preserve">. Круг чтения: произведения В. М. Гаршина, М. Горького, И. С. </w:t>
      </w:r>
      <w:r w:rsidRPr="00F8312D">
        <w:rPr>
          <w:rFonts w:ascii="Times New Roman" w:hAnsi="Times New Roman"/>
          <w:color w:val="000000"/>
          <w:sz w:val="28"/>
          <w:lang w:val="ru-RU"/>
        </w:rPr>
        <w:lastRenderedPageBreak/>
        <w:t xml:space="preserve">Соколова-Микитова </w:t>
      </w:r>
      <w:bookmarkStart w:id="41" w:name="c6bf05b5-49bd-40a2-90b7-cfd41b2279a7"/>
      <w:r w:rsidRPr="00F8312D">
        <w:rPr>
          <w:rFonts w:ascii="Times New Roman" w:hAnsi="Times New Roman"/>
          <w:color w:val="000000"/>
          <w:sz w:val="28"/>
          <w:lang w:val="ru-RU"/>
        </w:rPr>
        <w:t>и др.</w:t>
      </w:r>
      <w:bookmarkEnd w:id="41"/>
      <w:r w:rsidRPr="00F8312D">
        <w:rPr>
          <w:rFonts w:ascii="Times New Roman" w:hAnsi="Times New Roman"/>
          <w:color w:val="000000"/>
          <w:sz w:val="28"/>
          <w:lang w:val="ru-RU"/>
        </w:rPr>
        <w:t xml:space="preserve"> Особенности авторских сказок (сюжет, язык, герои). Составление аннотации.</w:t>
      </w:r>
    </w:p>
    <w:p w14:paraId="538CA467"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F8312D">
        <w:rPr>
          <w:rFonts w:ascii="Times New Roman" w:hAnsi="Times New Roman"/>
          <w:color w:val="000000"/>
          <w:sz w:val="28"/>
          <w:lang w:val="ru-RU"/>
        </w:rPr>
        <w:t>и другие (по выбору)</w:t>
      </w:r>
      <w:bookmarkEnd w:id="42"/>
      <w:r w:rsidRPr="00F8312D">
        <w:rPr>
          <w:rFonts w:ascii="Times New Roman" w:hAnsi="Times New Roman"/>
          <w:color w:val="000000"/>
          <w:sz w:val="28"/>
          <w:lang w:val="ru-RU"/>
        </w:rPr>
        <w:t>.</w:t>
      </w:r>
    </w:p>
    <w:p w14:paraId="558BD6E3"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взаимоотношениях человека и животных</w:t>
      </w:r>
      <w:r w:rsidRPr="00F8312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0BFA9A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F8312D">
        <w:rPr>
          <w:rFonts w:ascii="Times New Roman" w:hAnsi="Times New Roman"/>
          <w:color w:val="000000"/>
          <w:sz w:val="28"/>
          <w:lang w:val="ru-RU"/>
        </w:rPr>
        <w:t>и другое (по выбору)</w:t>
      </w:r>
      <w:bookmarkEnd w:id="43"/>
      <w:r w:rsidRPr="00F8312D">
        <w:rPr>
          <w:rFonts w:ascii="Times New Roman" w:hAnsi="Times New Roman"/>
          <w:color w:val="000000"/>
          <w:sz w:val="28"/>
          <w:lang w:val="ru-RU"/>
        </w:rPr>
        <w:t>.</w:t>
      </w:r>
    </w:p>
    <w:p w14:paraId="03DBD6FE"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детях</w:t>
      </w:r>
      <w:r w:rsidRPr="00F8312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F8312D">
        <w:rPr>
          <w:rFonts w:ascii="Times New Roman" w:hAnsi="Times New Roman"/>
          <w:color w:val="000000"/>
          <w:sz w:val="28"/>
          <w:lang w:val="ru-RU"/>
        </w:rPr>
        <w:t>произведения по выбору двух-трёх авторов</w:t>
      </w:r>
      <w:bookmarkEnd w:id="44"/>
      <w:r w:rsidRPr="00F8312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3D37CA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5" w:name="e453ae69-7b50-49e1-850e-5455f39cac3b"/>
      <w:r w:rsidRPr="00F8312D">
        <w:rPr>
          <w:rFonts w:ascii="Times New Roman" w:hAnsi="Times New Roman"/>
          <w:color w:val="000000"/>
          <w:sz w:val="28"/>
          <w:lang w:val="ru-RU"/>
        </w:rPr>
        <w:t>и другие (по выбору)</w:t>
      </w:r>
      <w:bookmarkEnd w:id="45"/>
      <w:r w:rsidRPr="00F8312D">
        <w:rPr>
          <w:rFonts w:ascii="Times New Roman" w:hAnsi="Times New Roman"/>
          <w:color w:val="000000"/>
          <w:sz w:val="28"/>
          <w:lang w:val="ru-RU"/>
        </w:rPr>
        <w:t>.</w:t>
      </w:r>
    </w:p>
    <w:p w14:paraId="0361FD38"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Юмористические произведения.</w:t>
      </w:r>
      <w:r w:rsidRPr="00F8312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F8312D">
        <w:rPr>
          <w:rFonts w:ascii="Times New Roman" w:hAnsi="Times New Roman"/>
          <w:color w:val="000000"/>
          <w:sz w:val="28"/>
          <w:lang w:val="ru-RU"/>
        </w:rPr>
        <w:t>(не менее двух произведений)</w:t>
      </w:r>
      <w:bookmarkEnd w:id="46"/>
      <w:r w:rsidRPr="00F8312D">
        <w:rPr>
          <w:rFonts w:ascii="Times New Roman" w:hAnsi="Times New Roman"/>
          <w:color w:val="000000"/>
          <w:sz w:val="28"/>
          <w:lang w:val="ru-RU"/>
        </w:rPr>
        <w:t xml:space="preserve">: Н. Н. Носов, В.Ю. Драгунский, </w:t>
      </w:r>
      <w:bookmarkStart w:id="47" w:name="cb0fcba1-b7c3-44d2-9bb6-c0a6c9168eca"/>
      <w:r w:rsidRPr="00F8312D">
        <w:rPr>
          <w:rFonts w:ascii="Times New Roman" w:hAnsi="Times New Roman"/>
          <w:color w:val="000000"/>
          <w:sz w:val="28"/>
          <w:lang w:val="ru-RU"/>
        </w:rPr>
        <w:t>М. М. Зощенко и др.</w:t>
      </w:r>
      <w:bookmarkEnd w:id="47"/>
    </w:p>
    <w:p w14:paraId="613C0C0F"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F8312D">
        <w:rPr>
          <w:rFonts w:ascii="Times New Roman" w:hAnsi="Times New Roman"/>
          <w:color w:val="000000"/>
          <w:sz w:val="28"/>
          <w:lang w:val="ru-RU"/>
        </w:rPr>
        <w:t>и другие (по выбору)</w:t>
      </w:r>
      <w:bookmarkEnd w:id="48"/>
      <w:r w:rsidRPr="00F8312D">
        <w:rPr>
          <w:rFonts w:ascii="Times New Roman" w:hAnsi="Times New Roman"/>
          <w:color w:val="000000"/>
          <w:sz w:val="28"/>
          <w:lang w:val="ru-RU"/>
        </w:rPr>
        <w:t>.</w:t>
      </w:r>
    </w:p>
    <w:p w14:paraId="57A77690"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Зарубежная литература.</w:t>
      </w:r>
      <w:r w:rsidRPr="00F8312D">
        <w:rPr>
          <w:rFonts w:ascii="Times New Roman" w:hAnsi="Times New Roman"/>
          <w:color w:val="000000"/>
          <w:sz w:val="28"/>
          <w:lang w:val="ru-RU"/>
        </w:rPr>
        <w:t xml:space="preserve"> Круг чтения </w:t>
      </w:r>
      <w:bookmarkStart w:id="49" w:name="3e21f5c4-1001-4583-8489-5f0ba36061b9"/>
      <w:r w:rsidRPr="00F8312D">
        <w:rPr>
          <w:rFonts w:ascii="Times New Roman" w:hAnsi="Times New Roman"/>
          <w:color w:val="000000"/>
          <w:sz w:val="28"/>
          <w:lang w:val="ru-RU"/>
        </w:rPr>
        <w:t>(произведения двух-трёх авторов по выбору):</w:t>
      </w:r>
      <w:bookmarkEnd w:id="49"/>
      <w:r w:rsidRPr="00F8312D">
        <w:rPr>
          <w:rFonts w:ascii="Times New Roman" w:hAnsi="Times New Roman"/>
          <w:color w:val="000000"/>
          <w:sz w:val="28"/>
          <w:lang w:val="ru-RU"/>
        </w:rPr>
        <w:t xml:space="preserve"> литературные сказки Ш. Перро, Х.-К. Андерсена, </w:t>
      </w:r>
      <w:bookmarkStart w:id="50" w:name="f6f542f3-f6cf-4368-a418-eb5d19aa0b2b"/>
      <w:r w:rsidRPr="00F8312D">
        <w:rPr>
          <w:rFonts w:ascii="Times New Roman" w:hAnsi="Times New Roman"/>
          <w:color w:val="000000"/>
          <w:sz w:val="28"/>
          <w:lang w:val="ru-RU"/>
        </w:rPr>
        <w:t>Р. Киплинга.</w:t>
      </w:r>
      <w:bookmarkEnd w:id="50"/>
      <w:r w:rsidRPr="00F8312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E7C475B"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1" w:name="0e6b1fdc-e350-43b1-a03c-45387667d39d"/>
      <w:r w:rsidRPr="00F8312D">
        <w:rPr>
          <w:rFonts w:ascii="Times New Roman" w:hAnsi="Times New Roman"/>
          <w:color w:val="000000"/>
          <w:sz w:val="28"/>
          <w:lang w:val="ru-RU"/>
        </w:rPr>
        <w:t>и другие (по выбору)</w:t>
      </w:r>
      <w:bookmarkEnd w:id="51"/>
      <w:r w:rsidRPr="00F8312D">
        <w:rPr>
          <w:rFonts w:ascii="Times New Roman" w:hAnsi="Times New Roman"/>
          <w:color w:val="000000"/>
          <w:sz w:val="28"/>
          <w:lang w:val="ru-RU"/>
        </w:rPr>
        <w:t>.</w:t>
      </w:r>
    </w:p>
    <w:p w14:paraId="10CA4E1F"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F8312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3C23A97E"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F2A2363"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Базовые логические и исследовательские действия</w:t>
      </w:r>
      <w:r w:rsidRPr="00F8312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E9C53EC" w14:textId="77777777" w:rsidR="00323729" w:rsidRPr="00F8312D" w:rsidRDefault="00F8312D">
      <w:pPr>
        <w:numPr>
          <w:ilvl w:val="0"/>
          <w:numId w:val="12"/>
        </w:numPr>
        <w:spacing w:after="0" w:line="264" w:lineRule="auto"/>
        <w:jc w:val="both"/>
        <w:rPr>
          <w:lang w:val="ru-RU"/>
        </w:rPr>
      </w:pPr>
      <w:r w:rsidRPr="00F8312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5E4C5F19" w14:textId="77777777" w:rsidR="00323729" w:rsidRPr="00F8312D" w:rsidRDefault="00F8312D">
      <w:pPr>
        <w:numPr>
          <w:ilvl w:val="0"/>
          <w:numId w:val="12"/>
        </w:numPr>
        <w:spacing w:after="0" w:line="264" w:lineRule="auto"/>
        <w:jc w:val="both"/>
        <w:rPr>
          <w:lang w:val="ru-RU"/>
        </w:rPr>
      </w:pPr>
      <w:r w:rsidRPr="00F8312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2E91E2C" w14:textId="77777777" w:rsidR="00323729" w:rsidRPr="00F8312D" w:rsidRDefault="00F8312D">
      <w:pPr>
        <w:numPr>
          <w:ilvl w:val="0"/>
          <w:numId w:val="12"/>
        </w:numPr>
        <w:spacing w:after="0" w:line="264" w:lineRule="auto"/>
        <w:jc w:val="both"/>
        <w:rPr>
          <w:lang w:val="ru-RU"/>
        </w:rPr>
      </w:pPr>
      <w:r w:rsidRPr="00F8312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4373A87" w14:textId="77777777" w:rsidR="00323729" w:rsidRPr="00F8312D" w:rsidRDefault="00F8312D">
      <w:pPr>
        <w:numPr>
          <w:ilvl w:val="0"/>
          <w:numId w:val="12"/>
        </w:numPr>
        <w:spacing w:after="0" w:line="264" w:lineRule="auto"/>
        <w:jc w:val="both"/>
        <w:rPr>
          <w:lang w:val="ru-RU"/>
        </w:rPr>
      </w:pPr>
      <w:r w:rsidRPr="00F8312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5CD1DE4" w14:textId="77777777" w:rsidR="00323729" w:rsidRPr="00F8312D" w:rsidRDefault="00F8312D">
      <w:pPr>
        <w:numPr>
          <w:ilvl w:val="0"/>
          <w:numId w:val="12"/>
        </w:numPr>
        <w:spacing w:after="0" w:line="264" w:lineRule="auto"/>
        <w:jc w:val="both"/>
        <w:rPr>
          <w:lang w:val="ru-RU"/>
        </w:rPr>
      </w:pPr>
      <w:r w:rsidRPr="00F8312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9008D4A" w14:textId="77777777" w:rsidR="00323729" w:rsidRPr="00F8312D" w:rsidRDefault="00F8312D">
      <w:pPr>
        <w:numPr>
          <w:ilvl w:val="0"/>
          <w:numId w:val="12"/>
        </w:numPr>
        <w:spacing w:after="0" w:line="264" w:lineRule="auto"/>
        <w:jc w:val="both"/>
        <w:rPr>
          <w:lang w:val="ru-RU"/>
        </w:rPr>
      </w:pPr>
      <w:r w:rsidRPr="00F8312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55394B70"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 xml:space="preserve">Работа с информацией </w:t>
      </w:r>
      <w:r w:rsidRPr="00F8312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20FF5AF" w14:textId="77777777" w:rsidR="00323729" w:rsidRDefault="00F8312D">
      <w:pPr>
        <w:numPr>
          <w:ilvl w:val="0"/>
          <w:numId w:val="13"/>
        </w:numPr>
        <w:spacing w:after="0" w:line="264" w:lineRule="auto"/>
        <w:jc w:val="both"/>
      </w:pPr>
      <w:r w:rsidRPr="00F8312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095106EE" w14:textId="77777777" w:rsidR="00323729" w:rsidRPr="00F8312D" w:rsidRDefault="00F8312D">
      <w:pPr>
        <w:numPr>
          <w:ilvl w:val="0"/>
          <w:numId w:val="13"/>
        </w:numPr>
        <w:spacing w:after="0" w:line="264" w:lineRule="auto"/>
        <w:jc w:val="both"/>
        <w:rPr>
          <w:lang w:val="ru-RU"/>
        </w:rPr>
      </w:pPr>
      <w:r w:rsidRPr="00F8312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4838F76" w14:textId="77777777" w:rsidR="00323729" w:rsidRPr="00F8312D" w:rsidRDefault="00F8312D">
      <w:pPr>
        <w:numPr>
          <w:ilvl w:val="0"/>
          <w:numId w:val="13"/>
        </w:numPr>
        <w:spacing w:after="0" w:line="264" w:lineRule="auto"/>
        <w:jc w:val="both"/>
        <w:rPr>
          <w:lang w:val="ru-RU"/>
        </w:rPr>
      </w:pPr>
      <w:r w:rsidRPr="00F8312D">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62361C8"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lastRenderedPageBreak/>
        <w:t>Коммуникативные универсальные учебные действия</w:t>
      </w:r>
      <w:r w:rsidRPr="00F8312D">
        <w:rPr>
          <w:rFonts w:ascii="Times New Roman" w:hAnsi="Times New Roman"/>
          <w:color w:val="000000"/>
          <w:sz w:val="28"/>
          <w:lang w:val="ru-RU"/>
        </w:rPr>
        <w:t xml:space="preserve"> способствуют формированию умений:</w:t>
      </w:r>
    </w:p>
    <w:p w14:paraId="566B0D2C" w14:textId="77777777" w:rsidR="00323729" w:rsidRPr="00F8312D" w:rsidRDefault="00F8312D">
      <w:pPr>
        <w:numPr>
          <w:ilvl w:val="0"/>
          <w:numId w:val="14"/>
        </w:numPr>
        <w:spacing w:after="0" w:line="264" w:lineRule="auto"/>
        <w:jc w:val="both"/>
        <w:rPr>
          <w:lang w:val="ru-RU"/>
        </w:rPr>
      </w:pPr>
      <w:r w:rsidRPr="00F8312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63E530D1" w14:textId="77777777" w:rsidR="00323729" w:rsidRPr="00F8312D" w:rsidRDefault="00F8312D">
      <w:pPr>
        <w:numPr>
          <w:ilvl w:val="0"/>
          <w:numId w:val="14"/>
        </w:numPr>
        <w:spacing w:after="0" w:line="264" w:lineRule="auto"/>
        <w:jc w:val="both"/>
        <w:rPr>
          <w:lang w:val="ru-RU"/>
        </w:rPr>
      </w:pPr>
      <w:r w:rsidRPr="00F8312D">
        <w:rPr>
          <w:rFonts w:ascii="Times New Roman" w:hAnsi="Times New Roman"/>
          <w:color w:val="000000"/>
          <w:sz w:val="28"/>
          <w:lang w:val="ru-RU"/>
        </w:rPr>
        <w:t>формулировать вопросы по основным событиям текста;</w:t>
      </w:r>
    </w:p>
    <w:p w14:paraId="6A8EA7FA" w14:textId="77777777" w:rsidR="00323729" w:rsidRPr="00F8312D" w:rsidRDefault="00F8312D">
      <w:pPr>
        <w:numPr>
          <w:ilvl w:val="0"/>
          <w:numId w:val="14"/>
        </w:numPr>
        <w:spacing w:after="0" w:line="264" w:lineRule="auto"/>
        <w:jc w:val="both"/>
        <w:rPr>
          <w:lang w:val="ru-RU"/>
        </w:rPr>
      </w:pPr>
      <w:r w:rsidRPr="00F8312D">
        <w:rPr>
          <w:rFonts w:ascii="Times New Roman" w:hAnsi="Times New Roman"/>
          <w:color w:val="000000"/>
          <w:sz w:val="28"/>
          <w:lang w:val="ru-RU"/>
        </w:rPr>
        <w:t>пересказывать текст (подробно, выборочно, с изменением лица);</w:t>
      </w:r>
    </w:p>
    <w:p w14:paraId="7DCF0ACB" w14:textId="77777777" w:rsidR="00323729" w:rsidRPr="00F8312D" w:rsidRDefault="00F8312D">
      <w:pPr>
        <w:numPr>
          <w:ilvl w:val="0"/>
          <w:numId w:val="14"/>
        </w:numPr>
        <w:spacing w:after="0" w:line="264" w:lineRule="auto"/>
        <w:jc w:val="both"/>
        <w:rPr>
          <w:lang w:val="ru-RU"/>
        </w:rPr>
      </w:pPr>
      <w:r w:rsidRPr="00F8312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0ADDF9F2" w14:textId="77777777" w:rsidR="00323729" w:rsidRPr="00F8312D" w:rsidRDefault="00F8312D">
      <w:pPr>
        <w:numPr>
          <w:ilvl w:val="0"/>
          <w:numId w:val="14"/>
        </w:numPr>
        <w:spacing w:after="0" w:line="264" w:lineRule="auto"/>
        <w:jc w:val="both"/>
        <w:rPr>
          <w:lang w:val="ru-RU"/>
        </w:rPr>
      </w:pPr>
      <w:r w:rsidRPr="00F8312D">
        <w:rPr>
          <w:rFonts w:ascii="Times New Roman" w:hAnsi="Times New Roman"/>
          <w:color w:val="000000"/>
          <w:sz w:val="28"/>
          <w:lang w:val="ru-RU"/>
        </w:rPr>
        <w:t>сочинять простые истории (сказки, рассказы) по аналогии.</w:t>
      </w:r>
    </w:p>
    <w:p w14:paraId="00CA777C"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Регулятивные универсальные учебные</w:t>
      </w:r>
      <w:r w:rsidRPr="00F8312D">
        <w:rPr>
          <w:rFonts w:ascii="Times New Roman" w:hAnsi="Times New Roman"/>
          <w:color w:val="000000"/>
          <w:sz w:val="28"/>
          <w:lang w:val="ru-RU"/>
        </w:rPr>
        <w:t xml:space="preserve"> способствуют формированию умений:</w:t>
      </w:r>
    </w:p>
    <w:p w14:paraId="725676DB" w14:textId="77777777" w:rsidR="00323729" w:rsidRPr="00F8312D" w:rsidRDefault="00F8312D">
      <w:pPr>
        <w:numPr>
          <w:ilvl w:val="0"/>
          <w:numId w:val="15"/>
        </w:numPr>
        <w:spacing w:after="0" w:line="264" w:lineRule="auto"/>
        <w:jc w:val="both"/>
        <w:rPr>
          <w:lang w:val="ru-RU"/>
        </w:rPr>
      </w:pPr>
      <w:r w:rsidRPr="00F8312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A1AB335" w14:textId="77777777" w:rsidR="00323729" w:rsidRPr="00F8312D" w:rsidRDefault="00F8312D">
      <w:pPr>
        <w:numPr>
          <w:ilvl w:val="0"/>
          <w:numId w:val="15"/>
        </w:numPr>
        <w:spacing w:after="0" w:line="264" w:lineRule="auto"/>
        <w:jc w:val="both"/>
        <w:rPr>
          <w:lang w:val="ru-RU"/>
        </w:rPr>
      </w:pPr>
      <w:r w:rsidRPr="00F8312D">
        <w:rPr>
          <w:rFonts w:ascii="Times New Roman" w:hAnsi="Times New Roman"/>
          <w:color w:val="000000"/>
          <w:sz w:val="28"/>
          <w:lang w:val="ru-RU"/>
        </w:rPr>
        <w:t>оценивать качество своего восприятия текста на слух;</w:t>
      </w:r>
    </w:p>
    <w:p w14:paraId="6D59E32D" w14:textId="77777777" w:rsidR="00323729" w:rsidRPr="00F8312D" w:rsidRDefault="00F8312D">
      <w:pPr>
        <w:numPr>
          <w:ilvl w:val="0"/>
          <w:numId w:val="15"/>
        </w:numPr>
        <w:spacing w:after="0" w:line="264" w:lineRule="auto"/>
        <w:jc w:val="both"/>
        <w:rPr>
          <w:lang w:val="ru-RU"/>
        </w:rPr>
      </w:pPr>
      <w:r w:rsidRPr="00F8312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C6D16F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Совместная деятельность</w:t>
      </w:r>
      <w:r w:rsidRPr="00F8312D">
        <w:rPr>
          <w:rFonts w:ascii="Times New Roman" w:hAnsi="Times New Roman"/>
          <w:color w:val="000000"/>
          <w:sz w:val="28"/>
          <w:lang w:val="ru-RU"/>
        </w:rPr>
        <w:t xml:space="preserve"> способствует формированию умений:</w:t>
      </w:r>
    </w:p>
    <w:p w14:paraId="701768BB" w14:textId="77777777" w:rsidR="00323729" w:rsidRPr="00F8312D" w:rsidRDefault="00F8312D">
      <w:pPr>
        <w:numPr>
          <w:ilvl w:val="0"/>
          <w:numId w:val="16"/>
        </w:numPr>
        <w:spacing w:after="0" w:line="264" w:lineRule="auto"/>
        <w:jc w:val="both"/>
        <w:rPr>
          <w:lang w:val="ru-RU"/>
        </w:rPr>
      </w:pPr>
      <w:r w:rsidRPr="00F8312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4D19CE0F" w14:textId="77777777" w:rsidR="00323729" w:rsidRPr="00F8312D" w:rsidRDefault="00F8312D">
      <w:pPr>
        <w:numPr>
          <w:ilvl w:val="0"/>
          <w:numId w:val="16"/>
        </w:numPr>
        <w:spacing w:after="0" w:line="264" w:lineRule="auto"/>
        <w:jc w:val="both"/>
        <w:rPr>
          <w:lang w:val="ru-RU"/>
        </w:rPr>
      </w:pPr>
      <w:r w:rsidRPr="00F8312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20306AA" w14:textId="77777777" w:rsidR="00323729" w:rsidRPr="00F8312D" w:rsidRDefault="00F8312D">
      <w:pPr>
        <w:numPr>
          <w:ilvl w:val="0"/>
          <w:numId w:val="16"/>
        </w:numPr>
        <w:spacing w:after="0" w:line="264" w:lineRule="auto"/>
        <w:jc w:val="both"/>
        <w:rPr>
          <w:lang w:val="ru-RU"/>
        </w:rPr>
      </w:pPr>
      <w:r w:rsidRPr="00F8312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79239334" w14:textId="77777777" w:rsidR="00323729" w:rsidRPr="00F8312D" w:rsidRDefault="00323729">
      <w:pPr>
        <w:spacing w:after="0" w:line="264" w:lineRule="auto"/>
        <w:ind w:left="120"/>
        <w:jc w:val="both"/>
        <w:rPr>
          <w:lang w:val="ru-RU"/>
        </w:rPr>
      </w:pPr>
    </w:p>
    <w:p w14:paraId="64D31E03" w14:textId="77777777" w:rsidR="00323729" w:rsidRPr="00F8312D" w:rsidRDefault="00F8312D">
      <w:pPr>
        <w:spacing w:after="0" w:line="264" w:lineRule="auto"/>
        <w:ind w:firstLine="600"/>
        <w:jc w:val="both"/>
        <w:rPr>
          <w:lang w:val="ru-RU"/>
        </w:rPr>
      </w:pPr>
      <w:r w:rsidRPr="00F8312D">
        <w:rPr>
          <w:rFonts w:ascii="Times New Roman" w:hAnsi="Times New Roman"/>
          <w:b/>
          <w:color w:val="333333"/>
          <w:sz w:val="28"/>
          <w:lang w:val="ru-RU"/>
        </w:rPr>
        <w:t>4 КЛАСС</w:t>
      </w:r>
    </w:p>
    <w:p w14:paraId="12333721"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О Родине, героические страницы истории.</w:t>
      </w:r>
      <w:r w:rsidRPr="00F8312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8312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F8312D">
        <w:rPr>
          <w:rFonts w:ascii="Times New Roman" w:hAnsi="Times New Roman"/>
          <w:color w:val="000000"/>
          <w:sz w:val="28"/>
          <w:lang w:val="ru-RU"/>
        </w:rPr>
        <w:t>и др.</w:t>
      </w:r>
      <w:bookmarkEnd w:id="52"/>
      <w:r w:rsidRPr="00F8312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F8312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51D69EE4"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Круг чтения</w:t>
      </w:r>
      <w:r w:rsidRPr="00F8312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19A699F"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F8312D">
        <w:rPr>
          <w:rFonts w:ascii="Times New Roman" w:hAnsi="Times New Roman"/>
          <w:color w:val="000000"/>
          <w:sz w:val="28"/>
          <w:lang w:val="ru-RU"/>
        </w:rPr>
        <w:t>(1-2 рассказа военно-исторической тематики) и другие (по выбору).</w:t>
      </w:r>
      <w:bookmarkEnd w:id="53"/>
    </w:p>
    <w:p w14:paraId="0BD2B59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Фольклор (устное народное творчество)</w:t>
      </w:r>
      <w:r w:rsidRPr="00F8312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D8DC1A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Круг чтения</w:t>
      </w:r>
      <w:r w:rsidRPr="00F8312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24B861A"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4" w:name="13ed692d-f68b-4ab7-9394-065d0e010e2b"/>
      <w:r w:rsidRPr="00F8312D">
        <w:rPr>
          <w:rFonts w:ascii="Times New Roman" w:hAnsi="Times New Roman"/>
          <w:color w:val="000000"/>
          <w:sz w:val="28"/>
          <w:lang w:val="ru-RU"/>
        </w:rPr>
        <w:t>(2-3 сказки по выбору)</w:t>
      </w:r>
      <w:bookmarkEnd w:id="54"/>
      <w:r w:rsidRPr="00F8312D">
        <w:rPr>
          <w:rFonts w:ascii="Times New Roman" w:hAnsi="Times New Roman"/>
          <w:color w:val="000000"/>
          <w:sz w:val="28"/>
          <w:lang w:val="ru-RU"/>
        </w:rPr>
        <w:t xml:space="preserve">, сказки народов России </w:t>
      </w:r>
      <w:bookmarkStart w:id="55" w:name="88e382a1-4742-44f3-be40-3355538b7bf0"/>
      <w:r w:rsidRPr="00F8312D">
        <w:rPr>
          <w:rFonts w:ascii="Times New Roman" w:hAnsi="Times New Roman"/>
          <w:color w:val="000000"/>
          <w:sz w:val="28"/>
          <w:lang w:val="ru-RU"/>
        </w:rPr>
        <w:t>(2-3 сказки по выбору)</w:t>
      </w:r>
      <w:bookmarkEnd w:id="55"/>
      <w:r w:rsidRPr="00F8312D">
        <w:rPr>
          <w:rFonts w:ascii="Times New Roman" w:hAnsi="Times New Roman"/>
          <w:color w:val="000000"/>
          <w:sz w:val="28"/>
          <w:lang w:val="ru-RU"/>
        </w:rPr>
        <w:t xml:space="preserve">, былины из цикла об Илье Муромце, Алёше Поповиче, Добрыне Никитиче </w:t>
      </w:r>
      <w:bookmarkStart w:id="56" w:name="65d9a5fc-cfbc-4c38-8800-4fae49f12f66"/>
      <w:r w:rsidRPr="00F8312D">
        <w:rPr>
          <w:rFonts w:ascii="Times New Roman" w:hAnsi="Times New Roman"/>
          <w:color w:val="000000"/>
          <w:sz w:val="28"/>
          <w:lang w:val="ru-RU"/>
        </w:rPr>
        <w:t>(1-2 по выбору)</w:t>
      </w:r>
      <w:bookmarkEnd w:id="56"/>
      <w:r w:rsidRPr="00F8312D">
        <w:rPr>
          <w:rFonts w:ascii="Times New Roman" w:hAnsi="Times New Roman"/>
          <w:color w:val="000000"/>
          <w:sz w:val="28"/>
          <w:lang w:val="ru-RU"/>
        </w:rPr>
        <w:t>.</w:t>
      </w:r>
    </w:p>
    <w:p w14:paraId="16646A24"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 xml:space="preserve">Творчество А. С. Пушкина. </w:t>
      </w:r>
      <w:r w:rsidRPr="00F8312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548A0A0"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F8312D">
        <w:rPr>
          <w:rFonts w:ascii="Times New Roman" w:hAnsi="Times New Roman"/>
          <w:color w:val="000000"/>
          <w:sz w:val="28"/>
          <w:lang w:val="ru-RU"/>
        </w:rPr>
        <w:t>и другие</w:t>
      </w:r>
      <w:bookmarkEnd w:id="57"/>
      <w:r w:rsidRPr="00F8312D">
        <w:rPr>
          <w:rFonts w:ascii="Times New Roman" w:hAnsi="Times New Roman"/>
          <w:color w:val="000000"/>
          <w:sz w:val="28"/>
          <w:lang w:val="ru-RU"/>
        </w:rPr>
        <w:t>.</w:t>
      </w:r>
    </w:p>
    <w:p w14:paraId="6E46E0C8"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 xml:space="preserve">Творчество И. А. Крылова. </w:t>
      </w:r>
      <w:r w:rsidRPr="00F8312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F8312D">
        <w:rPr>
          <w:rFonts w:ascii="Times New Roman" w:hAnsi="Times New Roman"/>
          <w:color w:val="000000"/>
          <w:sz w:val="28"/>
          <w:lang w:val="ru-RU"/>
        </w:rPr>
        <w:t>(не менее трёх)</w:t>
      </w:r>
      <w:bookmarkEnd w:id="58"/>
      <w:r w:rsidRPr="00F8312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02A3D8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F8312D">
        <w:rPr>
          <w:rFonts w:ascii="Times New Roman" w:hAnsi="Times New Roman"/>
          <w:color w:val="000000"/>
          <w:sz w:val="28"/>
          <w:lang w:val="ru-RU"/>
        </w:rPr>
        <w:t>и другие</w:t>
      </w:r>
      <w:bookmarkEnd w:id="59"/>
      <w:r w:rsidRPr="00F8312D">
        <w:rPr>
          <w:rFonts w:ascii="Times New Roman" w:hAnsi="Times New Roman"/>
          <w:color w:val="000000"/>
          <w:sz w:val="28"/>
          <w:lang w:val="ru-RU"/>
        </w:rPr>
        <w:t xml:space="preserve">. </w:t>
      </w:r>
    </w:p>
    <w:p w14:paraId="5F8690F2"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Творчество М. Ю. Лермонтова</w:t>
      </w:r>
      <w:r w:rsidRPr="00F8312D">
        <w:rPr>
          <w:rFonts w:ascii="Times New Roman" w:hAnsi="Times New Roman"/>
          <w:color w:val="000000"/>
          <w:sz w:val="28"/>
          <w:lang w:val="ru-RU"/>
        </w:rPr>
        <w:t xml:space="preserve">. Круг чтения: лирические произведения М. Ю. Лермонтова </w:t>
      </w:r>
      <w:bookmarkStart w:id="60" w:name="8753b9aa-1497-4d8a-9925-78a7378ffdc6"/>
      <w:r w:rsidRPr="00F8312D">
        <w:rPr>
          <w:rFonts w:ascii="Times New Roman" w:hAnsi="Times New Roman"/>
          <w:color w:val="000000"/>
          <w:sz w:val="28"/>
          <w:lang w:val="ru-RU"/>
        </w:rPr>
        <w:t>(не менее трёх)</w:t>
      </w:r>
      <w:bookmarkEnd w:id="60"/>
      <w:r w:rsidRPr="00F8312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8738342"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1" w:name="a3acb784-465c-47f9-a1a9-55fd03aefdd7"/>
      <w:r w:rsidRPr="00F8312D">
        <w:rPr>
          <w:rFonts w:ascii="Times New Roman" w:hAnsi="Times New Roman"/>
          <w:color w:val="000000"/>
          <w:sz w:val="28"/>
          <w:lang w:val="ru-RU"/>
        </w:rPr>
        <w:t>и другие</w:t>
      </w:r>
      <w:bookmarkEnd w:id="61"/>
      <w:r w:rsidRPr="00F8312D">
        <w:rPr>
          <w:rFonts w:ascii="Times New Roman" w:hAnsi="Times New Roman"/>
          <w:color w:val="000000"/>
          <w:sz w:val="28"/>
          <w:lang w:val="ru-RU"/>
        </w:rPr>
        <w:t>.</w:t>
      </w:r>
    </w:p>
    <w:p w14:paraId="127F51AC"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Литературная сказка.</w:t>
      </w:r>
      <w:r w:rsidRPr="00F8312D">
        <w:rPr>
          <w:rFonts w:ascii="Times New Roman" w:hAnsi="Times New Roman"/>
          <w:color w:val="000000"/>
          <w:sz w:val="28"/>
          <w:lang w:val="ru-RU"/>
        </w:rPr>
        <w:t xml:space="preserve"> Тематика авторских стихотворных сказок </w:t>
      </w:r>
      <w:bookmarkStart w:id="62" w:name="c485f24c-ccf6-4a4b-a332-12b0e9bda1ee"/>
      <w:r w:rsidRPr="00F8312D">
        <w:rPr>
          <w:rFonts w:ascii="Times New Roman" w:hAnsi="Times New Roman"/>
          <w:color w:val="000000"/>
          <w:sz w:val="28"/>
          <w:lang w:val="ru-RU"/>
        </w:rPr>
        <w:t>(две-три по выбору)</w:t>
      </w:r>
      <w:bookmarkEnd w:id="62"/>
      <w:r w:rsidRPr="00F8312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3" w:name="b696e61f-1fed-496e-b40a-891403c8acb0"/>
      <w:r w:rsidRPr="00F8312D">
        <w:rPr>
          <w:rFonts w:ascii="Times New Roman" w:hAnsi="Times New Roman"/>
          <w:color w:val="000000"/>
          <w:sz w:val="28"/>
          <w:lang w:val="ru-RU"/>
        </w:rPr>
        <w:t>и др.</w:t>
      </w:r>
      <w:bookmarkEnd w:id="63"/>
      <w:r w:rsidRPr="00F8312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96CED0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r w:rsidRPr="00F8312D">
        <w:rPr>
          <w:rFonts w:ascii="Times New Roman" w:hAnsi="Times New Roman"/>
          <w:color w:val="000000"/>
          <w:sz w:val="28"/>
          <w:lang w:val="ru-RU"/>
        </w:rPr>
        <w:t>и другие</w:t>
      </w:r>
      <w:bookmarkEnd w:id="64"/>
      <w:r w:rsidRPr="00F8312D">
        <w:rPr>
          <w:rFonts w:ascii="Times New Roman" w:hAnsi="Times New Roman"/>
          <w:color w:val="000000"/>
          <w:sz w:val="28"/>
          <w:lang w:val="ru-RU"/>
        </w:rPr>
        <w:t xml:space="preserve">. </w:t>
      </w:r>
    </w:p>
    <w:p w14:paraId="22CE1291"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F8312D">
        <w:rPr>
          <w:rFonts w:ascii="Times New Roman" w:hAnsi="Times New Roman"/>
          <w:i/>
          <w:color w:val="000000"/>
          <w:sz w:val="28"/>
          <w:lang w:val="ru-RU"/>
        </w:rPr>
        <w:t>Х– ХХ веков</w:t>
      </w:r>
      <w:r w:rsidRPr="00F8312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F8312D">
        <w:rPr>
          <w:rFonts w:ascii="Times New Roman" w:hAnsi="Times New Roman"/>
          <w:color w:val="000000"/>
          <w:sz w:val="28"/>
          <w:lang w:val="ru-RU"/>
        </w:rPr>
        <w:t>(не менее пяти авторов по выбору)</w:t>
      </w:r>
      <w:bookmarkEnd w:id="65"/>
      <w:r w:rsidRPr="00F8312D">
        <w:rPr>
          <w:rFonts w:ascii="Times New Roman" w:hAnsi="Times New Roman"/>
          <w:color w:val="000000"/>
          <w:sz w:val="28"/>
          <w:lang w:val="ru-RU"/>
        </w:rPr>
        <w:t xml:space="preserve">: В. А. Жуковский, И.С. Никитин, Е. А. Баратынский, Ф. И. Тютчев, А. А. Фет, </w:t>
      </w:r>
      <w:bookmarkStart w:id="66" w:name="10df2cc6-7eaf-452a-be27-c403590473e7"/>
      <w:r w:rsidRPr="00F8312D">
        <w:rPr>
          <w:rFonts w:ascii="Times New Roman" w:hAnsi="Times New Roman"/>
          <w:color w:val="000000"/>
          <w:sz w:val="28"/>
          <w:lang w:val="ru-RU"/>
        </w:rPr>
        <w:t>Н. А. Некрасов, И. А. Бунин, А. А. Блок, К. Д. Бальмонт и др.</w:t>
      </w:r>
      <w:bookmarkEnd w:id="66"/>
      <w:r w:rsidRPr="00F8312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6AB032A"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F8312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7" w:name="81524b2d-8972-479d-bbde-dc24af398f71"/>
      <w:r w:rsidRPr="00F8312D">
        <w:rPr>
          <w:rFonts w:ascii="Times New Roman" w:hAnsi="Times New Roman"/>
          <w:color w:val="333333"/>
          <w:sz w:val="28"/>
          <w:lang w:val="ru-RU"/>
        </w:rPr>
        <w:t>и другие (по выбору).</w:t>
      </w:r>
      <w:bookmarkEnd w:id="67"/>
    </w:p>
    <w:p w14:paraId="79A54ED3"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Творчество Л. Н. Толстого</w:t>
      </w:r>
      <w:r w:rsidRPr="00F8312D">
        <w:rPr>
          <w:rFonts w:ascii="Times New Roman" w:hAnsi="Times New Roman"/>
          <w:color w:val="000000"/>
          <w:sz w:val="28"/>
          <w:lang w:val="ru-RU"/>
        </w:rPr>
        <w:t xml:space="preserve">. Круг чтения </w:t>
      </w:r>
      <w:bookmarkStart w:id="68" w:name="8bd46c4b-5995-4a73-9b20-d9c86c3c5312"/>
      <w:r w:rsidRPr="00F8312D">
        <w:rPr>
          <w:rFonts w:ascii="Times New Roman" w:hAnsi="Times New Roman"/>
          <w:color w:val="000000"/>
          <w:sz w:val="28"/>
          <w:lang w:val="ru-RU"/>
        </w:rPr>
        <w:t>(не менее трёх произведений)</w:t>
      </w:r>
      <w:bookmarkEnd w:id="68"/>
      <w:r w:rsidRPr="00F8312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5CDFC6C"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69" w:name="7dfac43d-95d1-4f1a-9ef0-dd2e363e5574"/>
      <w:r w:rsidRPr="00F8312D">
        <w:rPr>
          <w:rFonts w:ascii="Times New Roman" w:hAnsi="Times New Roman"/>
          <w:color w:val="000000"/>
          <w:sz w:val="28"/>
          <w:lang w:val="ru-RU"/>
        </w:rPr>
        <w:t>и другие (по выбору)</w:t>
      </w:r>
      <w:bookmarkEnd w:id="69"/>
      <w:r w:rsidRPr="00F8312D">
        <w:rPr>
          <w:rFonts w:ascii="Times New Roman" w:hAnsi="Times New Roman"/>
          <w:color w:val="000000"/>
          <w:sz w:val="28"/>
          <w:lang w:val="ru-RU"/>
        </w:rPr>
        <w:t>.</w:t>
      </w:r>
    </w:p>
    <w:p w14:paraId="5A599A2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животных и родной природе.</w:t>
      </w:r>
      <w:r w:rsidRPr="00F8312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F8312D">
        <w:rPr>
          <w:rFonts w:ascii="Times New Roman" w:hAnsi="Times New Roman"/>
          <w:color w:val="000000"/>
          <w:sz w:val="28"/>
          <w:lang w:val="ru-RU"/>
        </w:rPr>
        <w:t>(не менее трёх авторов)</w:t>
      </w:r>
      <w:bookmarkEnd w:id="70"/>
      <w:r w:rsidRPr="00F8312D">
        <w:rPr>
          <w:rFonts w:ascii="Times New Roman" w:hAnsi="Times New Roman"/>
          <w:color w:val="000000"/>
          <w:sz w:val="28"/>
          <w:lang w:val="ru-RU"/>
        </w:rPr>
        <w:t xml:space="preserve">: на примере произведений В. П. Астафьева, М. М. Пришвина, С.А. Есенина, </w:t>
      </w:r>
      <w:bookmarkStart w:id="71" w:name="2404cae9-2aea-4be9-9c14-d1f2464ae947"/>
      <w:r w:rsidRPr="00F8312D">
        <w:rPr>
          <w:rFonts w:ascii="Times New Roman" w:hAnsi="Times New Roman"/>
          <w:color w:val="000000"/>
          <w:sz w:val="28"/>
          <w:lang w:val="ru-RU"/>
        </w:rPr>
        <w:t>А. И. Куприна, К. Г. Паустовского, Ю. И. Коваля и др.</w:t>
      </w:r>
      <w:bookmarkEnd w:id="71"/>
    </w:p>
    <w:p w14:paraId="3A7C42C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2" w:name="32f573be-918d-43d1-9ae6-41e22d8f0125"/>
      <w:r w:rsidRPr="00F8312D">
        <w:rPr>
          <w:rFonts w:ascii="Times New Roman" w:hAnsi="Times New Roman"/>
          <w:color w:val="333333"/>
          <w:sz w:val="28"/>
          <w:lang w:val="ru-RU"/>
        </w:rPr>
        <w:t>и другие (по выбору).</w:t>
      </w:r>
      <w:bookmarkEnd w:id="72"/>
    </w:p>
    <w:p w14:paraId="4C1AC05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Произведения о детях</w:t>
      </w:r>
      <w:r w:rsidRPr="00F8312D">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r w:rsidRPr="00F8312D">
        <w:rPr>
          <w:rFonts w:ascii="Times New Roman" w:hAnsi="Times New Roman"/>
          <w:color w:val="000000"/>
          <w:sz w:val="28"/>
          <w:lang w:val="ru-RU"/>
        </w:rPr>
        <w:t>(на примере произведений не менее трёх авторов)</w:t>
      </w:r>
      <w:bookmarkEnd w:id="73"/>
      <w:r w:rsidRPr="00F8312D">
        <w:rPr>
          <w:rFonts w:ascii="Times New Roman" w:hAnsi="Times New Roman"/>
          <w:color w:val="000000"/>
          <w:sz w:val="28"/>
          <w:lang w:val="ru-RU"/>
        </w:rPr>
        <w:t xml:space="preserve">: А. П. Чехова, Н. Г. Гарина-Михайловского, М.М. Зощенко, К.Г.Паустовский, </w:t>
      </w:r>
      <w:bookmarkStart w:id="74" w:name="7725f3ac-90cc-4ff9-a933-5f2500765865"/>
      <w:r w:rsidRPr="00F8312D">
        <w:rPr>
          <w:rFonts w:ascii="Times New Roman" w:hAnsi="Times New Roman"/>
          <w:color w:val="000000"/>
          <w:sz w:val="28"/>
          <w:lang w:val="ru-RU"/>
        </w:rPr>
        <w:t>Б. С. Житкова, В. В. Крапивина и др.</w:t>
      </w:r>
      <w:bookmarkEnd w:id="74"/>
      <w:r w:rsidRPr="00F8312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9524AC3"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F8312D">
        <w:rPr>
          <w:rFonts w:ascii="Times New Roman" w:hAnsi="Times New Roman"/>
          <w:color w:val="000000"/>
          <w:sz w:val="28"/>
          <w:lang w:val="ru-RU"/>
        </w:rPr>
        <w:t>(1-2 рассказа из цикла)</w:t>
      </w:r>
      <w:bookmarkEnd w:id="75"/>
      <w:r w:rsidRPr="00F8312D">
        <w:rPr>
          <w:rFonts w:ascii="Times New Roman" w:hAnsi="Times New Roman"/>
          <w:color w:val="000000"/>
          <w:sz w:val="28"/>
          <w:lang w:val="ru-RU"/>
        </w:rPr>
        <w:t>, К.Г. Паустовский «Корзина с еловыми шишками» и другие.</w:t>
      </w:r>
    </w:p>
    <w:p w14:paraId="250ADD4E"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Пьеса.</w:t>
      </w:r>
      <w:r w:rsidRPr="00F8312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F8312D">
        <w:rPr>
          <w:rFonts w:ascii="Times New Roman" w:hAnsi="Times New Roman"/>
          <w:color w:val="000000"/>
          <w:sz w:val="28"/>
          <w:lang w:val="ru-RU"/>
        </w:rPr>
        <w:t>(одна по выбору)</w:t>
      </w:r>
      <w:bookmarkEnd w:id="76"/>
      <w:r w:rsidRPr="00F8312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CD8B13C"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С.Я. Маршак «Двенадцать месяцев» и другие. </w:t>
      </w:r>
    </w:p>
    <w:p w14:paraId="1014119B"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Юмористические произведения.</w:t>
      </w:r>
      <w:r w:rsidRPr="00F8312D">
        <w:rPr>
          <w:rFonts w:ascii="Times New Roman" w:hAnsi="Times New Roman"/>
          <w:color w:val="000000"/>
          <w:sz w:val="28"/>
          <w:lang w:val="ru-RU"/>
        </w:rPr>
        <w:t xml:space="preserve"> Круг чтения </w:t>
      </w:r>
      <w:bookmarkStart w:id="77" w:name="75d9e905-0ed8-4b64-8f23-d12494003dd9"/>
      <w:r w:rsidRPr="00F8312D">
        <w:rPr>
          <w:rFonts w:ascii="Times New Roman" w:hAnsi="Times New Roman"/>
          <w:color w:val="000000"/>
          <w:sz w:val="28"/>
          <w:lang w:val="ru-RU"/>
        </w:rPr>
        <w:t>(не менее двух произведений по выбору):</w:t>
      </w:r>
      <w:bookmarkEnd w:id="77"/>
      <w:r w:rsidRPr="00F8312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8" w:name="861c58cd-2b62-48ca-aee2-cbc0aff1d663"/>
      <w:r w:rsidRPr="00F8312D">
        <w:rPr>
          <w:rFonts w:ascii="Times New Roman" w:hAnsi="Times New Roman"/>
          <w:color w:val="000000"/>
          <w:sz w:val="28"/>
          <w:lang w:val="ru-RU"/>
        </w:rPr>
        <w:t>М. М. Зощенко, В. В. Голявкина</w:t>
      </w:r>
      <w:bookmarkEnd w:id="78"/>
      <w:r w:rsidRPr="00F8312D">
        <w:rPr>
          <w:rFonts w:ascii="Times New Roman" w:hAnsi="Times New Roman"/>
          <w:color w:val="000000"/>
          <w:sz w:val="28"/>
          <w:lang w:val="ru-RU"/>
        </w:rPr>
        <w:t xml:space="preserve">. Герои юмористических произведений. Средства выразительности текста </w:t>
      </w:r>
      <w:r w:rsidRPr="00F8312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6CF433BC"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В.Ю. Драгунский «Денискины рассказы» </w:t>
      </w:r>
      <w:bookmarkStart w:id="79" w:name="3833d43d-9952-42a0-80a6-c982261f81f0"/>
      <w:r w:rsidRPr="00F8312D">
        <w:rPr>
          <w:rFonts w:ascii="Times New Roman" w:hAnsi="Times New Roman"/>
          <w:color w:val="000000"/>
          <w:sz w:val="28"/>
          <w:lang w:val="ru-RU"/>
        </w:rPr>
        <w:t>(1-2 произведения по выбору)</w:t>
      </w:r>
      <w:bookmarkEnd w:id="79"/>
      <w:r w:rsidRPr="00F8312D">
        <w:rPr>
          <w:rFonts w:ascii="Times New Roman" w:hAnsi="Times New Roman"/>
          <w:color w:val="000000"/>
          <w:sz w:val="28"/>
          <w:lang w:val="ru-RU"/>
        </w:rPr>
        <w:t xml:space="preserve">, Н.Н. Носов «Витя Малеев в школе и дома» (отдельные главы) </w:t>
      </w:r>
      <w:bookmarkStart w:id="80" w:name="6717adc8-7d22-4c8b-8e0f-ca68d49678b4"/>
      <w:r w:rsidRPr="00F8312D">
        <w:rPr>
          <w:rFonts w:ascii="Times New Roman" w:hAnsi="Times New Roman"/>
          <w:color w:val="000000"/>
          <w:sz w:val="28"/>
          <w:lang w:val="ru-RU"/>
        </w:rPr>
        <w:t>и другие</w:t>
      </w:r>
      <w:bookmarkEnd w:id="80"/>
      <w:r w:rsidRPr="00F8312D">
        <w:rPr>
          <w:rFonts w:ascii="Times New Roman" w:hAnsi="Times New Roman"/>
          <w:color w:val="000000"/>
          <w:sz w:val="28"/>
          <w:lang w:val="ru-RU"/>
        </w:rPr>
        <w:t>.</w:t>
      </w:r>
    </w:p>
    <w:p w14:paraId="6F7197A0"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Зарубежная литература</w:t>
      </w:r>
      <w:r w:rsidRPr="00F8312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1" w:name="0570ee0c-c095-4bdf-be12-0c3444ad3bbe"/>
      <w:r w:rsidRPr="00F8312D">
        <w:rPr>
          <w:rFonts w:ascii="Times New Roman" w:hAnsi="Times New Roman"/>
          <w:color w:val="000000"/>
          <w:sz w:val="28"/>
          <w:lang w:val="ru-RU"/>
        </w:rPr>
        <w:t>Ш. Перро, братьев Гримм и др. (по выбору)</w:t>
      </w:r>
      <w:bookmarkEnd w:id="81"/>
      <w:r w:rsidRPr="00F8312D">
        <w:rPr>
          <w:rFonts w:ascii="Times New Roman" w:hAnsi="Times New Roman"/>
          <w:color w:val="000000"/>
          <w:sz w:val="28"/>
          <w:lang w:val="ru-RU"/>
        </w:rPr>
        <w:t xml:space="preserve">. Приключенческая литература: произведения Дж. Свифта, Марка Твена. </w:t>
      </w:r>
    </w:p>
    <w:p w14:paraId="73D2B75A"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F8312D">
        <w:rPr>
          <w:rFonts w:ascii="Times New Roman" w:hAnsi="Times New Roman"/>
          <w:color w:val="000000"/>
          <w:sz w:val="28"/>
          <w:lang w:val="ru-RU"/>
        </w:rPr>
        <w:t>и другие (по выбору)</w:t>
      </w:r>
      <w:bookmarkEnd w:id="82"/>
      <w:r w:rsidRPr="00F8312D">
        <w:rPr>
          <w:rFonts w:ascii="Times New Roman" w:hAnsi="Times New Roman"/>
          <w:color w:val="000000"/>
          <w:sz w:val="28"/>
          <w:lang w:val="ru-RU"/>
        </w:rPr>
        <w:t>.</w:t>
      </w:r>
    </w:p>
    <w:p w14:paraId="75D0FCFD" w14:textId="77777777" w:rsidR="00323729" w:rsidRPr="00F8312D" w:rsidRDefault="00F8312D">
      <w:pPr>
        <w:spacing w:after="0" w:line="264" w:lineRule="auto"/>
        <w:ind w:firstLine="600"/>
        <w:jc w:val="both"/>
        <w:rPr>
          <w:lang w:val="ru-RU"/>
        </w:rPr>
      </w:pPr>
      <w:r w:rsidRPr="00F8312D">
        <w:rPr>
          <w:rFonts w:ascii="Times New Roman" w:hAnsi="Times New Roman"/>
          <w:i/>
          <w:color w:val="000000"/>
          <w:sz w:val="28"/>
          <w:lang w:val="ru-RU"/>
        </w:rPr>
        <w:t>Библиографическая культура (работа с детской книгой и справочной литературой)</w:t>
      </w:r>
      <w:r w:rsidRPr="00F8312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D867B81"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B3CFEF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E0E5AB7"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7BB0A88"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7D8FB408"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CFA92B1"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t xml:space="preserve">характеризовать героя и давать оценку его поступкам; </w:t>
      </w:r>
    </w:p>
    <w:p w14:paraId="03DA467A"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7CE764F"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69D932E" w14:textId="77777777" w:rsidR="00323729" w:rsidRPr="00F8312D" w:rsidRDefault="00F8312D">
      <w:pPr>
        <w:numPr>
          <w:ilvl w:val="0"/>
          <w:numId w:val="17"/>
        </w:numPr>
        <w:spacing w:after="0" w:line="264" w:lineRule="auto"/>
        <w:jc w:val="both"/>
        <w:rPr>
          <w:lang w:val="ru-RU"/>
        </w:rPr>
      </w:pPr>
      <w:r w:rsidRPr="00F8312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6244DCA"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09C8FE73"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7ED640DD"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7C835C3C"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6767709"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9C17D3F"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2EEE9FB9"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пересказывать текст в соответствии с учебной задачей;</w:t>
      </w:r>
    </w:p>
    <w:p w14:paraId="13723AC6"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20458B1C"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оценивать мнение авторов о героях и своё отношение к ним;</w:t>
      </w:r>
    </w:p>
    <w:p w14:paraId="26F66819"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использовать элементы импровизации при исполнении фольклорных произведений;</w:t>
      </w:r>
    </w:p>
    <w:p w14:paraId="56044007" w14:textId="77777777" w:rsidR="00323729" w:rsidRPr="00F8312D" w:rsidRDefault="00F8312D">
      <w:pPr>
        <w:numPr>
          <w:ilvl w:val="0"/>
          <w:numId w:val="18"/>
        </w:numPr>
        <w:spacing w:after="0" w:line="264" w:lineRule="auto"/>
        <w:jc w:val="both"/>
        <w:rPr>
          <w:lang w:val="ru-RU"/>
        </w:rPr>
      </w:pPr>
      <w:r w:rsidRPr="00F8312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7C19282D"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Регулятивные универсальные учебные способствуют формированию умений:</w:t>
      </w:r>
    </w:p>
    <w:p w14:paraId="6C274C2B" w14:textId="77777777" w:rsidR="00323729" w:rsidRPr="00F8312D" w:rsidRDefault="00F8312D">
      <w:pPr>
        <w:numPr>
          <w:ilvl w:val="0"/>
          <w:numId w:val="19"/>
        </w:numPr>
        <w:spacing w:after="0" w:line="264" w:lineRule="auto"/>
        <w:jc w:val="both"/>
        <w:rPr>
          <w:lang w:val="ru-RU"/>
        </w:rPr>
      </w:pPr>
      <w:r w:rsidRPr="00F8312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3AA1F758" w14:textId="77777777" w:rsidR="00323729" w:rsidRPr="00F8312D" w:rsidRDefault="00F8312D">
      <w:pPr>
        <w:numPr>
          <w:ilvl w:val="0"/>
          <w:numId w:val="19"/>
        </w:numPr>
        <w:spacing w:after="0" w:line="264" w:lineRule="auto"/>
        <w:jc w:val="both"/>
        <w:rPr>
          <w:lang w:val="ru-RU"/>
        </w:rPr>
      </w:pPr>
      <w:r w:rsidRPr="00F8312D">
        <w:rPr>
          <w:rFonts w:ascii="Times New Roman" w:hAnsi="Times New Roman"/>
          <w:color w:val="000000"/>
          <w:sz w:val="28"/>
          <w:lang w:val="ru-RU"/>
        </w:rPr>
        <w:t>определять цель выразительного исполнения и работы с текстом;</w:t>
      </w:r>
    </w:p>
    <w:p w14:paraId="729AD032" w14:textId="77777777" w:rsidR="00323729" w:rsidRPr="00F8312D" w:rsidRDefault="00F8312D">
      <w:pPr>
        <w:numPr>
          <w:ilvl w:val="0"/>
          <w:numId w:val="19"/>
        </w:numPr>
        <w:spacing w:after="0" w:line="264" w:lineRule="auto"/>
        <w:jc w:val="both"/>
        <w:rPr>
          <w:lang w:val="ru-RU"/>
        </w:rPr>
      </w:pPr>
      <w:r w:rsidRPr="00F8312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3831F737" w14:textId="77777777" w:rsidR="00323729" w:rsidRPr="00F8312D" w:rsidRDefault="00F8312D">
      <w:pPr>
        <w:numPr>
          <w:ilvl w:val="0"/>
          <w:numId w:val="19"/>
        </w:numPr>
        <w:spacing w:after="0" w:line="264" w:lineRule="auto"/>
        <w:jc w:val="both"/>
        <w:rPr>
          <w:lang w:val="ru-RU"/>
        </w:rPr>
      </w:pPr>
      <w:r w:rsidRPr="00F8312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FE5C5EE"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Совместная деятельность способствует формированию умений:</w:t>
      </w:r>
    </w:p>
    <w:p w14:paraId="5CE72A34" w14:textId="77777777" w:rsidR="00323729" w:rsidRPr="00F8312D" w:rsidRDefault="00F8312D">
      <w:pPr>
        <w:numPr>
          <w:ilvl w:val="0"/>
          <w:numId w:val="20"/>
        </w:numPr>
        <w:spacing w:after="0" w:line="264" w:lineRule="auto"/>
        <w:jc w:val="both"/>
        <w:rPr>
          <w:lang w:val="ru-RU"/>
        </w:rPr>
      </w:pPr>
      <w:r w:rsidRPr="00F8312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B4AF8B7" w14:textId="77777777" w:rsidR="00323729" w:rsidRDefault="00F8312D">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76344690" w14:textId="77777777" w:rsidR="00323729" w:rsidRPr="00F8312D" w:rsidRDefault="00F8312D">
      <w:pPr>
        <w:numPr>
          <w:ilvl w:val="0"/>
          <w:numId w:val="20"/>
        </w:numPr>
        <w:spacing w:after="0" w:line="264" w:lineRule="auto"/>
        <w:jc w:val="both"/>
        <w:rPr>
          <w:lang w:val="ru-RU"/>
        </w:rPr>
      </w:pPr>
      <w:r w:rsidRPr="00F8312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14:paraId="4E840A75" w14:textId="77777777" w:rsidR="00323729" w:rsidRPr="00F8312D" w:rsidRDefault="00F8312D">
      <w:pPr>
        <w:spacing w:after="0" w:line="264" w:lineRule="auto"/>
        <w:ind w:left="120"/>
        <w:jc w:val="both"/>
        <w:rPr>
          <w:lang w:val="ru-RU"/>
        </w:rPr>
      </w:pPr>
      <w:r>
        <w:fldChar w:fldCharType="begin"/>
      </w:r>
      <w:r w:rsidRPr="00F8312D">
        <w:rPr>
          <w:lang w:val="ru-RU"/>
        </w:rPr>
        <w:instrText xml:space="preserve"> </w:instrText>
      </w:r>
      <w:r>
        <w:instrText>HYPERLINK</w:instrText>
      </w:r>
      <w:r w:rsidRPr="00F8312D">
        <w:rPr>
          <w:lang w:val="ru-RU"/>
        </w:rPr>
        <w:instrText xml:space="preserve"> \</w:instrText>
      </w:r>
      <w:r>
        <w:instrText>l</w:instrText>
      </w:r>
      <w:r w:rsidRPr="00F8312D">
        <w:rPr>
          <w:lang w:val="ru-RU"/>
        </w:rPr>
        <w:instrText xml:space="preserve"> "_</w:instrText>
      </w:r>
      <w:r>
        <w:instrText>ftnref</w:instrText>
      </w:r>
      <w:r w:rsidRPr="00F8312D">
        <w:rPr>
          <w:lang w:val="ru-RU"/>
        </w:rPr>
        <w:instrText>1" \</w:instrText>
      </w:r>
      <w:r>
        <w:instrText>h</w:instrText>
      </w:r>
      <w:r w:rsidRPr="00F8312D">
        <w:rPr>
          <w:lang w:val="ru-RU"/>
        </w:rPr>
        <w:instrText xml:space="preserve"> </w:instrText>
      </w:r>
      <w:r>
        <w:fldChar w:fldCharType="separate"/>
      </w:r>
      <w:r w:rsidRPr="00F8312D">
        <w:rPr>
          <w:rFonts w:ascii="Times New Roman" w:hAnsi="Times New Roman"/>
          <w:color w:val="0000FF"/>
          <w:u w:val="single"/>
          <w:lang w:val="ru-RU"/>
        </w:rPr>
        <w:t>#_</w:t>
      </w:r>
      <w:r>
        <w:rPr>
          <w:rFonts w:ascii="Times New Roman" w:hAnsi="Times New Roman"/>
          <w:color w:val="0000FF"/>
          <w:u w:val="single"/>
        </w:rPr>
        <w:t>ftnref</w:t>
      </w:r>
      <w:r w:rsidRPr="00F8312D">
        <w:rPr>
          <w:rFonts w:ascii="Times New Roman" w:hAnsi="Times New Roman"/>
          <w:color w:val="0000FF"/>
          <w:u w:val="single"/>
          <w:lang w:val="ru-RU"/>
        </w:rPr>
        <w:t>1</w:t>
      </w:r>
      <w:r>
        <w:rPr>
          <w:rFonts w:ascii="Times New Roman" w:hAnsi="Times New Roman"/>
          <w:color w:val="0000FF"/>
          <w:u w:val="single"/>
        </w:rPr>
        <w:fldChar w:fldCharType="end"/>
      </w:r>
      <w:bookmarkEnd w:id="83"/>
      <w:r w:rsidRPr="00F8312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A9205FE" w14:textId="77777777" w:rsidR="00323729" w:rsidRPr="00F8312D" w:rsidRDefault="00323729">
      <w:pPr>
        <w:rPr>
          <w:lang w:val="ru-RU"/>
        </w:rPr>
        <w:sectPr w:rsidR="00323729" w:rsidRPr="00F8312D">
          <w:pgSz w:w="11906" w:h="16383"/>
          <w:pgMar w:top="1134" w:right="850" w:bottom="1134" w:left="1701" w:header="720" w:footer="720" w:gutter="0"/>
          <w:cols w:space="720"/>
        </w:sectPr>
      </w:pPr>
      <w:bookmarkStart w:id="84" w:name="block-24427392"/>
    </w:p>
    <w:bookmarkEnd w:id="84"/>
    <w:p w14:paraId="0EFCB2CC" w14:textId="77777777" w:rsidR="00323729" w:rsidRPr="00F8312D" w:rsidRDefault="00F8312D">
      <w:pPr>
        <w:spacing w:after="0" w:line="264" w:lineRule="auto"/>
        <w:ind w:left="120"/>
        <w:jc w:val="both"/>
        <w:rPr>
          <w:lang w:val="ru-RU"/>
        </w:rPr>
      </w:pPr>
      <w:r w:rsidRPr="00F8312D">
        <w:rPr>
          <w:rFonts w:ascii="Times New Roman" w:hAnsi="Times New Roman"/>
          <w:b/>
          <w:color w:val="333333"/>
          <w:sz w:val="28"/>
          <w:lang w:val="ru-RU"/>
        </w:rPr>
        <w:lastRenderedPageBreak/>
        <w:t xml:space="preserve">ПЛАНИРУЕМЫЕ </w:t>
      </w:r>
      <w:r w:rsidRPr="00F8312D">
        <w:rPr>
          <w:rFonts w:ascii="Times New Roman" w:hAnsi="Times New Roman"/>
          <w:b/>
          <w:color w:val="000000"/>
          <w:sz w:val="28"/>
          <w:lang w:val="ru-RU"/>
        </w:rPr>
        <w:t xml:space="preserve">ОБРАЗОВАТЕЛЬНЫЕ </w:t>
      </w:r>
      <w:r w:rsidRPr="00F8312D">
        <w:rPr>
          <w:rFonts w:ascii="Times New Roman" w:hAnsi="Times New Roman"/>
          <w:b/>
          <w:color w:val="333333"/>
          <w:sz w:val="28"/>
          <w:lang w:val="ru-RU"/>
        </w:rPr>
        <w:t>РЕЗУЛЬТАТЫ</w:t>
      </w:r>
    </w:p>
    <w:p w14:paraId="0F640791" w14:textId="77777777" w:rsidR="00323729" w:rsidRPr="00F8312D" w:rsidRDefault="00323729">
      <w:pPr>
        <w:spacing w:after="0" w:line="264" w:lineRule="auto"/>
        <w:ind w:left="120"/>
        <w:jc w:val="both"/>
        <w:rPr>
          <w:lang w:val="ru-RU"/>
        </w:rPr>
      </w:pPr>
    </w:p>
    <w:p w14:paraId="0B82F5C9"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A1BC4A9" w14:textId="77777777" w:rsidR="00323729" w:rsidRPr="00F8312D" w:rsidRDefault="00323729">
      <w:pPr>
        <w:spacing w:after="0" w:line="264" w:lineRule="auto"/>
        <w:ind w:left="120"/>
        <w:jc w:val="both"/>
        <w:rPr>
          <w:lang w:val="ru-RU"/>
        </w:rPr>
      </w:pPr>
    </w:p>
    <w:p w14:paraId="56545A6A" w14:textId="77777777" w:rsidR="00323729" w:rsidRPr="00F8312D" w:rsidRDefault="00F8312D">
      <w:pPr>
        <w:spacing w:after="0" w:line="264" w:lineRule="auto"/>
        <w:ind w:left="120"/>
        <w:jc w:val="both"/>
        <w:rPr>
          <w:lang w:val="ru-RU"/>
        </w:rPr>
      </w:pPr>
      <w:r w:rsidRPr="00F8312D">
        <w:rPr>
          <w:rFonts w:ascii="Times New Roman" w:hAnsi="Times New Roman"/>
          <w:b/>
          <w:color w:val="000000"/>
          <w:sz w:val="28"/>
          <w:lang w:val="ru-RU"/>
        </w:rPr>
        <w:t>ЛИЧНОСТНЫЕ РЕЗУЛЬТАТЫ</w:t>
      </w:r>
    </w:p>
    <w:p w14:paraId="7D1D783C" w14:textId="77777777" w:rsidR="00323729" w:rsidRPr="00F8312D" w:rsidRDefault="00323729">
      <w:pPr>
        <w:spacing w:after="0" w:line="264" w:lineRule="auto"/>
        <w:ind w:left="120"/>
        <w:jc w:val="both"/>
        <w:rPr>
          <w:lang w:val="ru-RU"/>
        </w:rPr>
      </w:pPr>
    </w:p>
    <w:p w14:paraId="6E9A8CEE"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A1D7F79" w14:textId="77777777" w:rsidR="00323729" w:rsidRDefault="00F8312D">
      <w:pPr>
        <w:spacing w:after="0" w:line="264" w:lineRule="auto"/>
        <w:ind w:firstLine="600"/>
        <w:jc w:val="both"/>
      </w:pPr>
      <w:r>
        <w:rPr>
          <w:rFonts w:ascii="Times New Roman" w:hAnsi="Times New Roman"/>
          <w:b/>
          <w:color w:val="000000"/>
          <w:sz w:val="28"/>
        </w:rPr>
        <w:t>Гражданско-патриотическое воспитание:</w:t>
      </w:r>
    </w:p>
    <w:p w14:paraId="18B005EC" w14:textId="77777777" w:rsidR="00323729" w:rsidRPr="00F8312D" w:rsidRDefault="00F8312D">
      <w:pPr>
        <w:numPr>
          <w:ilvl w:val="0"/>
          <w:numId w:val="21"/>
        </w:numPr>
        <w:spacing w:after="0" w:line="264" w:lineRule="auto"/>
        <w:jc w:val="both"/>
        <w:rPr>
          <w:lang w:val="ru-RU"/>
        </w:rPr>
      </w:pPr>
      <w:r w:rsidRPr="00F8312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3DFF4B8" w14:textId="77777777" w:rsidR="00323729" w:rsidRPr="00F8312D" w:rsidRDefault="00F8312D">
      <w:pPr>
        <w:numPr>
          <w:ilvl w:val="0"/>
          <w:numId w:val="21"/>
        </w:numPr>
        <w:spacing w:after="0" w:line="264" w:lineRule="auto"/>
        <w:jc w:val="both"/>
        <w:rPr>
          <w:lang w:val="ru-RU"/>
        </w:rPr>
      </w:pPr>
      <w:r w:rsidRPr="00F8312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1BC0359" w14:textId="77777777" w:rsidR="00323729" w:rsidRPr="00F8312D" w:rsidRDefault="00F8312D">
      <w:pPr>
        <w:numPr>
          <w:ilvl w:val="0"/>
          <w:numId w:val="21"/>
        </w:numPr>
        <w:spacing w:after="0" w:line="264" w:lineRule="auto"/>
        <w:jc w:val="both"/>
        <w:rPr>
          <w:lang w:val="ru-RU"/>
        </w:rPr>
      </w:pPr>
      <w:r w:rsidRPr="00F8312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4D93245" w14:textId="77777777" w:rsidR="00323729" w:rsidRDefault="00F8312D">
      <w:pPr>
        <w:spacing w:after="0" w:line="264" w:lineRule="auto"/>
        <w:ind w:firstLine="600"/>
        <w:jc w:val="both"/>
      </w:pPr>
      <w:r>
        <w:rPr>
          <w:rFonts w:ascii="Times New Roman" w:hAnsi="Times New Roman"/>
          <w:b/>
          <w:color w:val="000000"/>
          <w:sz w:val="28"/>
        </w:rPr>
        <w:t>Духовно-нравственное воспитание:</w:t>
      </w:r>
    </w:p>
    <w:p w14:paraId="6B6A38BC" w14:textId="77777777" w:rsidR="00323729" w:rsidRPr="00F8312D" w:rsidRDefault="00F8312D">
      <w:pPr>
        <w:numPr>
          <w:ilvl w:val="0"/>
          <w:numId w:val="22"/>
        </w:numPr>
        <w:spacing w:after="0" w:line="264" w:lineRule="auto"/>
        <w:jc w:val="both"/>
        <w:rPr>
          <w:lang w:val="ru-RU"/>
        </w:rPr>
      </w:pPr>
      <w:r w:rsidRPr="00F8312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50F82EC" w14:textId="77777777" w:rsidR="00323729" w:rsidRPr="00F8312D" w:rsidRDefault="00F8312D">
      <w:pPr>
        <w:numPr>
          <w:ilvl w:val="0"/>
          <w:numId w:val="22"/>
        </w:numPr>
        <w:spacing w:after="0" w:line="264" w:lineRule="auto"/>
        <w:jc w:val="both"/>
        <w:rPr>
          <w:lang w:val="ru-RU"/>
        </w:rPr>
      </w:pPr>
      <w:r w:rsidRPr="00F8312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1F1E970A" w14:textId="77777777" w:rsidR="00323729" w:rsidRPr="00F8312D" w:rsidRDefault="00F8312D">
      <w:pPr>
        <w:numPr>
          <w:ilvl w:val="0"/>
          <w:numId w:val="22"/>
        </w:numPr>
        <w:spacing w:after="0" w:line="264" w:lineRule="auto"/>
        <w:jc w:val="both"/>
        <w:rPr>
          <w:lang w:val="ru-RU"/>
        </w:rPr>
      </w:pPr>
      <w:r w:rsidRPr="00F8312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3952569" w14:textId="77777777" w:rsidR="00323729" w:rsidRPr="00F8312D" w:rsidRDefault="00F8312D">
      <w:pPr>
        <w:numPr>
          <w:ilvl w:val="0"/>
          <w:numId w:val="22"/>
        </w:numPr>
        <w:spacing w:after="0" w:line="264" w:lineRule="auto"/>
        <w:jc w:val="both"/>
        <w:rPr>
          <w:lang w:val="ru-RU"/>
        </w:rPr>
      </w:pPr>
      <w:r w:rsidRPr="00F8312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BC911A0" w14:textId="77777777" w:rsidR="00323729" w:rsidRDefault="00F8312D">
      <w:pPr>
        <w:spacing w:after="0" w:line="264" w:lineRule="auto"/>
        <w:ind w:firstLine="600"/>
        <w:jc w:val="both"/>
      </w:pPr>
      <w:r>
        <w:rPr>
          <w:rFonts w:ascii="Times New Roman" w:hAnsi="Times New Roman"/>
          <w:b/>
          <w:color w:val="000000"/>
          <w:sz w:val="28"/>
        </w:rPr>
        <w:t>Эстетическое воспитание:</w:t>
      </w:r>
    </w:p>
    <w:p w14:paraId="2BB5F0EE" w14:textId="77777777" w:rsidR="00323729" w:rsidRPr="00F8312D" w:rsidRDefault="00F8312D">
      <w:pPr>
        <w:numPr>
          <w:ilvl w:val="0"/>
          <w:numId w:val="23"/>
        </w:numPr>
        <w:spacing w:after="0" w:line="264" w:lineRule="auto"/>
        <w:jc w:val="both"/>
        <w:rPr>
          <w:lang w:val="ru-RU"/>
        </w:rPr>
      </w:pPr>
      <w:r w:rsidRPr="00F8312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DE8B113" w14:textId="77777777" w:rsidR="00323729" w:rsidRPr="00F8312D" w:rsidRDefault="00F8312D">
      <w:pPr>
        <w:numPr>
          <w:ilvl w:val="0"/>
          <w:numId w:val="23"/>
        </w:numPr>
        <w:spacing w:after="0" w:line="264" w:lineRule="auto"/>
        <w:jc w:val="both"/>
        <w:rPr>
          <w:lang w:val="ru-RU"/>
        </w:rPr>
      </w:pPr>
      <w:r w:rsidRPr="00F8312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2DE2534" w14:textId="77777777" w:rsidR="00323729" w:rsidRPr="00F8312D" w:rsidRDefault="00F8312D">
      <w:pPr>
        <w:numPr>
          <w:ilvl w:val="0"/>
          <w:numId w:val="23"/>
        </w:numPr>
        <w:spacing w:after="0" w:line="264" w:lineRule="auto"/>
        <w:jc w:val="both"/>
        <w:rPr>
          <w:lang w:val="ru-RU"/>
        </w:rPr>
      </w:pPr>
      <w:r w:rsidRPr="00F8312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F462D1B" w14:textId="77777777" w:rsidR="00323729" w:rsidRDefault="00F8312D">
      <w:pPr>
        <w:spacing w:after="0" w:line="264" w:lineRule="auto"/>
        <w:ind w:firstLine="600"/>
        <w:jc w:val="both"/>
      </w:pPr>
      <w:r>
        <w:rPr>
          <w:rFonts w:ascii="Times New Roman" w:hAnsi="Times New Roman"/>
          <w:b/>
          <w:color w:val="000000"/>
          <w:sz w:val="28"/>
        </w:rPr>
        <w:t>Трудовое воспитание:</w:t>
      </w:r>
    </w:p>
    <w:p w14:paraId="423D5042" w14:textId="77777777" w:rsidR="00323729" w:rsidRPr="00F8312D" w:rsidRDefault="00F8312D">
      <w:pPr>
        <w:numPr>
          <w:ilvl w:val="0"/>
          <w:numId w:val="24"/>
        </w:numPr>
        <w:spacing w:after="0" w:line="264" w:lineRule="auto"/>
        <w:jc w:val="both"/>
        <w:rPr>
          <w:lang w:val="ru-RU"/>
        </w:rPr>
      </w:pPr>
      <w:r w:rsidRPr="00F8312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53CB9BC" w14:textId="77777777" w:rsidR="00323729" w:rsidRDefault="00F8312D">
      <w:pPr>
        <w:spacing w:after="0" w:line="264" w:lineRule="auto"/>
        <w:ind w:firstLine="600"/>
        <w:jc w:val="both"/>
      </w:pPr>
      <w:r>
        <w:rPr>
          <w:rFonts w:ascii="Times New Roman" w:hAnsi="Times New Roman"/>
          <w:b/>
          <w:color w:val="000000"/>
          <w:sz w:val="28"/>
        </w:rPr>
        <w:t>Экологическое воспитание:</w:t>
      </w:r>
    </w:p>
    <w:p w14:paraId="45AE3F42" w14:textId="77777777" w:rsidR="00323729" w:rsidRPr="00F8312D" w:rsidRDefault="00F8312D">
      <w:pPr>
        <w:numPr>
          <w:ilvl w:val="0"/>
          <w:numId w:val="25"/>
        </w:numPr>
        <w:spacing w:after="0" w:line="264" w:lineRule="auto"/>
        <w:jc w:val="both"/>
        <w:rPr>
          <w:lang w:val="ru-RU"/>
        </w:rPr>
      </w:pPr>
      <w:r w:rsidRPr="00F8312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48BD9846" w14:textId="77777777" w:rsidR="00323729" w:rsidRPr="00F8312D" w:rsidRDefault="00F8312D">
      <w:pPr>
        <w:numPr>
          <w:ilvl w:val="0"/>
          <w:numId w:val="25"/>
        </w:numPr>
        <w:spacing w:after="0" w:line="264" w:lineRule="auto"/>
        <w:jc w:val="both"/>
        <w:rPr>
          <w:lang w:val="ru-RU"/>
        </w:rPr>
      </w:pPr>
      <w:r w:rsidRPr="00F8312D">
        <w:rPr>
          <w:rFonts w:ascii="Times New Roman" w:hAnsi="Times New Roman"/>
          <w:color w:val="000000"/>
          <w:sz w:val="28"/>
          <w:lang w:val="ru-RU"/>
        </w:rPr>
        <w:t>неприятие действий, приносящих ей вред.</w:t>
      </w:r>
    </w:p>
    <w:p w14:paraId="2C879258" w14:textId="77777777" w:rsidR="00323729" w:rsidRDefault="00F8312D">
      <w:pPr>
        <w:spacing w:after="0" w:line="264" w:lineRule="auto"/>
        <w:ind w:firstLine="600"/>
        <w:jc w:val="both"/>
      </w:pPr>
      <w:r>
        <w:rPr>
          <w:rFonts w:ascii="Times New Roman" w:hAnsi="Times New Roman"/>
          <w:b/>
          <w:color w:val="000000"/>
          <w:sz w:val="28"/>
        </w:rPr>
        <w:t>Ценности научного познания:</w:t>
      </w:r>
    </w:p>
    <w:p w14:paraId="6805F66F" w14:textId="77777777" w:rsidR="00323729" w:rsidRPr="00F8312D" w:rsidRDefault="00F8312D">
      <w:pPr>
        <w:numPr>
          <w:ilvl w:val="0"/>
          <w:numId w:val="26"/>
        </w:numPr>
        <w:spacing w:after="0" w:line="264" w:lineRule="auto"/>
        <w:jc w:val="both"/>
        <w:rPr>
          <w:lang w:val="ru-RU"/>
        </w:rPr>
      </w:pPr>
      <w:r w:rsidRPr="00F8312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7CBF091" w14:textId="77777777" w:rsidR="00323729" w:rsidRPr="00F8312D" w:rsidRDefault="00F8312D">
      <w:pPr>
        <w:numPr>
          <w:ilvl w:val="0"/>
          <w:numId w:val="26"/>
        </w:numPr>
        <w:spacing w:after="0" w:line="264" w:lineRule="auto"/>
        <w:jc w:val="both"/>
        <w:rPr>
          <w:lang w:val="ru-RU"/>
        </w:rPr>
      </w:pPr>
      <w:r w:rsidRPr="00F8312D">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75D8C842" w14:textId="77777777" w:rsidR="00323729" w:rsidRPr="00F8312D" w:rsidRDefault="00F8312D">
      <w:pPr>
        <w:numPr>
          <w:ilvl w:val="0"/>
          <w:numId w:val="26"/>
        </w:numPr>
        <w:spacing w:after="0" w:line="264" w:lineRule="auto"/>
        <w:jc w:val="both"/>
        <w:rPr>
          <w:lang w:val="ru-RU"/>
        </w:rPr>
      </w:pPr>
      <w:r w:rsidRPr="00F8312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8312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18878729" w14:textId="77777777" w:rsidR="00323729" w:rsidRPr="00F8312D" w:rsidRDefault="00323729">
      <w:pPr>
        <w:spacing w:after="0" w:line="264" w:lineRule="auto"/>
        <w:ind w:left="120"/>
        <w:jc w:val="both"/>
        <w:rPr>
          <w:lang w:val="ru-RU"/>
        </w:rPr>
      </w:pPr>
    </w:p>
    <w:p w14:paraId="2258FB0D" w14:textId="77777777" w:rsidR="00323729" w:rsidRPr="00F8312D" w:rsidRDefault="00F8312D">
      <w:pPr>
        <w:spacing w:after="0" w:line="264" w:lineRule="auto"/>
        <w:ind w:left="120"/>
        <w:jc w:val="both"/>
        <w:rPr>
          <w:lang w:val="ru-RU"/>
        </w:rPr>
      </w:pPr>
      <w:r w:rsidRPr="00F8312D">
        <w:rPr>
          <w:rFonts w:ascii="Times New Roman" w:hAnsi="Times New Roman"/>
          <w:b/>
          <w:color w:val="000000"/>
          <w:sz w:val="28"/>
          <w:lang w:val="ru-RU"/>
        </w:rPr>
        <w:t>МЕТАПРЕДМЕТНЫЕ РЕЗУЛЬТАТЫ</w:t>
      </w:r>
    </w:p>
    <w:p w14:paraId="4AA3DC51" w14:textId="77777777" w:rsidR="00323729" w:rsidRPr="00F8312D" w:rsidRDefault="00323729">
      <w:pPr>
        <w:spacing w:after="0" w:line="264" w:lineRule="auto"/>
        <w:ind w:left="120"/>
        <w:jc w:val="both"/>
        <w:rPr>
          <w:lang w:val="ru-RU"/>
        </w:rPr>
      </w:pPr>
    </w:p>
    <w:p w14:paraId="0B47EAEB"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10BE487" w14:textId="77777777" w:rsidR="00323729" w:rsidRDefault="00F8312D">
      <w:pPr>
        <w:spacing w:after="0" w:line="264" w:lineRule="auto"/>
        <w:ind w:firstLine="600"/>
        <w:jc w:val="both"/>
      </w:pPr>
      <w:r>
        <w:rPr>
          <w:rFonts w:ascii="Times New Roman" w:hAnsi="Times New Roman"/>
          <w:i/>
          <w:color w:val="000000"/>
          <w:sz w:val="28"/>
        </w:rPr>
        <w:t>базовые логические действия:</w:t>
      </w:r>
    </w:p>
    <w:p w14:paraId="204B00DC" w14:textId="77777777" w:rsidR="00323729" w:rsidRPr="00F8312D" w:rsidRDefault="00F8312D">
      <w:pPr>
        <w:numPr>
          <w:ilvl w:val="0"/>
          <w:numId w:val="27"/>
        </w:numPr>
        <w:spacing w:after="0" w:line="264" w:lineRule="auto"/>
        <w:jc w:val="both"/>
        <w:rPr>
          <w:lang w:val="ru-RU"/>
        </w:rPr>
      </w:pPr>
      <w:r w:rsidRPr="00F8312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86CCE63" w14:textId="77777777" w:rsidR="00323729" w:rsidRPr="00F8312D" w:rsidRDefault="00F8312D">
      <w:pPr>
        <w:numPr>
          <w:ilvl w:val="0"/>
          <w:numId w:val="27"/>
        </w:numPr>
        <w:spacing w:after="0" w:line="264" w:lineRule="auto"/>
        <w:jc w:val="both"/>
        <w:rPr>
          <w:lang w:val="ru-RU"/>
        </w:rPr>
      </w:pPr>
      <w:r w:rsidRPr="00F8312D">
        <w:rPr>
          <w:rFonts w:ascii="Times New Roman" w:hAnsi="Times New Roman"/>
          <w:color w:val="000000"/>
          <w:sz w:val="28"/>
          <w:lang w:val="ru-RU"/>
        </w:rPr>
        <w:t>объединять произведения по жанру, авторской принадлежности;</w:t>
      </w:r>
    </w:p>
    <w:p w14:paraId="01369D56" w14:textId="77777777" w:rsidR="00323729" w:rsidRPr="00F8312D" w:rsidRDefault="00F8312D">
      <w:pPr>
        <w:numPr>
          <w:ilvl w:val="0"/>
          <w:numId w:val="27"/>
        </w:numPr>
        <w:spacing w:after="0" w:line="264" w:lineRule="auto"/>
        <w:jc w:val="both"/>
        <w:rPr>
          <w:lang w:val="ru-RU"/>
        </w:rPr>
      </w:pPr>
      <w:r w:rsidRPr="00F8312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73E98FA" w14:textId="77777777" w:rsidR="00323729" w:rsidRPr="00F8312D" w:rsidRDefault="00F8312D">
      <w:pPr>
        <w:numPr>
          <w:ilvl w:val="0"/>
          <w:numId w:val="27"/>
        </w:numPr>
        <w:spacing w:after="0" w:line="264" w:lineRule="auto"/>
        <w:jc w:val="both"/>
        <w:rPr>
          <w:lang w:val="ru-RU"/>
        </w:rPr>
      </w:pPr>
      <w:r w:rsidRPr="00F8312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77F7328" w14:textId="77777777" w:rsidR="00323729" w:rsidRPr="00F8312D" w:rsidRDefault="00F8312D">
      <w:pPr>
        <w:numPr>
          <w:ilvl w:val="0"/>
          <w:numId w:val="27"/>
        </w:numPr>
        <w:spacing w:after="0" w:line="264" w:lineRule="auto"/>
        <w:jc w:val="both"/>
        <w:rPr>
          <w:lang w:val="ru-RU"/>
        </w:rPr>
      </w:pPr>
      <w:r w:rsidRPr="00F8312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F719DAF" w14:textId="77777777" w:rsidR="00323729" w:rsidRPr="00F8312D" w:rsidRDefault="00F8312D">
      <w:pPr>
        <w:numPr>
          <w:ilvl w:val="0"/>
          <w:numId w:val="27"/>
        </w:numPr>
        <w:spacing w:after="0" w:line="264" w:lineRule="auto"/>
        <w:jc w:val="both"/>
        <w:rPr>
          <w:lang w:val="ru-RU"/>
        </w:rPr>
      </w:pPr>
      <w:r w:rsidRPr="00F8312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4BB2418" w14:textId="77777777" w:rsidR="00323729" w:rsidRDefault="00F8312D">
      <w:pPr>
        <w:spacing w:after="0" w:line="264" w:lineRule="auto"/>
        <w:ind w:firstLine="600"/>
        <w:jc w:val="both"/>
      </w:pPr>
      <w:r>
        <w:rPr>
          <w:rFonts w:ascii="Times New Roman" w:hAnsi="Times New Roman"/>
          <w:i/>
          <w:color w:val="000000"/>
          <w:sz w:val="28"/>
        </w:rPr>
        <w:t>базовые исследовательские действия:</w:t>
      </w:r>
    </w:p>
    <w:p w14:paraId="3A6482E3" w14:textId="77777777" w:rsidR="00323729" w:rsidRPr="00F8312D" w:rsidRDefault="00F8312D">
      <w:pPr>
        <w:numPr>
          <w:ilvl w:val="0"/>
          <w:numId w:val="28"/>
        </w:numPr>
        <w:spacing w:after="0" w:line="264" w:lineRule="auto"/>
        <w:jc w:val="both"/>
        <w:rPr>
          <w:lang w:val="ru-RU"/>
        </w:rPr>
      </w:pPr>
      <w:r w:rsidRPr="00F8312D">
        <w:rPr>
          <w:rFonts w:ascii="Times New Roman" w:hAnsi="Times New Roman"/>
          <w:color w:val="000000"/>
          <w:sz w:val="28"/>
          <w:lang w:val="ru-RU"/>
        </w:rPr>
        <w:t xml:space="preserve">определять разрыв между реальным и желательным состоянием объекта (ситуации) </w:t>
      </w:r>
      <w:proofErr w:type="gramStart"/>
      <w:r w:rsidRPr="00F8312D">
        <w:rPr>
          <w:rFonts w:ascii="Times New Roman" w:hAnsi="Times New Roman"/>
          <w:color w:val="000000"/>
          <w:sz w:val="28"/>
          <w:lang w:val="ru-RU"/>
        </w:rPr>
        <w:t>на основе предложенных учителем</w:t>
      </w:r>
      <w:proofErr w:type="gramEnd"/>
      <w:r w:rsidRPr="00F8312D">
        <w:rPr>
          <w:rFonts w:ascii="Times New Roman" w:hAnsi="Times New Roman"/>
          <w:color w:val="000000"/>
          <w:sz w:val="28"/>
          <w:lang w:val="ru-RU"/>
        </w:rPr>
        <w:t xml:space="preserve"> вопросов;</w:t>
      </w:r>
    </w:p>
    <w:p w14:paraId="3CFE13F5" w14:textId="77777777" w:rsidR="00323729" w:rsidRPr="00F8312D" w:rsidRDefault="00F8312D">
      <w:pPr>
        <w:numPr>
          <w:ilvl w:val="0"/>
          <w:numId w:val="28"/>
        </w:numPr>
        <w:spacing w:after="0" w:line="264" w:lineRule="auto"/>
        <w:jc w:val="both"/>
        <w:rPr>
          <w:lang w:val="ru-RU"/>
        </w:rPr>
      </w:pPr>
      <w:r w:rsidRPr="00F8312D">
        <w:rPr>
          <w:rFonts w:ascii="Times New Roman" w:hAnsi="Times New Roman"/>
          <w:color w:val="000000"/>
          <w:sz w:val="28"/>
          <w:lang w:val="ru-RU"/>
        </w:rPr>
        <w:t>формулировать с помощью учителя цель, планировать изменения объекта, ситуации;</w:t>
      </w:r>
    </w:p>
    <w:p w14:paraId="7A508181" w14:textId="77777777" w:rsidR="00323729" w:rsidRPr="00F8312D" w:rsidRDefault="00F8312D">
      <w:pPr>
        <w:numPr>
          <w:ilvl w:val="0"/>
          <w:numId w:val="28"/>
        </w:numPr>
        <w:spacing w:after="0" w:line="264" w:lineRule="auto"/>
        <w:jc w:val="both"/>
        <w:rPr>
          <w:lang w:val="ru-RU"/>
        </w:rPr>
      </w:pPr>
      <w:r w:rsidRPr="00F8312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D853A74" w14:textId="77777777" w:rsidR="00323729" w:rsidRPr="00F8312D" w:rsidRDefault="00F8312D">
      <w:pPr>
        <w:numPr>
          <w:ilvl w:val="0"/>
          <w:numId w:val="28"/>
        </w:numPr>
        <w:spacing w:after="0" w:line="264" w:lineRule="auto"/>
        <w:jc w:val="both"/>
        <w:rPr>
          <w:lang w:val="ru-RU"/>
        </w:rPr>
      </w:pPr>
      <w:r w:rsidRPr="00F8312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B20796F" w14:textId="77777777" w:rsidR="00323729" w:rsidRPr="00F8312D" w:rsidRDefault="00F8312D">
      <w:pPr>
        <w:numPr>
          <w:ilvl w:val="0"/>
          <w:numId w:val="28"/>
        </w:numPr>
        <w:spacing w:after="0" w:line="264" w:lineRule="auto"/>
        <w:jc w:val="both"/>
        <w:rPr>
          <w:lang w:val="ru-RU"/>
        </w:rPr>
      </w:pPr>
      <w:r w:rsidRPr="00F8312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7DF9CEC" w14:textId="77777777" w:rsidR="00323729" w:rsidRPr="00F8312D" w:rsidRDefault="00F8312D">
      <w:pPr>
        <w:numPr>
          <w:ilvl w:val="0"/>
          <w:numId w:val="28"/>
        </w:numPr>
        <w:spacing w:after="0" w:line="264" w:lineRule="auto"/>
        <w:jc w:val="both"/>
        <w:rPr>
          <w:lang w:val="ru-RU"/>
        </w:rPr>
      </w:pPr>
      <w:r w:rsidRPr="00F8312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893DE7A" w14:textId="77777777" w:rsidR="00323729" w:rsidRDefault="00F8312D">
      <w:pPr>
        <w:spacing w:after="0" w:line="264" w:lineRule="auto"/>
        <w:ind w:firstLine="600"/>
        <w:jc w:val="both"/>
      </w:pPr>
      <w:r>
        <w:rPr>
          <w:rFonts w:ascii="Times New Roman" w:hAnsi="Times New Roman"/>
          <w:i/>
          <w:color w:val="000000"/>
          <w:sz w:val="28"/>
        </w:rPr>
        <w:t>работа с информацией:</w:t>
      </w:r>
    </w:p>
    <w:p w14:paraId="6BCAD8DE" w14:textId="77777777" w:rsidR="00323729" w:rsidRDefault="00F8312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5FEEA1BA" w14:textId="77777777" w:rsidR="00323729" w:rsidRPr="00F8312D" w:rsidRDefault="00F8312D">
      <w:pPr>
        <w:numPr>
          <w:ilvl w:val="0"/>
          <w:numId w:val="29"/>
        </w:numPr>
        <w:spacing w:after="0" w:line="264" w:lineRule="auto"/>
        <w:jc w:val="both"/>
        <w:rPr>
          <w:lang w:val="ru-RU"/>
        </w:rPr>
      </w:pPr>
      <w:r w:rsidRPr="00F8312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0BF37C2" w14:textId="77777777" w:rsidR="00323729" w:rsidRPr="00F8312D" w:rsidRDefault="00F8312D">
      <w:pPr>
        <w:numPr>
          <w:ilvl w:val="0"/>
          <w:numId w:val="29"/>
        </w:numPr>
        <w:spacing w:after="0" w:line="264" w:lineRule="auto"/>
        <w:jc w:val="both"/>
        <w:rPr>
          <w:lang w:val="ru-RU"/>
        </w:rPr>
      </w:pPr>
      <w:r w:rsidRPr="00F8312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2CAE97E" w14:textId="77777777" w:rsidR="00323729" w:rsidRPr="00F8312D" w:rsidRDefault="00F8312D">
      <w:pPr>
        <w:numPr>
          <w:ilvl w:val="0"/>
          <w:numId w:val="29"/>
        </w:numPr>
        <w:spacing w:after="0" w:line="264" w:lineRule="auto"/>
        <w:jc w:val="both"/>
        <w:rPr>
          <w:lang w:val="ru-RU"/>
        </w:rPr>
      </w:pPr>
      <w:r w:rsidRPr="00F8312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D6C3C58" w14:textId="77777777" w:rsidR="00323729" w:rsidRPr="00F8312D" w:rsidRDefault="00F8312D">
      <w:pPr>
        <w:numPr>
          <w:ilvl w:val="0"/>
          <w:numId w:val="29"/>
        </w:numPr>
        <w:spacing w:after="0" w:line="264" w:lineRule="auto"/>
        <w:jc w:val="both"/>
        <w:rPr>
          <w:lang w:val="ru-RU"/>
        </w:rPr>
      </w:pPr>
      <w:r w:rsidRPr="00F8312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C53F74E" w14:textId="77777777" w:rsidR="00323729" w:rsidRPr="00F8312D" w:rsidRDefault="00F8312D">
      <w:pPr>
        <w:numPr>
          <w:ilvl w:val="0"/>
          <w:numId w:val="29"/>
        </w:numPr>
        <w:spacing w:after="0" w:line="264" w:lineRule="auto"/>
        <w:jc w:val="both"/>
        <w:rPr>
          <w:lang w:val="ru-RU"/>
        </w:rPr>
      </w:pPr>
      <w:r w:rsidRPr="00F8312D">
        <w:rPr>
          <w:rFonts w:ascii="Times New Roman" w:hAnsi="Times New Roman"/>
          <w:color w:val="000000"/>
          <w:sz w:val="28"/>
          <w:lang w:val="ru-RU"/>
        </w:rPr>
        <w:t>самостоятельно создавать схемы, таблицы для представления информации.</w:t>
      </w:r>
    </w:p>
    <w:p w14:paraId="5C431E10"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К концу обучения в начальной школе у обучающегося формируются </w:t>
      </w:r>
      <w:r w:rsidRPr="00F8312D">
        <w:rPr>
          <w:rFonts w:ascii="Times New Roman" w:hAnsi="Times New Roman"/>
          <w:b/>
          <w:color w:val="000000"/>
          <w:sz w:val="28"/>
          <w:lang w:val="ru-RU"/>
        </w:rPr>
        <w:t xml:space="preserve">коммуникативные </w:t>
      </w:r>
      <w:r w:rsidRPr="00F8312D">
        <w:rPr>
          <w:rFonts w:ascii="Times New Roman" w:hAnsi="Times New Roman"/>
          <w:color w:val="000000"/>
          <w:sz w:val="28"/>
          <w:lang w:val="ru-RU"/>
        </w:rPr>
        <w:t>универсальные учебные действия:</w:t>
      </w:r>
    </w:p>
    <w:p w14:paraId="15E52488" w14:textId="77777777" w:rsidR="00323729" w:rsidRDefault="00F8312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12B72B48"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80433A3"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43DBCD1"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признавать возможность существования разных точек зрения;</w:t>
      </w:r>
    </w:p>
    <w:p w14:paraId="7F819E80"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корректно и аргументированно высказывать своё мнение;</w:t>
      </w:r>
    </w:p>
    <w:p w14:paraId="2AAA8904"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строить речевое высказывание в соответствии с поставленной задачей;</w:t>
      </w:r>
    </w:p>
    <w:p w14:paraId="6B57234F"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создавать устные и письменные тексты (описание, рассуждение, повествование);</w:t>
      </w:r>
    </w:p>
    <w:p w14:paraId="08F28B22" w14:textId="77777777" w:rsidR="00323729" w:rsidRDefault="00F8312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5BD04D86" w14:textId="77777777" w:rsidR="00323729" w:rsidRPr="00F8312D" w:rsidRDefault="00F8312D">
      <w:pPr>
        <w:numPr>
          <w:ilvl w:val="0"/>
          <w:numId w:val="30"/>
        </w:numPr>
        <w:spacing w:after="0" w:line="264" w:lineRule="auto"/>
        <w:jc w:val="both"/>
        <w:rPr>
          <w:lang w:val="ru-RU"/>
        </w:rPr>
      </w:pPr>
      <w:r w:rsidRPr="00F8312D">
        <w:rPr>
          <w:rFonts w:ascii="Times New Roman" w:hAnsi="Times New Roman"/>
          <w:color w:val="000000"/>
          <w:sz w:val="28"/>
          <w:lang w:val="ru-RU"/>
        </w:rPr>
        <w:t>подбирать иллюстративный материал (рисунки, фото, плакаты) к тексту выступления.</w:t>
      </w:r>
    </w:p>
    <w:p w14:paraId="613AF408"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 xml:space="preserve">К концу обучения в начальной школе у обучающегося формируются </w:t>
      </w:r>
      <w:r w:rsidRPr="00F8312D">
        <w:rPr>
          <w:rFonts w:ascii="Times New Roman" w:hAnsi="Times New Roman"/>
          <w:b/>
          <w:color w:val="000000"/>
          <w:sz w:val="28"/>
          <w:lang w:val="ru-RU"/>
        </w:rPr>
        <w:t>регулятивные</w:t>
      </w:r>
      <w:r w:rsidRPr="00F8312D">
        <w:rPr>
          <w:rFonts w:ascii="Times New Roman" w:hAnsi="Times New Roman"/>
          <w:color w:val="000000"/>
          <w:sz w:val="28"/>
          <w:lang w:val="ru-RU"/>
        </w:rPr>
        <w:t xml:space="preserve"> универсальные учебные действия:</w:t>
      </w:r>
    </w:p>
    <w:p w14:paraId="2DB0B564" w14:textId="77777777" w:rsidR="00323729" w:rsidRDefault="00F8312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6F2B990A" w14:textId="77777777" w:rsidR="00323729" w:rsidRPr="00F8312D" w:rsidRDefault="00F8312D">
      <w:pPr>
        <w:numPr>
          <w:ilvl w:val="0"/>
          <w:numId w:val="31"/>
        </w:numPr>
        <w:spacing w:after="0" w:line="264" w:lineRule="auto"/>
        <w:jc w:val="both"/>
        <w:rPr>
          <w:lang w:val="ru-RU"/>
        </w:rPr>
      </w:pPr>
      <w:r w:rsidRPr="00F8312D">
        <w:rPr>
          <w:rFonts w:ascii="Times New Roman" w:hAnsi="Times New Roman"/>
          <w:color w:val="000000"/>
          <w:sz w:val="28"/>
          <w:lang w:val="ru-RU"/>
        </w:rPr>
        <w:t>планировать действия по решению учебной задачи для получения результата;</w:t>
      </w:r>
    </w:p>
    <w:p w14:paraId="769AFB0F" w14:textId="77777777" w:rsidR="00323729" w:rsidRDefault="00F8312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29E53FA" w14:textId="77777777" w:rsidR="00323729" w:rsidRDefault="00F8312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7F087C74" w14:textId="77777777" w:rsidR="00323729" w:rsidRPr="00F8312D" w:rsidRDefault="00F8312D">
      <w:pPr>
        <w:numPr>
          <w:ilvl w:val="0"/>
          <w:numId w:val="32"/>
        </w:numPr>
        <w:spacing w:after="0" w:line="264" w:lineRule="auto"/>
        <w:jc w:val="both"/>
        <w:rPr>
          <w:lang w:val="ru-RU"/>
        </w:rPr>
      </w:pPr>
      <w:r w:rsidRPr="00F8312D">
        <w:rPr>
          <w:rFonts w:ascii="Times New Roman" w:hAnsi="Times New Roman"/>
          <w:color w:val="000000"/>
          <w:sz w:val="28"/>
          <w:lang w:val="ru-RU"/>
        </w:rPr>
        <w:t>устанавливать причины успеха/неудач учебной деятельности;</w:t>
      </w:r>
    </w:p>
    <w:p w14:paraId="039B57CB" w14:textId="77777777" w:rsidR="00323729" w:rsidRPr="00F8312D" w:rsidRDefault="00F8312D">
      <w:pPr>
        <w:numPr>
          <w:ilvl w:val="0"/>
          <w:numId w:val="32"/>
        </w:numPr>
        <w:spacing w:after="0" w:line="264" w:lineRule="auto"/>
        <w:jc w:val="both"/>
        <w:rPr>
          <w:lang w:val="ru-RU"/>
        </w:rPr>
      </w:pPr>
      <w:r w:rsidRPr="00F8312D">
        <w:rPr>
          <w:rFonts w:ascii="Times New Roman" w:hAnsi="Times New Roman"/>
          <w:color w:val="000000"/>
          <w:sz w:val="28"/>
          <w:lang w:val="ru-RU"/>
        </w:rPr>
        <w:t>корректировать свои учебные действия для преодоления ошибок.</w:t>
      </w:r>
    </w:p>
    <w:p w14:paraId="7983BEB7" w14:textId="77777777" w:rsidR="00323729" w:rsidRDefault="00F8312D">
      <w:pPr>
        <w:spacing w:after="0" w:line="264" w:lineRule="auto"/>
        <w:ind w:left="120"/>
        <w:jc w:val="both"/>
      </w:pPr>
      <w:r>
        <w:rPr>
          <w:rFonts w:ascii="Times New Roman" w:hAnsi="Times New Roman"/>
          <w:color w:val="000000"/>
          <w:sz w:val="28"/>
        </w:rPr>
        <w:t>Совместная деятельность:</w:t>
      </w:r>
    </w:p>
    <w:p w14:paraId="4E38669E" w14:textId="77777777" w:rsidR="00323729" w:rsidRPr="00F8312D" w:rsidRDefault="00F8312D">
      <w:pPr>
        <w:numPr>
          <w:ilvl w:val="0"/>
          <w:numId w:val="33"/>
        </w:numPr>
        <w:spacing w:after="0" w:line="264" w:lineRule="auto"/>
        <w:jc w:val="both"/>
        <w:rPr>
          <w:lang w:val="ru-RU"/>
        </w:rPr>
      </w:pPr>
      <w:r w:rsidRPr="00F8312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4C5AA37" w14:textId="77777777" w:rsidR="00323729" w:rsidRPr="00F8312D" w:rsidRDefault="00F8312D">
      <w:pPr>
        <w:numPr>
          <w:ilvl w:val="0"/>
          <w:numId w:val="33"/>
        </w:numPr>
        <w:spacing w:after="0" w:line="264" w:lineRule="auto"/>
        <w:jc w:val="both"/>
        <w:rPr>
          <w:lang w:val="ru-RU"/>
        </w:rPr>
      </w:pPr>
      <w:r w:rsidRPr="00F8312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E1FF2A0" w14:textId="77777777" w:rsidR="00323729" w:rsidRPr="00F8312D" w:rsidRDefault="00F8312D">
      <w:pPr>
        <w:numPr>
          <w:ilvl w:val="0"/>
          <w:numId w:val="33"/>
        </w:numPr>
        <w:spacing w:after="0" w:line="264" w:lineRule="auto"/>
        <w:jc w:val="both"/>
        <w:rPr>
          <w:lang w:val="ru-RU"/>
        </w:rPr>
      </w:pPr>
      <w:r w:rsidRPr="00F8312D">
        <w:rPr>
          <w:rFonts w:ascii="Times New Roman" w:hAnsi="Times New Roman"/>
          <w:color w:val="000000"/>
          <w:sz w:val="28"/>
          <w:lang w:val="ru-RU"/>
        </w:rPr>
        <w:t>проявлять готовность руководить, выполнять поручения, подчиняться;</w:t>
      </w:r>
    </w:p>
    <w:p w14:paraId="7AAB9427" w14:textId="77777777" w:rsidR="00323729" w:rsidRPr="00F8312D" w:rsidRDefault="00F8312D">
      <w:pPr>
        <w:numPr>
          <w:ilvl w:val="0"/>
          <w:numId w:val="33"/>
        </w:numPr>
        <w:spacing w:after="0" w:line="264" w:lineRule="auto"/>
        <w:jc w:val="both"/>
        <w:rPr>
          <w:lang w:val="ru-RU"/>
        </w:rPr>
      </w:pPr>
      <w:r w:rsidRPr="00F8312D">
        <w:rPr>
          <w:rFonts w:ascii="Times New Roman" w:hAnsi="Times New Roman"/>
          <w:color w:val="000000"/>
          <w:sz w:val="28"/>
          <w:lang w:val="ru-RU"/>
        </w:rPr>
        <w:t>ответственно выполнять свою часть работы;</w:t>
      </w:r>
    </w:p>
    <w:p w14:paraId="235F8691" w14:textId="77777777" w:rsidR="00323729" w:rsidRPr="00F8312D" w:rsidRDefault="00F8312D">
      <w:pPr>
        <w:numPr>
          <w:ilvl w:val="0"/>
          <w:numId w:val="33"/>
        </w:numPr>
        <w:spacing w:after="0" w:line="264" w:lineRule="auto"/>
        <w:jc w:val="both"/>
        <w:rPr>
          <w:lang w:val="ru-RU"/>
        </w:rPr>
      </w:pPr>
      <w:r w:rsidRPr="00F8312D">
        <w:rPr>
          <w:rFonts w:ascii="Times New Roman" w:hAnsi="Times New Roman"/>
          <w:color w:val="000000"/>
          <w:sz w:val="28"/>
          <w:lang w:val="ru-RU"/>
        </w:rPr>
        <w:t>оценивать свой вклад в общий результат;</w:t>
      </w:r>
    </w:p>
    <w:p w14:paraId="22BA3FD2" w14:textId="77777777" w:rsidR="00323729" w:rsidRPr="00F8312D" w:rsidRDefault="00F8312D">
      <w:pPr>
        <w:numPr>
          <w:ilvl w:val="0"/>
          <w:numId w:val="33"/>
        </w:numPr>
        <w:spacing w:after="0" w:line="264" w:lineRule="auto"/>
        <w:jc w:val="both"/>
        <w:rPr>
          <w:lang w:val="ru-RU"/>
        </w:rPr>
      </w:pPr>
      <w:r w:rsidRPr="00F8312D">
        <w:rPr>
          <w:rFonts w:ascii="Times New Roman" w:hAnsi="Times New Roman"/>
          <w:color w:val="000000"/>
          <w:sz w:val="28"/>
          <w:lang w:val="ru-RU"/>
        </w:rPr>
        <w:t>выполнять совместные проектные задания с опорой на предложенные образцы.</w:t>
      </w:r>
    </w:p>
    <w:p w14:paraId="5E2F1847" w14:textId="77777777" w:rsidR="00323729" w:rsidRPr="00F8312D" w:rsidRDefault="00323729">
      <w:pPr>
        <w:spacing w:after="0" w:line="264" w:lineRule="auto"/>
        <w:ind w:left="120"/>
        <w:jc w:val="both"/>
        <w:rPr>
          <w:lang w:val="ru-RU"/>
        </w:rPr>
      </w:pPr>
    </w:p>
    <w:p w14:paraId="4FC35673" w14:textId="77777777" w:rsidR="00323729" w:rsidRPr="00F8312D" w:rsidRDefault="00F8312D">
      <w:pPr>
        <w:spacing w:after="0" w:line="264" w:lineRule="auto"/>
        <w:ind w:left="120"/>
        <w:jc w:val="both"/>
        <w:rPr>
          <w:lang w:val="ru-RU"/>
        </w:rPr>
      </w:pPr>
      <w:r w:rsidRPr="00F8312D">
        <w:rPr>
          <w:rFonts w:ascii="Times New Roman" w:hAnsi="Times New Roman"/>
          <w:b/>
          <w:color w:val="000000"/>
          <w:sz w:val="28"/>
          <w:lang w:val="ru-RU"/>
        </w:rPr>
        <w:t>ПРЕДМЕТНЫЕ РЕЗУЛЬТАТЫ</w:t>
      </w:r>
    </w:p>
    <w:p w14:paraId="13D860E2" w14:textId="77777777" w:rsidR="00323729" w:rsidRPr="00F8312D" w:rsidRDefault="00323729">
      <w:pPr>
        <w:spacing w:after="0" w:line="264" w:lineRule="auto"/>
        <w:ind w:left="120"/>
        <w:jc w:val="both"/>
        <w:rPr>
          <w:lang w:val="ru-RU"/>
        </w:rPr>
      </w:pPr>
    </w:p>
    <w:p w14:paraId="6F096F2D" w14:textId="77777777" w:rsidR="00323729" w:rsidRPr="00F8312D" w:rsidRDefault="00F8312D">
      <w:pPr>
        <w:spacing w:after="0" w:line="264" w:lineRule="auto"/>
        <w:ind w:firstLine="600"/>
        <w:jc w:val="both"/>
        <w:rPr>
          <w:lang w:val="ru-RU"/>
        </w:rPr>
      </w:pPr>
      <w:r w:rsidRPr="00F8312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7FB1093" w14:textId="77777777" w:rsidR="00323729" w:rsidRPr="00F8312D" w:rsidRDefault="00323729">
      <w:pPr>
        <w:spacing w:after="0" w:line="264" w:lineRule="auto"/>
        <w:ind w:left="120"/>
        <w:jc w:val="both"/>
        <w:rPr>
          <w:lang w:val="ru-RU"/>
        </w:rPr>
      </w:pPr>
    </w:p>
    <w:p w14:paraId="55B7C1B9" w14:textId="77777777" w:rsidR="00323729" w:rsidRDefault="00F8312D">
      <w:pPr>
        <w:spacing w:after="0" w:line="264" w:lineRule="auto"/>
        <w:ind w:left="120"/>
        <w:jc w:val="both"/>
      </w:pPr>
      <w:r>
        <w:rPr>
          <w:rFonts w:ascii="Times New Roman" w:hAnsi="Times New Roman"/>
          <w:b/>
          <w:color w:val="000000"/>
          <w:sz w:val="28"/>
        </w:rPr>
        <w:t>1 КЛАСС</w:t>
      </w:r>
    </w:p>
    <w:p w14:paraId="058FCCBF"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8AE7C7F"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8EB0E6B"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C95097E"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различать прозаическую (нестихотворную) и стихотворную речь;</w:t>
      </w:r>
    </w:p>
    <w:p w14:paraId="0C9A12D3"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F8312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0DD0D949"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202C7494"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48107F0"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51A688A"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129549F"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читать по ролям с соблюдением норм произношения, расстановки ударения;</w:t>
      </w:r>
    </w:p>
    <w:p w14:paraId="49A00D1C"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C23D19A" w14:textId="77777777" w:rsidR="00323729" w:rsidRDefault="00F8312D">
      <w:pPr>
        <w:numPr>
          <w:ilvl w:val="0"/>
          <w:numId w:val="34"/>
        </w:numPr>
        <w:spacing w:after="0" w:line="264" w:lineRule="auto"/>
        <w:jc w:val="both"/>
      </w:pPr>
      <w:r w:rsidRPr="00F8312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252CC009"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ориентироваться в книге/учебнике по обложке, оглавлению, иллюстрациям;</w:t>
      </w:r>
    </w:p>
    <w:p w14:paraId="40CFF0DC"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4580EBA" w14:textId="77777777" w:rsidR="00323729" w:rsidRPr="00F8312D" w:rsidRDefault="00F8312D">
      <w:pPr>
        <w:numPr>
          <w:ilvl w:val="0"/>
          <w:numId w:val="34"/>
        </w:numPr>
        <w:spacing w:after="0" w:line="264" w:lineRule="auto"/>
        <w:jc w:val="both"/>
        <w:rPr>
          <w:lang w:val="ru-RU"/>
        </w:rPr>
      </w:pPr>
      <w:r w:rsidRPr="00F8312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4139B123" w14:textId="77777777" w:rsidR="00323729" w:rsidRDefault="00F8312D">
      <w:pPr>
        <w:spacing w:after="0" w:line="264" w:lineRule="auto"/>
        <w:ind w:left="120"/>
        <w:jc w:val="both"/>
      </w:pPr>
      <w:r>
        <w:rPr>
          <w:rFonts w:ascii="Times New Roman" w:hAnsi="Times New Roman"/>
          <w:b/>
          <w:color w:val="000000"/>
          <w:sz w:val="28"/>
        </w:rPr>
        <w:t>2 КЛАСС</w:t>
      </w:r>
    </w:p>
    <w:p w14:paraId="5D4D7510"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8312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7F90CF7C"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174BEBB"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6C60159"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152E7F16"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3CE3AF8"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9B91CFB"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D997758"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3841A40"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DEFD455"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4B17482"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6CF5878"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0B81EB1C"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22539DC"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3929789A"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сочинять по аналогии с прочитанным загадки, небольшие сказки, рассказы;</w:t>
      </w:r>
    </w:p>
    <w:p w14:paraId="070470F5"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506E25A5"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CA6FF16" w14:textId="77777777" w:rsidR="00323729" w:rsidRPr="00F8312D" w:rsidRDefault="00F8312D">
      <w:pPr>
        <w:numPr>
          <w:ilvl w:val="0"/>
          <w:numId w:val="35"/>
        </w:numPr>
        <w:spacing w:after="0" w:line="264" w:lineRule="auto"/>
        <w:jc w:val="both"/>
        <w:rPr>
          <w:lang w:val="ru-RU"/>
        </w:rPr>
      </w:pPr>
      <w:r w:rsidRPr="00F8312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1D94C829" w14:textId="77777777" w:rsidR="00323729" w:rsidRDefault="00F8312D">
      <w:pPr>
        <w:spacing w:after="0" w:line="264" w:lineRule="auto"/>
        <w:ind w:left="120"/>
        <w:jc w:val="both"/>
      </w:pPr>
      <w:r>
        <w:rPr>
          <w:rFonts w:ascii="Times New Roman" w:hAnsi="Times New Roman"/>
          <w:b/>
          <w:color w:val="000000"/>
          <w:sz w:val="28"/>
        </w:rPr>
        <w:t>3 КЛАСС</w:t>
      </w:r>
    </w:p>
    <w:p w14:paraId="6FCF8636"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75CC41A"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CDBBDF0"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5126545"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DC3F40B"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различать художественные произведения и познавательные тексты;</w:t>
      </w:r>
    </w:p>
    <w:p w14:paraId="3175F3A8"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5114D93"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3D9B633"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22FAC66"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9F5B825"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2A63D48"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7E89C4D3"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650D269"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5A4AE14"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9B72E59"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0379FA8E"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98DD48D"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120238D"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900BBA7"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составлять краткий отзыв о прочитанном произведении по заданному алгоритму;</w:t>
      </w:r>
    </w:p>
    <w:p w14:paraId="0C2BD0EF"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07FB1D72"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7A54FDE"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BF5CCFE" w14:textId="77777777" w:rsidR="00323729" w:rsidRPr="00F8312D" w:rsidRDefault="00F8312D">
      <w:pPr>
        <w:numPr>
          <w:ilvl w:val="0"/>
          <w:numId w:val="36"/>
        </w:numPr>
        <w:spacing w:after="0" w:line="264" w:lineRule="auto"/>
        <w:jc w:val="both"/>
        <w:rPr>
          <w:lang w:val="ru-RU"/>
        </w:rPr>
      </w:pPr>
      <w:r w:rsidRPr="00F8312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0FC601D8" w14:textId="77777777" w:rsidR="00323729" w:rsidRDefault="00F8312D">
      <w:pPr>
        <w:spacing w:after="0" w:line="264" w:lineRule="auto"/>
        <w:ind w:left="120"/>
        <w:jc w:val="both"/>
      </w:pPr>
      <w:r>
        <w:rPr>
          <w:rFonts w:ascii="Times New Roman" w:hAnsi="Times New Roman"/>
          <w:b/>
          <w:color w:val="000000"/>
          <w:sz w:val="28"/>
        </w:rPr>
        <w:t>4 КЛАСС</w:t>
      </w:r>
    </w:p>
    <w:p w14:paraId="3A417F94"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DC82EDF"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3BB269D"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DC5036B"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F8312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4A20E40E"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6AD9D229"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различать художественные произведения и познавательные тексты;</w:t>
      </w:r>
    </w:p>
    <w:p w14:paraId="4160705F"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BC3C18F"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FE544A6"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9874289"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5105E63"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60019C8F"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8DFF450"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2AC7D27"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E49FDB6"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796FFF7"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6E69733"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7434BA7"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BBA347C"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составлять краткий отзыв о прочитанном произведении по заданному алгоритму;</w:t>
      </w:r>
    </w:p>
    <w:p w14:paraId="617C6BC3"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D3EF546"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3546BAC"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8B39F65" w14:textId="77777777" w:rsidR="00323729" w:rsidRPr="00F8312D" w:rsidRDefault="00F8312D">
      <w:pPr>
        <w:numPr>
          <w:ilvl w:val="0"/>
          <w:numId w:val="37"/>
        </w:numPr>
        <w:spacing w:after="0" w:line="264" w:lineRule="auto"/>
        <w:jc w:val="both"/>
        <w:rPr>
          <w:lang w:val="ru-RU"/>
        </w:rPr>
      </w:pPr>
      <w:r w:rsidRPr="00F8312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DF6AD8C" w14:textId="77777777" w:rsidR="00323729" w:rsidRPr="00F8312D" w:rsidRDefault="00323729">
      <w:pPr>
        <w:spacing w:after="0" w:line="264" w:lineRule="auto"/>
        <w:ind w:left="120"/>
        <w:jc w:val="both"/>
        <w:rPr>
          <w:lang w:val="ru-RU"/>
        </w:rPr>
      </w:pPr>
    </w:p>
    <w:p w14:paraId="2B6CB51E" w14:textId="77777777" w:rsidR="00323729" w:rsidRPr="00F8312D" w:rsidRDefault="00323729">
      <w:pPr>
        <w:rPr>
          <w:lang w:val="ru-RU"/>
        </w:rPr>
        <w:sectPr w:rsidR="00323729" w:rsidRPr="00F8312D">
          <w:pgSz w:w="11906" w:h="16383"/>
          <w:pgMar w:top="1134" w:right="850" w:bottom="1134" w:left="1701" w:header="720" w:footer="720" w:gutter="0"/>
          <w:cols w:space="720"/>
        </w:sectPr>
      </w:pPr>
      <w:bookmarkStart w:id="85" w:name="block-24427396"/>
    </w:p>
    <w:bookmarkEnd w:id="85"/>
    <w:p w14:paraId="046D110D" w14:textId="77777777" w:rsidR="00323729" w:rsidRDefault="00F8312D">
      <w:pPr>
        <w:spacing w:after="0"/>
        <w:ind w:left="120"/>
      </w:pPr>
      <w:r w:rsidRPr="00F831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733C855" w14:textId="77777777" w:rsidR="00323729" w:rsidRDefault="00F8312D">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09"/>
        <w:gridCol w:w="1843"/>
        <w:gridCol w:w="1912"/>
        <w:gridCol w:w="2599"/>
      </w:tblGrid>
      <w:tr w:rsidR="00323729" w14:paraId="6390D6F6" w14:textId="77777777">
        <w:trPr>
          <w:trHeight w:val="144"/>
          <w:tblCellSpacing w:w="0" w:type="dxa"/>
        </w:trPr>
        <w:tc>
          <w:tcPr>
            <w:tcW w:w="492" w:type="dxa"/>
            <w:vMerge w:val="restart"/>
            <w:tcMar>
              <w:top w:w="50" w:type="dxa"/>
              <w:left w:w="100" w:type="dxa"/>
            </w:tcMar>
            <w:vAlign w:val="center"/>
          </w:tcPr>
          <w:p w14:paraId="48994FF4" w14:textId="77777777" w:rsidR="00323729" w:rsidRDefault="00F8312D">
            <w:pPr>
              <w:spacing w:after="0"/>
              <w:ind w:left="135"/>
            </w:pPr>
            <w:r>
              <w:rPr>
                <w:rFonts w:ascii="Times New Roman" w:hAnsi="Times New Roman"/>
                <w:b/>
                <w:color w:val="000000"/>
                <w:sz w:val="24"/>
              </w:rPr>
              <w:t xml:space="preserve">№ п/п </w:t>
            </w:r>
          </w:p>
          <w:p w14:paraId="3C9D0CC5" w14:textId="77777777" w:rsidR="00323729" w:rsidRDefault="00323729">
            <w:pPr>
              <w:spacing w:after="0"/>
              <w:ind w:left="135"/>
            </w:pPr>
          </w:p>
        </w:tc>
        <w:tc>
          <w:tcPr>
            <w:tcW w:w="3168" w:type="dxa"/>
            <w:vMerge w:val="restart"/>
            <w:tcMar>
              <w:top w:w="50" w:type="dxa"/>
              <w:left w:w="100" w:type="dxa"/>
            </w:tcMar>
            <w:vAlign w:val="center"/>
          </w:tcPr>
          <w:p w14:paraId="6FFFC631" w14:textId="77777777" w:rsidR="00323729" w:rsidRDefault="00F8312D">
            <w:pPr>
              <w:spacing w:after="0"/>
              <w:ind w:left="135"/>
            </w:pPr>
            <w:r>
              <w:rPr>
                <w:rFonts w:ascii="Times New Roman" w:hAnsi="Times New Roman"/>
                <w:b/>
                <w:color w:val="000000"/>
                <w:sz w:val="24"/>
              </w:rPr>
              <w:t xml:space="preserve">Наименование разделов и тем программы </w:t>
            </w:r>
          </w:p>
          <w:p w14:paraId="426343D5" w14:textId="77777777" w:rsidR="00323729" w:rsidRDefault="00323729">
            <w:pPr>
              <w:spacing w:after="0"/>
              <w:ind w:left="135"/>
            </w:pPr>
          </w:p>
        </w:tc>
        <w:tc>
          <w:tcPr>
            <w:tcW w:w="0" w:type="auto"/>
            <w:gridSpan w:val="3"/>
            <w:tcMar>
              <w:top w:w="50" w:type="dxa"/>
              <w:left w:w="100" w:type="dxa"/>
            </w:tcMar>
            <w:vAlign w:val="center"/>
          </w:tcPr>
          <w:p w14:paraId="752E09EF" w14:textId="77777777" w:rsidR="00323729" w:rsidRDefault="00F8312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2400193"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6C891FAB" w14:textId="77777777" w:rsidR="00323729" w:rsidRDefault="00323729">
            <w:pPr>
              <w:spacing w:after="0"/>
              <w:ind w:left="135"/>
            </w:pPr>
          </w:p>
        </w:tc>
      </w:tr>
      <w:tr w:rsidR="00323729" w14:paraId="6979F55E" w14:textId="77777777">
        <w:trPr>
          <w:trHeight w:val="144"/>
          <w:tblCellSpacing w:w="0" w:type="dxa"/>
        </w:trPr>
        <w:tc>
          <w:tcPr>
            <w:tcW w:w="0" w:type="auto"/>
            <w:vMerge/>
            <w:tcBorders>
              <w:top w:val="nil"/>
            </w:tcBorders>
            <w:tcMar>
              <w:top w:w="50" w:type="dxa"/>
              <w:left w:w="100" w:type="dxa"/>
            </w:tcMar>
          </w:tcPr>
          <w:p w14:paraId="4693853E" w14:textId="77777777" w:rsidR="00323729" w:rsidRDefault="00323729"/>
        </w:tc>
        <w:tc>
          <w:tcPr>
            <w:tcW w:w="0" w:type="auto"/>
            <w:vMerge/>
            <w:tcBorders>
              <w:top w:val="nil"/>
            </w:tcBorders>
            <w:tcMar>
              <w:top w:w="50" w:type="dxa"/>
              <w:left w:w="100" w:type="dxa"/>
            </w:tcMar>
          </w:tcPr>
          <w:p w14:paraId="246B6841" w14:textId="77777777" w:rsidR="00323729" w:rsidRDefault="00323729"/>
        </w:tc>
        <w:tc>
          <w:tcPr>
            <w:tcW w:w="960" w:type="dxa"/>
            <w:tcMar>
              <w:top w:w="50" w:type="dxa"/>
              <w:left w:w="100" w:type="dxa"/>
            </w:tcMar>
            <w:vAlign w:val="center"/>
          </w:tcPr>
          <w:p w14:paraId="478B3917" w14:textId="77777777" w:rsidR="00323729" w:rsidRDefault="00F8312D">
            <w:pPr>
              <w:spacing w:after="0"/>
              <w:ind w:left="135"/>
            </w:pPr>
            <w:r>
              <w:rPr>
                <w:rFonts w:ascii="Times New Roman" w:hAnsi="Times New Roman"/>
                <w:b/>
                <w:color w:val="000000"/>
                <w:sz w:val="24"/>
              </w:rPr>
              <w:t xml:space="preserve">Всего </w:t>
            </w:r>
          </w:p>
          <w:p w14:paraId="4319F907" w14:textId="77777777" w:rsidR="00323729" w:rsidRDefault="00323729">
            <w:pPr>
              <w:spacing w:after="0"/>
              <w:ind w:left="135"/>
            </w:pPr>
          </w:p>
        </w:tc>
        <w:tc>
          <w:tcPr>
            <w:tcW w:w="1680" w:type="dxa"/>
            <w:tcMar>
              <w:top w:w="50" w:type="dxa"/>
              <w:left w:w="100" w:type="dxa"/>
            </w:tcMar>
            <w:vAlign w:val="center"/>
          </w:tcPr>
          <w:p w14:paraId="56735AEE" w14:textId="77777777" w:rsidR="00323729" w:rsidRDefault="00F8312D">
            <w:pPr>
              <w:spacing w:after="0"/>
              <w:ind w:left="135"/>
            </w:pPr>
            <w:r>
              <w:rPr>
                <w:rFonts w:ascii="Times New Roman" w:hAnsi="Times New Roman"/>
                <w:b/>
                <w:color w:val="000000"/>
                <w:sz w:val="24"/>
              </w:rPr>
              <w:t xml:space="preserve">Контрольные работы </w:t>
            </w:r>
          </w:p>
          <w:p w14:paraId="2274510D" w14:textId="77777777" w:rsidR="00323729" w:rsidRDefault="00323729">
            <w:pPr>
              <w:spacing w:after="0"/>
              <w:ind w:left="135"/>
            </w:pPr>
          </w:p>
        </w:tc>
        <w:tc>
          <w:tcPr>
            <w:tcW w:w="1768" w:type="dxa"/>
            <w:tcMar>
              <w:top w:w="50" w:type="dxa"/>
              <w:left w:w="100" w:type="dxa"/>
            </w:tcMar>
            <w:vAlign w:val="center"/>
          </w:tcPr>
          <w:p w14:paraId="63562B79" w14:textId="77777777" w:rsidR="00323729" w:rsidRDefault="00F8312D">
            <w:pPr>
              <w:spacing w:after="0"/>
              <w:ind w:left="135"/>
            </w:pPr>
            <w:r>
              <w:rPr>
                <w:rFonts w:ascii="Times New Roman" w:hAnsi="Times New Roman"/>
                <w:b/>
                <w:color w:val="000000"/>
                <w:sz w:val="24"/>
              </w:rPr>
              <w:t xml:space="preserve">Практические работы </w:t>
            </w:r>
          </w:p>
          <w:p w14:paraId="7BCEB34B" w14:textId="77777777" w:rsidR="00323729" w:rsidRDefault="00323729">
            <w:pPr>
              <w:spacing w:after="0"/>
              <w:ind w:left="135"/>
            </w:pPr>
          </w:p>
        </w:tc>
        <w:tc>
          <w:tcPr>
            <w:tcW w:w="0" w:type="auto"/>
            <w:vMerge/>
            <w:tcBorders>
              <w:top w:val="nil"/>
            </w:tcBorders>
            <w:tcMar>
              <w:top w:w="50" w:type="dxa"/>
              <w:left w:w="100" w:type="dxa"/>
            </w:tcMar>
          </w:tcPr>
          <w:p w14:paraId="43C14B7E" w14:textId="77777777" w:rsidR="00323729" w:rsidRDefault="00323729"/>
        </w:tc>
      </w:tr>
      <w:tr w:rsidR="00323729" w14:paraId="198246CD" w14:textId="77777777">
        <w:trPr>
          <w:trHeight w:val="144"/>
          <w:tblCellSpacing w:w="0" w:type="dxa"/>
        </w:trPr>
        <w:tc>
          <w:tcPr>
            <w:tcW w:w="0" w:type="auto"/>
            <w:gridSpan w:val="6"/>
            <w:tcMar>
              <w:top w:w="50" w:type="dxa"/>
              <w:left w:w="100" w:type="dxa"/>
            </w:tcMar>
            <w:vAlign w:val="center"/>
          </w:tcPr>
          <w:p w14:paraId="06C6F3C3" w14:textId="77777777" w:rsidR="00323729" w:rsidRDefault="00F831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23729" w14:paraId="6B266BF2" w14:textId="77777777">
        <w:trPr>
          <w:trHeight w:val="144"/>
          <w:tblCellSpacing w:w="0" w:type="dxa"/>
        </w:trPr>
        <w:tc>
          <w:tcPr>
            <w:tcW w:w="492" w:type="dxa"/>
            <w:tcMar>
              <w:top w:w="50" w:type="dxa"/>
              <w:left w:w="100" w:type="dxa"/>
            </w:tcMar>
            <w:vAlign w:val="center"/>
          </w:tcPr>
          <w:p w14:paraId="35E2DA79" w14:textId="77777777" w:rsidR="00323729" w:rsidRDefault="00F8312D">
            <w:pPr>
              <w:spacing w:after="0"/>
            </w:pPr>
            <w:r>
              <w:rPr>
                <w:rFonts w:ascii="Times New Roman" w:hAnsi="Times New Roman"/>
                <w:color w:val="000000"/>
                <w:sz w:val="24"/>
              </w:rPr>
              <w:t>1.1</w:t>
            </w:r>
          </w:p>
        </w:tc>
        <w:tc>
          <w:tcPr>
            <w:tcW w:w="3168" w:type="dxa"/>
            <w:tcMar>
              <w:top w:w="50" w:type="dxa"/>
              <w:left w:w="100" w:type="dxa"/>
            </w:tcMar>
            <w:vAlign w:val="center"/>
          </w:tcPr>
          <w:p w14:paraId="5AE4300B" w14:textId="77777777" w:rsidR="00323729" w:rsidRDefault="00F8312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7F13F8E6" w14:textId="77777777" w:rsidR="00323729" w:rsidRDefault="00F8312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C4086C4" w14:textId="77777777" w:rsidR="00323729" w:rsidRDefault="00323729">
            <w:pPr>
              <w:spacing w:after="0"/>
              <w:ind w:left="135"/>
              <w:jc w:val="center"/>
            </w:pPr>
          </w:p>
        </w:tc>
        <w:tc>
          <w:tcPr>
            <w:tcW w:w="1768" w:type="dxa"/>
            <w:tcMar>
              <w:top w:w="50" w:type="dxa"/>
              <w:left w:w="100" w:type="dxa"/>
            </w:tcMar>
            <w:vAlign w:val="center"/>
          </w:tcPr>
          <w:p w14:paraId="127EE6BF" w14:textId="77777777" w:rsidR="00323729" w:rsidRDefault="00323729">
            <w:pPr>
              <w:spacing w:after="0"/>
              <w:ind w:left="135"/>
              <w:jc w:val="center"/>
            </w:pPr>
          </w:p>
        </w:tc>
        <w:tc>
          <w:tcPr>
            <w:tcW w:w="2599" w:type="dxa"/>
            <w:tcMar>
              <w:top w:w="50" w:type="dxa"/>
              <w:left w:w="100" w:type="dxa"/>
            </w:tcMar>
            <w:vAlign w:val="center"/>
          </w:tcPr>
          <w:p w14:paraId="2966E330" w14:textId="77777777" w:rsidR="00323729" w:rsidRDefault="00323729">
            <w:pPr>
              <w:spacing w:after="0"/>
              <w:ind w:left="135"/>
            </w:pPr>
          </w:p>
        </w:tc>
      </w:tr>
      <w:tr w:rsidR="00323729" w14:paraId="288D7B26" w14:textId="77777777">
        <w:trPr>
          <w:trHeight w:val="144"/>
          <w:tblCellSpacing w:w="0" w:type="dxa"/>
        </w:trPr>
        <w:tc>
          <w:tcPr>
            <w:tcW w:w="492" w:type="dxa"/>
            <w:tcMar>
              <w:top w:w="50" w:type="dxa"/>
              <w:left w:w="100" w:type="dxa"/>
            </w:tcMar>
            <w:vAlign w:val="center"/>
          </w:tcPr>
          <w:p w14:paraId="3C081601" w14:textId="77777777" w:rsidR="00323729" w:rsidRDefault="00F8312D">
            <w:pPr>
              <w:spacing w:after="0"/>
            </w:pPr>
            <w:r>
              <w:rPr>
                <w:rFonts w:ascii="Times New Roman" w:hAnsi="Times New Roman"/>
                <w:color w:val="000000"/>
                <w:sz w:val="24"/>
              </w:rPr>
              <w:t>1.2</w:t>
            </w:r>
          </w:p>
        </w:tc>
        <w:tc>
          <w:tcPr>
            <w:tcW w:w="3168" w:type="dxa"/>
            <w:tcMar>
              <w:top w:w="50" w:type="dxa"/>
              <w:left w:w="100" w:type="dxa"/>
            </w:tcMar>
            <w:vAlign w:val="center"/>
          </w:tcPr>
          <w:p w14:paraId="1D40FE34" w14:textId="77777777" w:rsidR="00323729" w:rsidRDefault="00F8312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6164E290" w14:textId="77777777" w:rsidR="00323729" w:rsidRDefault="00F8312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65487B3" w14:textId="77777777" w:rsidR="00323729" w:rsidRDefault="00323729">
            <w:pPr>
              <w:spacing w:after="0"/>
              <w:ind w:left="135"/>
              <w:jc w:val="center"/>
            </w:pPr>
          </w:p>
        </w:tc>
        <w:tc>
          <w:tcPr>
            <w:tcW w:w="1768" w:type="dxa"/>
            <w:tcMar>
              <w:top w:w="50" w:type="dxa"/>
              <w:left w:w="100" w:type="dxa"/>
            </w:tcMar>
            <w:vAlign w:val="center"/>
          </w:tcPr>
          <w:p w14:paraId="23E6D29E" w14:textId="77777777" w:rsidR="00323729" w:rsidRDefault="00323729">
            <w:pPr>
              <w:spacing w:after="0"/>
              <w:ind w:left="135"/>
              <w:jc w:val="center"/>
            </w:pPr>
          </w:p>
        </w:tc>
        <w:tc>
          <w:tcPr>
            <w:tcW w:w="2599" w:type="dxa"/>
            <w:tcMar>
              <w:top w:w="50" w:type="dxa"/>
              <w:left w:w="100" w:type="dxa"/>
            </w:tcMar>
            <w:vAlign w:val="center"/>
          </w:tcPr>
          <w:p w14:paraId="692AC326" w14:textId="77777777" w:rsidR="00323729" w:rsidRDefault="00323729">
            <w:pPr>
              <w:spacing w:after="0"/>
              <w:ind w:left="135"/>
            </w:pPr>
          </w:p>
        </w:tc>
      </w:tr>
      <w:tr w:rsidR="00323729" w14:paraId="6F8011CB" w14:textId="77777777">
        <w:trPr>
          <w:trHeight w:val="144"/>
          <w:tblCellSpacing w:w="0" w:type="dxa"/>
        </w:trPr>
        <w:tc>
          <w:tcPr>
            <w:tcW w:w="492" w:type="dxa"/>
            <w:tcMar>
              <w:top w:w="50" w:type="dxa"/>
              <w:left w:w="100" w:type="dxa"/>
            </w:tcMar>
            <w:vAlign w:val="center"/>
          </w:tcPr>
          <w:p w14:paraId="56BA1B53" w14:textId="77777777" w:rsidR="00323729" w:rsidRDefault="00F8312D">
            <w:pPr>
              <w:spacing w:after="0"/>
            </w:pPr>
            <w:r>
              <w:rPr>
                <w:rFonts w:ascii="Times New Roman" w:hAnsi="Times New Roman"/>
                <w:color w:val="000000"/>
                <w:sz w:val="24"/>
              </w:rPr>
              <w:t>1.3</w:t>
            </w:r>
          </w:p>
        </w:tc>
        <w:tc>
          <w:tcPr>
            <w:tcW w:w="3168" w:type="dxa"/>
            <w:tcMar>
              <w:top w:w="50" w:type="dxa"/>
              <w:left w:w="100" w:type="dxa"/>
            </w:tcMar>
            <w:vAlign w:val="center"/>
          </w:tcPr>
          <w:p w14:paraId="3CB713AC" w14:textId="77777777" w:rsidR="00323729" w:rsidRDefault="00F8312D">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567A8320" w14:textId="77777777" w:rsidR="00323729" w:rsidRDefault="00F8312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35055411" w14:textId="77777777" w:rsidR="00323729" w:rsidRDefault="00323729">
            <w:pPr>
              <w:spacing w:after="0"/>
              <w:ind w:left="135"/>
              <w:jc w:val="center"/>
            </w:pPr>
          </w:p>
        </w:tc>
        <w:tc>
          <w:tcPr>
            <w:tcW w:w="1768" w:type="dxa"/>
            <w:tcMar>
              <w:top w:w="50" w:type="dxa"/>
              <w:left w:w="100" w:type="dxa"/>
            </w:tcMar>
            <w:vAlign w:val="center"/>
          </w:tcPr>
          <w:p w14:paraId="2876EA2B" w14:textId="77777777" w:rsidR="00323729" w:rsidRDefault="00323729">
            <w:pPr>
              <w:spacing w:after="0"/>
              <w:ind w:left="135"/>
              <w:jc w:val="center"/>
            </w:pPr>
          </w:p>
        </w:tc>
        <w:tc>
          <w:tcPr>
            <w:tcW w:w="2599" w:type="dxa"/>
            <w:tcMar>
              <w:top w:w="50" w:type="dxa"/>
              <w:left w:w="100" w:type="dxa"/>
            </w:tcMar>
            <w:vAlign w:val="center"/>
          </w:tcPr>
          <w:p w14:paraId="75022CDD" w14:textId="77777777" w:rsidR="00323729" w:rsidRDefault="00323729">
            <w:pPr>
              <w:spacing w:after="0"/>
              <w:ind w:left="135"/>
            </w:pPr>
          </w:p>
        </w:tc>
      </w:tr>
      <w:tr w:rsidR="00323729" w14:paraId="69635D09" w14:textId="77777777">
        <w:trPr>
          <w:trHeight w:val="144"/>
          <w:tblCellSpacing w:w="0" w:type="dxa"/>
        </w:trPr>
        <w:tc>
          <w:tcPr>
            <w:tcW w:w="0" w:type="auto"/>
            <w:gridSpan w:val="2"/>
            <w:tcMar>
              <w:top w:w="50" w:type="dxa"/>
              <w:left w:w="100" w:type="dxa"/>
            </w:tcMar>
            <w:vAlign w:val="center"/>
          </w:tcPr>
          <w:p w14:paraId="1F378E29" w14:textId="77777777" w:rsidR="00323729" w:rsidRDefault="00F8312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15586A6" w14:textId="77777777" w:rsidR="00323729" w:rsidRDefault="00F8312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91B5A48" w14:textId="77777777" w:rsidR="00323729" w:rsidRDefault="00323729"/>
        </w:tc>
      </w:tr>
      <w:tr w:rsidR="00323729" w14:paraId="0D6C36D0" w14:textId="77777777">
        <w:trPr>
          <w:trHeight w:val="144"/>
          <w:tblCellSpacing w:w="0" w:type="dxa"/>
        </w:trPr>
        <w:tc>
          <w:tcPr>
            <w:tcW w:w="0" w:type="auto"/>
            <w:gridSpan w:val="6"/>
            <w:tcMar>
              <w:top w:w="50" w:type="dxa"/>
              <w:left w:w="100" w:type="dxa"/>
            </w:tcMar>
            <w:vAlign w:val="center"/>
          </w:tcPr>
          <w:p w14:paraId="23F51D27" w14:textId="77777777" w:rsidR="00323729" w:rsidRDefault="00F831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23729" w14:paraId="4198CEE0" w14:textId="77777777">
        <w:trPr>
          <w:trHeight w:val="144"/>
          <w:tblCellSpacing w:w="0" w:type="dxa"/>
        </w:trPr>
        <w:tc>
          <w:tcPr>
            <w:tcW w:w="492" w:type="dxa"/>
            <w:tcMar>
              <w:top w:w="50" w:type="dxa"/>
              <w:left w:w="100" w:type="dxa"/>
            </w:tcMar>
            <w:vAlign w:val="center"/>
          </w:tcPr>
          <w:p w14:paraId="0B7F94A5" w14:textId="77777777" w:rsidR="00323729" w:rsidRDefault="00F8312D">
            <w:pPr>
              <w:spacing w:after="0"/>
            </w:pPr>
            <w:r>
              <w:rPr>
                <w:rFonts w:ascii="Times New Roman" w:hAnsi="Times New Roman"/>
                <w:color w:val="000000"/>
                <w:sz w:val="24"/>
              </w:rPr>
              <w:t>2.1</w:t>
            </w:r>
          </w:p>
        </w:tc>
        <w:tc>
          <w:tcPr>
            <w:tcW w:w="3168" w:type="dxa"/>
            <w:tcMar>
              <w:top w:w="50" w:type="dxa"/>
              <w:left w:w="100" w:type="dxa"/>
            </w:tcMar>
            <w:vAlign w:val="center"/>
          </w:tcPr>
          <w:p w14:paraId="38763191" w14:textId="77777777" w:rsidR="00323729" w:rsidRPr="00F8312D" w:rsidRDefault="00F8312D">
            <w:pPr>
              <w:spacing w:after="0"/>
              <w:ind w:left="135"/>
              <w:rPr>
                <w:lang w:val="ru-RU"/>
              </w:rPr>
            </w:pPr>
            <w:r w:rsidRPr="00F8312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2958674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3F7F2CAB" w14:textId="77777777" w:rsidR="00323729" w:rsidRDefault="00323729">
            <w:pPr>
              <w:spacing w:after="0"/>
              <w:ind w:left="135"/>
              <w:jc w:val="center"/>
            </w:pPr>
          </w:p>
        </w:tc>
        <w:tc>
          <w:tcPr>
            <w:tcW w:w="1768" w:type="dxa"/>
            <w:tcMar>
              <w:top w:w="50" w:type="dxa"/>
              <w:left w:w="100" w:type="dxa"/>
            </w:tcMar>
            <w:vAlign w:val="center"/>
          </w:tcPr>
          <w:p w14:paraId="0CE16B19" w14:textId="77777777" w:rsidR="00323729" w:rsidRDefault="00323729">
            <w:pPr>
              <w:spacing w:after="0"/>
              <w:ind w:left="135"/>
              <w:jc w:val="center"/>
            </w:pPr>
          </w:p>
        </w:tc>
        <w:tc>
          <w:tcPr>
            <w:tcW w:w="2599" w:type="dxa"/>
            <w:tcMar>
              <w:top w:w="50" w:type="dxa"/>
              <w:left w:w="100" w:type="dxa"/>
            </w:tcMar>
            <w:vAlign w:val="center"/>
          </w:tcPr>
          <w:p w14:paraId="3ED662CB" w14:textId="77777777" w:rsidR="00323729" w:rsidRDefault="00323729">
            <w:pPr>
              <w:spacing w:after="0"/>
              <w:ind w:left="135"/>
            </w:pPr>
          </w:p>
        </w:tc>
      </w:tr>
      <w:tr w:rsidR="00323729" w14:paraId="56D22CDB" w14:textId="77777777">
        <w:trPr>
          <w:trHeight w:val="144"/>
          <w:tblCellSpacing w:w="0" w:type="dxa"/>
        </w:trPr>
        <w:tc>
          <w:tcPr>
            <w:tcW w:w="492" w:type="dxa"/>
            <w:tcMar>
              <w:top w:w="50" w:type="dxa"/>
              <w:left w:w="100" w:type="dxa"/>
            </w:tcMar>
            <w:vAlign w:val="center"/>
          </w:tcPr>
          <w:p w14:paraId="1E454C02" w14:textId="77777777" w:rsidR="00323729" w:rsidRDefault="00F8312D">
            <w:pPr>
              <w:spacing w:after="0"/>
            </w:pPr>
            <w:r>
              <w:rPr>
                <w:rFonts w:ascii="Times New Roman" w:hAnsi="Times New Roman"/>
                <w:color w:val="000000"/>
                <w:sz w:val="24"/>
              </w:rPr>
              <w:t>2.2</w:t>
            </w:r>
          </w:p>
        </w:tc>
        <w:tc>
          <w:tcPr>
            <w:tcW w:w="3168" w:type="dxa"/>
            <w:tcMar>
              <w:top w:w="50" w:type="dxa"/>
              <w:left w:w="100" w:type="dxa"/>
            </w:tcMar>
            <w:vAlign w:val="center"/>
          </w:tcPr>
          <w:p w14:paraId="63819A07"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7DFEEC4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37BC96E0" w14:textId="77777777" w:rsidR="00323729" w:rsidRDefault="00323729">
            <w:pPr>
              <w:spacing w:after="0"/>
              <w:ind w:left="135"/>
              <w:jc w:val="center"/>
            </w:pPr>
          </w:p>
        </w:tc>
        <w:tc>
          <w:tcPr>
            <w:tcW w:w="1768" w:type="dxa"/>
            <w:tcMar>
              <w:top w:w="50" w:type="dxa"/>
              <w:left w:w="100" w:type="dxa"/>
            </w:tcMar>
            <w:vAlign w:val="center"/>
          </w:tcPr>
          <w:p w14:paraId="58F4D2BC" w14:textId="77777777" w:rsidR="00323729" w:rsidRDefault="00323729">
            <w:pPr>
              <w:spacing w:after="0"/>
              <w:ind w:left="135"/>
              <w:jc w:val="center"/>
            </w:pPr>
          </w:p>
        </w:tc>
        <w:tc>
          <w:tcPr>
            <w:tcW w:w="2599" w:type="dxa"/>
            <w:tcMar>
              <w:top w:w="50" w:type="dxa"/>
              <w:left w:w="100" w:type="dxa"/>
            </w:tcMar>
            <w:vAlign w:val="center"/>
          </w:tcPr>
          <w:p w14:paraId="43455B73" w14:textId="77777777" w:rsidR="00323729" w:rsidRDefault="00323729">
            <w:pPr>
              <w:spacing w:after="0"/>
              <w:ind w:left="135"/>
            </w:pPr>
          </w:p>
        </w:tc>
      </w:tr>
      <w:tr w:rsidR="00323729" w14:paraId="36CEDE51" w14:textId="77777777">
        <w:trPr>
          <w:trHeight w:val="144"/>
          <w:tblCellSpacing w:w="0" w:type="dxa"/>
        </w:trPr>
        <w:tc>
          <w:tcPr>
            <w:tcW w:w="492" w:type="dxa"/>
            <w:tcMar>
              <w:top w:w="50" w:type="dxa"/>
              <w:left w:w="100" w:type="dxa"/>
            </w:tcMar>
            <w:vAlign w:val="center"/>
          </w:tcPr>
          <w:p w14:paraId="580FC4D8" w14:textId="77777777" w:rsidR="00323729" w:rsidRDefault="00F8312D">
            <w:pPr>
              <w:spacing w:after="0"/>
            </w:pPr>
            <w:r>
              <w:rPr>
                <w:rFonts w:ascii="Times New Roman" w:hAnsi="Times New Roman"/>
                <w:color w:val="000000"/>
                <w:sz w:val="24"/>
              </w:rPr>
              <w:t>2.3</w:t>
            </w:r>
          </w:p>
        </w:tc>
        <w:tc>
          <w:tcPr>
            <w:tcW w:w="3168" w:type="dxa"/>
            <w:tcMar>
              <w:top w:w="50" w:type="dxa"/>
              <w:left w:w="100" w:type="dxa"/>
            </w:tcMar>
            <w:vAlign w:val="center"/>
          </w:tcPr>
          <w:p w14:paraId="6FFF72E6" w14:textId="77777777" w:rsidR="00323729" w:rsidRDefault="00F8312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35E7D8FE" w14:textId="77777777" w:rsidR="00323729" w:rsidRDefault="00F8312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A7C506F" w14:textId="77777777" w:rsidR="00323729" w:rsidRDefault="00323729">
            <w:pPr>
              <w:spacing w:after="0"/>
              <w:ind w:left="135"/>
              <w:jc w:val="center"/>
            </w:pPr>
          </w:p>
        </w:tc>
        <w:tc>
          <w:tcPr>
            <w:tcW w:w="1768" w:type="dxa"/>
            <w:tcMar>
              <w:top w:w="50" w:type="dxa"/>
              <w:left w:w="100" w:type="dxa"/>
            </w:tcMar>
            <w:vAlign w:val="center"/>
          </w:tcPr>
          <w:p w14:paraId="2E2662BB" w14:textId="77777777" w:rsidR="00323729" w:rsidRDefault="00323729">
            <w:pPr>
              <w:spacing w:after="0"/>
              <w:ind w:left="135"/>
              <w:jc w:val="center"/>
            </w:pPr>
          </w:p>
        </w:tc>
        <w:tc>
          <w:tcPr>
            <w:tcW w:w="2599" w:type="dxa"/>
            <w:tcMar>
              <w:top w:w="50" w:type="dxa"/>
              <w:left w:w="100" w:type="dxa"/>
            </w:tcMar>
            <w:vAlign w:val="center"/>
          </w:tcPr>
          <w:p w14:paraId="11A66073" w14:textId="77777777" w:rsidR="00323729" w:rsidRDefault="00323729">
            <w:pPr>
              <w:spacing w:after="0"/>
              <w:ind w:left="135"/>
            </w:pPr>
          </w:p>
        </w:tc>
      </w:tr>
      <w:tr w:rsidR="00323729" w14:paraId="23AB0249" w14:textId="77777777">
        <w:trPr>
          <w:trHeight w:val="144"/>
          <w:tblCellSpacing w:w="0" w:type="dxa"/>
        </w:trPr>
        <w:tc>
          <w:tcPr>
            <w:tcW w:w="492" w:type="dxa"/>
            <w:tcMar>
              <w:top w:w="50" w:type="dxa"/>
              <w:left w:w="100" w:type="dxa"/>
            </w:tcMar>
            <w:vAlign w:val="center"/>
          </w:tcPr>
          <w:p w14:paraId="3933884B" w14:textId="77777777" w:rsidR="00323729" w:rsidRDefault="00F8312D">
            <w:pPr>
              <w:spacing w:after="0"/>
            </w:pPr>
            <w:r>
              <w:rPr>
                <w:rFonts w:ascii="Times New Roman" w:hAnsi="Times New Roman"/>
                <w:color w:val="000000"/>
                <w:sz w:val="24"/>
              </w:rPr>
              <w:t>2.4</w:t>
            </w:r>
          </w:p>
        </w:tc>
        <w:tc>
          <w:tcPr>
            <w:tcW w:w="3168" w:type="dxa"/>
            <w:tcMar>
              <w:top w:w="50" w:type="dxa"/>
              <w:left w:w="100" w:type="dxa"/>
            </w:tcMar>
            <w:vAlign w:val="center"/>
          </w:tcPr>
          <w:p w14:paraId="090067F0" w14:textId="77777777" w:rsidR="00323729" w:rsidRPr="00F8312D" w:rsidRDefault="00F8312D">
            <w:pPr>
              <w:spacing w:after="0"/>
              <w:ind w:left="135"/>
              <w:rPr>
                <w:lang w:val="ru-RU"/>
              </w:rPr>
            </w:pPr>
            <w:r w:rsidRPr="00F8312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6FA008A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977C2EE" w14:textId="77777777" w:rsidR="00323729" w:rsidRDefault="00323729">
            <w:pPr>
              <w:spacing w:after="0"/>
              <w:ind w:left="135"/>
              <w:jc w:val="center"/>
            </w:pPr>
          </w:p>
        </w:tc>
        <w:tc>
          <w:tcPr>
            <w:tcW w:w="1768" w:type="dxa"/>
            <w:tcMar>
              <w:top w:w="50" w:type="dxa"/>
              <w:left w:w="100" w:type="dxa"/>
            </w:tcMar>
            <w:vAlign w:val="center"/>
          </w:tcPr>
          <w:p w14:paraId="327E1860" w14:textId="77777777" w:rsidR="00323729" w:rsidRDefault="00323729">
            <w:pPr>
              <w:spacing w:after="0"/>
              <w:ind w:left="135"/>
              <w:jc w:val="center"/>
            </w:pPr>
          </w:p>
        </w:tc>
        <w:tc>
          <w:tcPr>
            <w:tcW w:w="2599" w:type="dxa"/>
            <w:tcMar>
              <w:top w:w="50" w:type="dxa"/>
              <w:left w:w="100" w:type="dxa"/>
            </w:tcMar>
            <w:vAlign w:val="center"/>
          </w:tcPr>
          <w:p w14:paraId="2A79F4A4" w14:textId="77777777" w:rsidR="00323729" w:rsidRDefault="00323729">
            <w:pPr>
              <w:spacing w:after="0"/>
              <w:ind w:left="135"/>
            </w:pPr>
          </w:p>
        </w:tc>
      </w:tr>
      <w:tr w:rsidR="00323729" w14:paraId="12A7D8DF" w14:textId="77777777">
        <w:trPr>
          <w:trHeight w:val="144"/>
          <w:tblCellSpacing w:w="0" w:type="dxa"/>
        </w:trPr>
        <w:tc>
          <w:tcPr>
            <w:tcW w:w="492" w:type="dxa"/>
            <w:tcMar>
              <w:top w:w="50" w:type="dxa"/>
              <w:left w:w="100" w:type="dxa"/>
            </w:tcMar>
            <w:vAlign w:val="center"/>
          </w:tcPr>
          <w:p w14:paraId="728361AA" w14:textId="77777777" w:rsidR="00323729" w:rsidRDefault="00F8312D">
            <w:pPr>
              <w:spacing w:after="0"/>
            </w:pPr>
            <w:r>
              <w:rPr>
                <w:rFonts w:ascii="Times New Roman" w:hAnsi="Times New Roman"/>
                <w:color w:val="000000"/>
                <w:sz w:val="24"/>
              </w:rPr>
              <w:t>2.5</w:t>
            </w:r>
          </w:p>
        </w:tc>
        <w:tc>
          <w:tcPr>
            <w:tcW w:w="3168" w:type="dxa"/>
            <w:tcMar>
              <w:top w:w="50" w:type="dxa"/>
              <w:left w:w="100" w:type="dxa"/>
            </w:tcMar>
            <w:vAlign w:val="center"/>
          </w:tcPr>
          <w:p w14:paraId="3546AAF9"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7319E1C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42F88363" w14:textId="77777777" w:rsidR="00323729" w:rsidRDefault="00323729">
            <w:pPr>
              <w:spacing w:after="0"/>
              <w:ind w:left="135"/>
              <w:jc w:val="center"/>
            </w:pPr>
          </w:p>
        </w:tc>
        <w:tc>
          <w:tcPr>
            <w:tcW w:w="1768" w:type="dxa"/>
            <w:tcMar>
              <w:top w:w="50" w:type="dxa"/>
              <w:left w:w="100" w:type="dxa"/>
            </w:tcMar>
            <w:vAlign w:val="center"/>
          </w:tcPr>
          <w:p w14:paraId="52D54800" w14:textId="77777777" w:rsidR="00323729" w:rsidRDefault="00323729">
            <w:pPr>
              <w:spacing w:after="0"/>
              <w:ind w:left="135"/>
              <w:jc w:val="center"/>
            </w:pPr>
          </w:p>
        </w:tc>
        <w:tc>
          <w:tcPr>
            <w:tcW w:w="2599" w:type="dxa"/>
            <w:tcMar>
              <w:top w:w="50" w:type="dxa"/>
              <w:left w:w="100" w:type="dxa"/>
            </w:tcMar>
            <w:vAlign w:val="center"/>
          </w:tcPr>
          <w:p w14:paraId="5B381C70" w14:textId="77777777" w:rsidR="00323729" w:rsidRDefault="00323729">
            <w:pPr>
              <w:spacing w:after="0"/>
              <w:ind w:left="135"/>
            </w:pPr>
          </w:p>
        </w:tc>
      </w:tr>
      <w:tr w:rsidR="00323729" w14:paraId="0362FEDF" w14:textId="77777777">
        <w:trPr>
          <w:trHeight w:val="144"/>
          <w:tblCellSpacing w:w="0" w:type="dxa"/>
        </w:trPr>
        <w:tc>
          <w:tcPr>
            <w:tcW w:w="492" w:type="dxa"/>
            <w:tcMar>
              <w:top w:w="50" w:type="dxa"/>
              <w:left w:w="100" w:type="dxa"/>
            </w:tcMar>
            <w:vAlign w:val="center"/>
          </w:tcPr>
          <w:p w14:paraId="4C3790DE" w14:textId="77777777" w:rsidR="00323729" w:rsidRDefault="00F8312D">
            <w:pPr>
              <w:spacing w:after="0"/>
            </w:pPr>
            <w:r>
              <w:rPr>
                <w:rFonts w:ascii="Times New Roman" w:hAnsi="Times New Roman"/>
                <w:color w:val="000000"/>
                <w:sz w:val="24"/>
              </w:rPr>
              <w:t>2.6</w:t>
            </w:r>
          </w:p>
        </w:tc>
        <w:tc>
          <w:tcPr>
            <w:tcW w:w="3168" w:type="dxa"/>
            <w:tcMar>
              <w:top w:w="50" w:type="dxa"/>
              <w:left w:w="100" w:type="dxa"/>
            </w:tcMar>
            <w:vAlign w:val="center"/>
          </w:tcPr>
          <w:p w14:paraId="0ABD74C9" w14:textId="77777777" w:rsidR="00323729" w:rsidRDefault="00F8312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2135F839" w14:textId="77777777" w:rsidR="00323729" w:rsidRDefault="00F8312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E8054D6" w14:textId="77777777" w:rsidR="00323729" w:rsidRDefault="00323729">
            <w:pPr>
              <w:spacing w:after="0"/>
              <w:ind w:left="135"/>
              <w:jc w:val="center"/>
            </w:pPr>
          </w:p>
        </w:tc>
        <w:tc>
          <w:tcPr>
            <w:tcW w:w="1768" w:type="dxa"/>
            <w:tcMar>
              <w:top w:w="50" w:type="dxa"/>
              <w:left w:w="100" w:type="dxa"/>
            </w:tcMar>
            <w:vAlign w:val="center"/>
          </w:tcPr>
          <w:p w14:paraId="0C435D14" w14:textId="77777777" w:rsidR="00323729" w:rsidRDefault="00323729">
            <w:pPr>
              <w:spacing w:after="0"/>
              <w:ind w:left="135"/>
              <w:jc w:val="center"/>
            </w:pPr>
          </w:p>
        </w:tc>
        <w:tc>
          <w:tcPr>
            <w:tcW w:w="2599" w:type="dxa"/>
            <w:tcMar>
              <w:top w:w="50" w:type="dxa"/>
              <w:left w:w="100" w:type="dxa"/>
            </w:tcMar>
            <w:vAlign w:val="center"/>
          </w:tcPr>
          <w:p w14:paraId="0F5678BF" w14:textId="77777777" w:rsidR="00323729" w:rsidRDefault="00323729">
            <w:pPr>
              <w:spacing w:after="0"/>
              <w:ind w:left="135"/>
            </w:pPr>
          </w:p>
        </w:tc>
      </w:tr>
      <w:tr w:rsidR="00323729" w14:paraId="4460FF01" w14:textId="77777777">
        <w:trPr>
          <w:trHeight w:val="144"/>
          <w:tblCellSpacing w:w="0" w:type="dxa"/>
        </w:trPr>
        <w:tc>
          <w:tcPr>
            <w:tcW w:w="492" w:type="dxa"/>
            <w:tcMar>
              <w:top w:w="50" w:type="dxa"/>
              <w:left w:w="100" w:type="dxa"/>
            </w:tcMar>
            <w:vAlign w:val="center"/>
          </w:tcPr>
          <w:p w14:paraId="07D86F6E" w14:textId="77777777" w:rsidR="00323729" w:rsidRDefault="00F8312D">
            <w:pPr>
              <w:spacing w:after="0"/>
            </w:pPr>
            <w:r>
              <w:rPr>
                <w:rFonts w:ascii="Times New Roman" w:hAnsi="Times New Roman"/>
                <w:color w:val="000000"/>
                <w:sz w:val="24"/>
              </w:rPr>
              <w:t>2.7</w:t>
            </w:r>
          </w:p>
        </w:tc>
        <w:tc>
          <w:tcPr>
            <w:tcW w:w="3168" w:type="dxa"/>
            <w:tcMar>
              <w:top w:w="50" w:type="dxa"/>
              <w:left w:w="100" w:type="dxa"/>
            </w:tcMar>
            <w:vAlign w:val="center"/>
          </w:tcPr>
          <w:p w14:paraId="15378E34"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0F57200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C7597A6" w14:textId="77777777" w:rsidR="00323729" w:rsidRDefault="00323729">
            <w:pPr>
              <w:spacing w:after="0"/>
              <w:ind w:left="135"/>
              <w:jc w:val="center"/>
            </w:pPr>
          </w:p>
        </w:tc>
        <w:tc>
          <w:tcPr>
            <w:tcW w:w="1768" w:type="dxa"/>
            <w:tcMar>
              <w:top w:w="50" w:type="dxa"/>
              <w:left w:w="100" w:type="dxa"/>
            </w:tcMar>
            <w:vAlign w:val="center"/>
          </w:tcPr>
          <w:p w14:paraId="6647779F" w14:textId="77777777" w:rsidR="00323729" w:rsidRDefault="00323729">
            <w:pPr>
              <w:spacing w:after="0"/>
              <w:ind w:left="135"/>
              <w:jc w:val="center"/>
            </w:pPr>
          </w:p>
        </w:tc>
        <w:tc>
          <w:tcPr>
            <w:tcW w:w="2599" w:type="dxa"/>
            <w:tcMar>
              <w:top w:w="50" w:type="dxa"/>
              <w:left w:w="100" w:type="dxa"/>
            </w:tcMar>
            <w:vAlign w:val="center"/>
          </w:tcPr>
          <w:p w14:paraId="5EC4F111" w14:textId="77777777" w:rsidR="00323729" w:rsidRDefault="00323729">
            <w:pPr>
              <w:spacing w:after="0"/>
              <w:ind w:left="135"/>
            </w:pPr>
          </w:p>
        </w:tc>
      </w:tr>
      <w:tr w:rsidR="00323729" w14:paraId="5EF4D652" w14:textId="77777777">
        <w:trPr>
          <w:trHeight w:val="144"/>
          <w:tblCellSpacing w:w="0" w:type="dxa"/>
        </w:trPr>
        <w:tc>
          <w:tcPr>
            <w:tcW w:w="492" w:type="dxa"/>
            <w:tcMar>
              <w:top w:w="50" w:type="dxa"/>
              <w:left w:w="100" w:type="dxa"/>
            </w:tcMar>
            <w:vAlign w:val="center"/>
          </w:tcPr>
          <w:p w14:paraId="58239D6F" w14:textId="77777777" w:rsidR="00323729" w:rsidRDefault="00F8312D">
            <w:pPr>
              <w:spacing w:after="0"/>
            </w:pPr>
            <w:r>
              <w:rPr>
                <w:rFonts w:ascii="Times New Roman" w:hAnsi="Times New Roman"/>
                <w:color w:val="000000"/>
                <w:sz w:val="24"/>
              </w:rPr>
              <w:t>2.8</w:t>
            </w:r>
          </w:p>
        </w:tc>
        <w:tc>
          <w:tcPr>
            <w:tcW w:w="3168" w:type="dxa"/>
            <w:tcMar>
              <w:top w:w="50" w:type="dxa"/>
              <w:left w:w="100" w:type="dxa"/>
            </w:tcMar>
            <w:vAlign w:val="center"/>
          </w:tcPr>
          <w:p w14:paraId="695B7D85" w14:textId="77777777" w:rsidR="00323729" w:rsidRPr="00F8312D" w:rsidRDefault="00F8312D">
            <w:pPr>
              <w:spacing w:after="0"/>
              <w:ind w:left="135"/>
              <w:rPr>
                <w:lang w:val="ru-RU"/>
              </w:rPr>
            </w:pPr>
            <w:r w:rsidRPr="00F8312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75EB3B1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C47EC00" w14:textId="77777777" w:rsidR="00323729" w:rsidRDefault="00323729">
            <w:pPr>
              <w:spacing w:after="0"/>
              <w:ind w:left="135"/>
              <w:jc w:val="center"/>
            </w:pPr>
          </w:p>
        </w:tc>
        <w:tc>
          <w:tcPr>
            <w:tcW w:w="1768" w:type="dxa"/>
            <w:tcMar>
              <w:top w:w="50" w:type="dxa"/>
              <w:left w:w="100" w:type="dxa"/>
            </w:tcMar>
            <w:vAlign w:val="center"/>
          </w:tcPr>
          <w:p w14:paraId="4E35B0D0" w14:textId="77777777" w:rsidR="00323729" w:rsidRDefault="00323729">
            <w:pPr>
              <w:spacing w:after="0"/>
              <w:ind w:left="135"/>
              <w:jc w:val="center"/>
            </w:pPr>
          </w:p>
        </w:tc>
        <w:tc>
          <w:tcPr>
            <w:tcW w:w="2599" w:type="dxa"/>
            <w:tcMar>
              <w:top w:w="50" w:type="dxa"/>
              <w:left w:w="100" w:type="dxa"/>
            </w:tcMar>
            <w:vAlign w:val="center"/>
          </w:tcPr>
          <w:p w14:paraId="7CCCFC37" w14:textId="77777777" w:rsidR="00323729" w:rsidRDefault="00323729">
            <w:pPr>
              <w:spacing w:after="0"/>
              <w:ind w:left="135"/>
            </w:pPr>
          </w:p>
        </w:tc>
      </w:tr>
      <w:tr w:rsidR="00323729" w14:paraId="1DFAE20D" w14:textId="77777777">
        <w:trPr>
          <w:trHeight w:val="144"/>
          <w:tblCellSpacing w:w="0" w:type="dxa"/>
        </w:trPr>
        <w:tc>
          <w:tcPr>
            <w:tcW w:w="0" w:type="auto"/>
            <w:gridSpan w:val="2"/>
            <w:tcMar>
              <w:top w:w="50" w:type="dxa"/>
              <w:left w:w="100" w:type="dxa"/>
            </w:tcMar>
            <w:vAlign w:val="center"/>
          </w:tcPr>
          <w:p w14:paraId="71CEE9DE" w14:textId="77777777" w:rsidR="00323729" w:rsidRDefault="00F8312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EEE0F0" w14:textId="77777777" w:rsidR="00323729" w:rsidRDefault="00F8312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C381142" w14:textId="77777777" w:rsidR="00323729" w:rsidRDefault="00323729"/>
        </w:tc>
      </w:tr>
      <w:tr w:rsidR="00323729" w14:paraId="307D5E7A" w14:textId="77777777">
        <w:trPr>
          <w:trHeight w:val="144"/>
          <w:tblCellSpacing w:w="0" w:type="dxa"/>
        </w:trPr>
        <w:tc>
          <w:tcPr>
            <w:tcW w:w="0" w:type="auto"/>
            <w:gridSpan w:val="2"/>
            <w:tcMar>
              <w:top w:w="50" w:type="dxa"/>
              <w:left w:w="100" w:type="dxa"/>
            </w:tcMar>
            <w:vAlign w:val="center"/>
          </w:tcPr>
          <w:p w14:paraId="3CBED4BB" w14:textId="77777777" w:rsidR="00323729" w:rsidRDefault="00F8312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7FF3D2C3" w14:textId="77777777" w:rsidR="00323729" w:rsidRDefault="00F8312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47E971F5" w14:textId="77777777" w:rsidR="00323729" w:rsidRDefault="00323729">
            <w:pPr>
              <w:spacing w:after="0"/>
              <w:ind w:left="135"/>
              <w:jc w:val="center"/>
            </w:pPr>
          </w:p>
        </w:tc>
        <w:tc>
          <w:tcPr>
            <w:tcW w:w="1768" w:type="dxa"/>
            <w:tcMar>
              <w:top w:w="50" w:type="dxa"/>
              <w:left w:w="100" w:type="dxa"/>
            </w:tcMar>
            <w:vAlign w:val="center"/>
          </w:tcPr>
          <w:p w14:paraId="61C5AC3A" w14:textId="77777777" w:rsidR="00323729" w:rsidRDefault="00323729">
            <w:pPr>
              <w:spacing w:after="0"/>
              <w:ind w:left="135"/>
              <w:jc w:val="center"/>
            </w:pPr>
          </w:p>
        </w:tc>
        <w:tc>
          <w:tcPr>
            <w:tcW w:w="2599" w:type="dxa"/>
            <w:tcMar>
              <w:top w:w="50" w:type="dxa"/>
              <w:left w:w="100" w:type="dxa"/>
            </w:tcMar>
            <w:vAlign w:val="center"/>
          </w:tcPr>
          <w:p w14:paraId="776D204F" w14:textId="77777777" w:rsidR="00323729" w:rsidRDefault="00323729">
            <w:pPr>
              <w:spacing w:after="0"/>
              <w:ind w:left="135"/>
            </w:pPr>
          </w:p>
        </w:tc>
      </w:tr>
      <w:tr w:rsidR="00323729" w14:paraId="3EABE55C" w14:textId="77777777">
        <w:trPr>
          <w:trHeight w:val="144"/>
          <w:tblCellSpacing w:w="0" w:type="dxa"/>
        </w:trPr>
        <w:tc>
          <w:tcPr>
            <w:tcW w:w="0" w:type="auto"/>
            <w:gridSpan w:val="2"/>
            <w:tcMar>
              <w:top w:w="50" w:type="dxa"/>
              <w:left w:w="100" w:type="dxa"/>
            </w:tcMar>
            <w:vAlign w:val="center"/>
          </w:tcPr>
          <w:p w14:paraId="549E37D3"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4D07AC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5D024DE6" w14:textId="77777777" w:rsidR="00323729" w:rsidRDefault="00F8312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C736033" w14:textId="77777777" w:rsidR="00323729" w:rsidRDefault="00F8312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13E50BB" w14:textId="77777777" w:rsidR="00323729" w:rsidRDefault="00323729"/>
        </w:tc>
      </w:tr>
    </w:tbl>
    <w:p w14:paraId="638AC293" w14:textId="77777777" w:rsidR="00323729" w:rsidRDefault="00323729">
      <w:pPr>
        <w:sectPr w:rsidR="00323729">
          <w:pgSz w:w="16383" w:h="11906" w:orient="landscape"/>
          <w:pgMar w:top="1134" w:right="850" w:bottom="1134" w:left="1701" w:header="720" w:footer="720" w:gutter="0"/>
          <w:cols w:space="720"/>
        </w:sectPr>
      </w:pPr>
    </w:p>
    <w:p w14:paraId="5D577E88" w14:textId="77777777" w:rsidR="00323729" w:rsidRDefault="00F8312D">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615"/>
      </w:tblGrid>
      <w:tr w:rsidR="00323729" w14:paraId="5E037105" w14:textId="77777777">
        <w:trPr>
          <w:trHeight w:val="144"/>
          <w:tblCellSpacing w:w="0" w:type="dxa"/>
        </w:trPr>
        <w:tc>
          <w:tcPr>
            <w:tcW w:w="456" w:type="dxa"/>
            <w:vMerge w:val="restart"/>
            <w:tcMar>
              <w:top w:w="50" w:type="dxa"/>
              <w:left w:w="100" w:type="dxa"/>
            </w:tcMar>
            <w:vAlign w:val="center"/>
          </w:tcPr>
          <w:p w14:paraId="009E0E49" w14:textId="77777777" w:rsidR="00323729" w:rsidRDefault="00F8312D">
            <w:pPr>
              <w:spacing w:after="0"/>
              <w:ind w:left="135"/>
            </w:pPr>
            <w:r>
              <w:rPr>
                <w:rFonts w:ascii="Times New Roman" w:hAnsi="Times New Roman"/>
                <w:b/>
                <w:color w:val="000000"/>
                <w:sz w:val="24"/>
              </w:rPr>
              <w:t xml:space="preserve">№ п/п </w:t>
            </w:r>
          </w:p>
          <w:p w14:paraId="4A96C90E" w14:textId="77777777" w:rsidR="00323729" w:rsidRDefault="00323729">
            <w:pPr>
              <w:spacing w:after="0"/>
              <w:ind w:left="135"/>
            </w:pPr>
          </w:p>
        </w:tc>
        <w:tc>
          <w:tcPr>
            <w:tcW w:w="3168" w:type="dxa"/>
            <w:vMerge w:val="restart"/>
            <w:tcMar>
              <w:top w:w="50" w:type="dxa"/>
              <w:left w:w="100" w:type="dxa"/>
            </w:tcMar>
            <w:vAlign w:val="center"/>
          </w:tcPr>
          <w:p w14:paraId="15AC0351" w14:textId="77777777" w:rsidR="00323729" w:rsidRDefault="00F8312D">
            <w:pPr>
              <w:spacing w:after="0"/>
              <w:ind w:left="135"/>
            </w:pPr>
            <w:r>
              <w:rPr>
                <w:rFonts w:ascii="Times New Roman" w:hAnsi="Times New Roman"/>
                <w:b/>
                <w:color w:val="000000"/>
                <w:sz w:val="24"/>
              </w:rPr>
              <w:t xml:space="preserve">Наименование разделов и тем программы </w:t>
            </w:r>
          </w:p>
          <w:p w14:paraId="03080894" w14:textId="77777777" w:rsidR="00323729" w:rsidRDefault="00323729">
            <w:pPr>
              <w:spacing w:after="0"/>
              <w:ind w:left="135"/>
            </w:pPr>
          </w:p>
        </w:tc>
        <w:tc>
          <w:tcPr>
            <w:tcW w:w="0" w:type="auto"/>
            <w:gridSpan w:val="3"/>
            <w:tcMar>
              <w:top w:w="50" w:type="dxa"/>
              <w:left w:w="100" w:type="dxa"/>
            </w:tcMar>
            <w:vAlign w:val="center"/>
          </w:tcPr>
          <w:p w14:paraId="663DDA8C" w14:textId="77777777" w:rsidR="00323729" w:rsidRDefault="00F831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DF62352"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16B5F84D" w14:textId="77777777" w:rsidR="00323729" w:rsidRDefault="00323729">
            <w:pPr>
              <w:spacing w:after="0"/>
              <w:ind w:left="135"/>
            </w:pPr>
          </w:p>
        </w:tc>
      </w:tr>
      <w:tr w:rsidR="00323729" w14:paraId="6E772100" w14:textId="77777777">
        <w:trPr>
          <w:trHeight w:val="144"/>
          <w:tblCellSpacing w:w="0" w:type="dxa"/>
        </w:trPr>
        <w:tc>
          <w:tcPr>
            <w:tcW w:w="0" w:type="auto"/>
            <w:vMerge/>
            <w:tcBorders>
              <w:top w:val="nil"/>
            </w:tcBorders>
            <w:tcMar>
              <w:top w:w="50" w:type="dxa"/>
              <w:left w:w="100" w:type="dxa"/>
            </w:tcMar>
          </w:tcPr>
          <w:p w14:paraId="4513BEDB" w14:textId="77777777" w:rsidR="00323729" w:rsidRDefault="00323729"/>
        </w:tc>
        <w:tc>
          <w:tcPr>
            <w:tcW w:w="0" w:type="auto"/>
            <w:vMerge/>
            <w:tcBorders>
              <w:top w:val="nil"/>
            </w:tcBorders>
            <w:tcMar>
              <w:top w:w="50" w:type="dxa"/>
              <w:left w:w="100" w:type="dxa"/>
            </w:tcMar>
          </w:tcPr>
          <w:p w14:paraId="218DC2EF" w14:textId="77777777" w:rsidR="00323729" w:rsidRDefault="00323729"/>
        </w:tc>
        <w:tc>
          <w:tcPr>
            <w:tcW w:w="966" w:type="dxa"/>
            <w:tcMar>
              <w:top w:w="50" w:type="dxa"/>
              <w:left w:w="100" w:type="dxa"/>
            </w:tcMar>
            <w:vAlign w:val="center"/>
          </w:tcPr>
          <w:p w14:paraId="567C0977" w14:textId="77777777" w:rsidR="00323729" w:rsidRDefault="00F8312D">
            <w:pPr>
              <w:spacing w:after="0"/>
              <w:ind w:left="135"/>
            </w:pPr>
            <w:r>
              <w:rPr>
                <w:rFonts w:ascii="Times New Roman" w:hAnsi="Times New Roman"/>
                <w:b/>
                <w:color w:val="000000"/>
                <w:sz w:val="24"/>
              </w:rPr>
              <w:t xml:space="preserve">Всего </w:t>
            </w:r>
          </w:p>
          <w:p w14:paraId="6F83EE5F" w14:textId="77777777" w:rsidR="00323729" w:rsidRDefault="00323729">
            <w:pPr>
              <w:spacing w:after="0"/>
              <w:ind w:left="135"/>
            </w:pPr>
          </w:p>
        </w:tc>
        <w:tc>
          <w:tcPr>
            <w:tcW w:w="1687" w:type="dxa"/>
            <w:tcMar>
              <w:top w:w="50" w:type="dxa"/>
              <w:left w:w="100" w:type="dxa"/>
            </w:tcMar>
            <w:vAlign w:val="center"/>
          </w:tcPr>
          <w:p w14:paraId="335CB20A" w14:textId="77777777" w:rsidR="00323729" w:rsidRDefault="00F8312D">
            <w:pPr>
              <w:spacing w:after="0"/>
              <w:ind w:left="135"/>
            </w:pPr>
            <w:r>
              <w:rPr>
                <w:rFonts w:ascii="Times New Roman" w:hAnsi="Times New Roman"/>
                <w:b/>
                <w:color w:val="000000"/>
                <w:sz w:val="24"/>
              </w:rPr>
              <w:t xml:space="preserve">Контрольные работы </w:t>
            </w:r>
          </w:p>
          <w:p w14:paraId="06270978" w14:textId="77777777" w:rsidR="00323729" w:rsidRDefault="00323729">
            <w:pPr>
              <w:spacing w:after="0"/>
              <w:ind w:left="135"/>
            </w:pPr>
          </w:p>
        </w:tc>
        <w:tc>
          <w:tcPr>
            <w:tcW w:w="1774" w:type="dxa"/>
            <w:tcMar>
              <w:top w:w="50" w:type="dxa"/>
              <w:left w:w="100" w:type="dxa"/>
            </w:tcMar>
            <w:vAlign w:val="center"/>
          </w:tcPr>
          <w:p w14:paraId="22A30049" w14:textId="77777777" w:rsidR="00323729" w:rsidRDefault="00F8312D">
            <w:pPr>
              <w:spacing w:after="0"/>
              <w:ind w:left="135"/>
            </w:pPr>
            <w:r>
              <w:rPr>
                <w:rFonts w:ascii="Times New Roman" w:hAnsi="Times New Roman"/>
                <w:b/>
                <w:color w:val="000000"/>
                <w:sz w:val="24"/>
              </w:rPr>
              <w:t xml:space="preserve">Практические работы </w:t>
            </w:r>
          </w:p>
          <w:p w14:paraId="624EB321" w14:textId="77777777" w:rsidR="00323729" w:rsidRDefault="00323729">
            <w:pPr>
              <w:spacing w:after="0"/>
              <w:ind w:left="135"/>
            </w:pPr>
          </w:p>
        </w:tc>
        <w:tc>
          <w:tcPr>
            <w:tcW w:w="0" w:type="auto"/>
            <w:vMerge/>
            <w:tcBorders>
              <w:top w:val="nil"/>
            </w:tcBorders>
            <w:tcMar>
              <w:top w:w="50" w:type="dxa"/>
              <w:left w:w="100" w:type="dxa"/>
            </w:tcMar>
          </w:tcPr>
          <w:p w14:paraId="003AE530" w14:textId="77777777" w:rsidR="00323729" w:rsidRDefault="00323729"/>
        </w:tc>
      </w:tr>
      <w:tr w:rsidR="00323729" w14:paraId="50DB2DA0" w14:textId="77777777">
        <w:trPr>
          <w:trHeight w:val="144"/>
          <w:tblCellSpacing w:w="0" w:type="dxa"/>
        </w:trPr>
        <w:tc>
          <w:tcPr>
            <w:tcW w:w="456" w:type="dxa"/>
            <w:tcMar>
              <w:top w:w="50" w:type="dxa"/>
              <w:left w:w="100" w:type="dxa"/>
            </w:tcMar>
            <w:vAlign w:val="center"/>
          </w:tcPr>
          <w:p w14:paraId="6B39F08A" w14:textId="77777777" w:rsidR="00323729" w:rsidRDefault="00F8312D">
            <w:pPr>
              <w:spacing w:after="0"/>
            </w:pPr>
            <w:r>
              <w:rPr>
                <w:rFonts w:ascii="Times New Roman" w:hAnsi="Times New Roman"/>
                <w:color w:val="000000"/>
                <w:sz w:val="24"/>
              </w:rPr>
              <w:t>1</w:t>
            </w:r>
          </w:p>
        </w:tc>
        <w:tc>
          <w:tcPr>
            <w:tcW w:w="3168" w:type="dxa"/>
            <w:tcMar>
              <w:top w:w="50" w:type="dxa"/>
              <w:left w:w="100" w:type="dxa"/>
            </w:tcMar>
            <w:vAlign w:val="center"/>
          </w:tcPr>
          <w:p w14:paraId="28CDC9CE" w14:textId="77777777" w:rsidR="00323729" w:rsidRDefault="00F8312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79C3BE6C" w14:textId="77777777" w:rsidR="00323729" w:rsidRDefault="00F831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56D2639" w14:textId="77777777" w:rsidR="00323729" w:rsidRDefault="00323729">
            <w:pPr>
              <w:spacing w:after="0"/>
              <w:ind w:left="135"/>
              <w:jc w:val="center"/>
            </w:pPr>
          </w:p>
        </w:tc>
        <w:tc>
          <w:tcPr>
            <w:tcW w:w="1774" w:type="dxa"/>
            <w:tcMar>
              <w:top w:w="50" w:type="dxa"/>
              <w:left w:w="100" w:type="dxa"/>
            </w:tcMar>
            <w:vAlign w:val="center"/>
          </w:tcPr>
          <w:p w14:paraId="2760559D" w14:textId="77777777" w:rsidR="00323729" w:rsidRDefault="00323729">
            <w:pPr>
              <w:spacing w:after="0"/>
              <w:ind w:left="135"/>
              <w:jc w:val="center"/>
            </w:pPr>
          </w:p>
        </w:tc>
        <w:tc>
          <w:tcPr>
            <w:tcW w:w="2615" w:type="dxa"/>
            <w:tcMar>
              <w:top w:w="50" w:type="dxa"/>
              <w:left w:w="100" w:type="dxa"/>
            </w:tcMar>
            <w:vAlign w:val="center"/>
          </w:tcPr>
          <w:p w14:paraId="35C13A02" w14:textId="77777777" w:rsidR="00323729" w:rsidRDefault="00323729">
            <w:pPr>
              <w:spacing w:after="0"/>
              <w:ind w:left="135"/>
            </w:pPr>
          </w:p>
        </w:tc>
      </w:tr>
      <w:tr w:rsidR="00323729" w14:paraId="54F00888" w14:textId="77777777">
        <w:trPr>
          <w:trHeight w:val="144"/>
          <w:tblCellSpacing w:w="0" w:type="dxa"/>
        </w:trPr>
        <w:tc>
          <w:tcPr>
            <w:tcW w:w="456" w:type="dxa"/>
            <w:tcMar>
              <w:top w:w="50" w:type="dxa"/>
              <w:left w:w="100" w:type="dxa"/>
            </w:tcMar>
            <w:vAlign w:val="center"/>
          </w:tcPr>
          <w:p w14:paraId="0372373C" w14:textId="77777777" w:rsidR="00323729" w:rsidRDefault="00F8312D">
            <w:pPr>
              <w:spacing w:after="0"/>
            </w:pPr>
            <w:r>
              <w:rPr>
                <w:rFonts w:ascii="Times New Roman" w:hAnsi="Times New Roman"/>
                <w:color w:val="000000"/>
                <w:sz w:val="24"/>
              </w:rPr>
              <w:t>2</w:t>
            </w:r>
          </w:p>
        </w:tc>
        <w:tc>
          <w:tcPr>
            <w:tcW w:w="3168" w:type="dxa"/>
            <w:tcMar>
              <w:top w:w="50" w:type="dxa"/>
              <w:left w:w="100" w:type="dxa"/>
            </w:tcMar>
            <w:vAlign w:val="center"/>
          </w:tcPr>
          <w:p w14:paraId="4FBD9FAF" w14:textId="77777777" w:rsidR="00323729" w:rsidRDefault="00F831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38A3E0D4" w14:textId="77777777" w:rsidR="00323729" w:rsidRDefault="00F831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1F50035"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15A6E7" w14:textId="77777777" w:rsidR="00323729" w:rsidRDefault="00323729">
            <w:pPr>
              <w:spacing w:after="0"/>
              <w:ind w:left="135"/>
              <w:jc w:val="center"/>
            </w:pPr>
          </w:p>
        </w:tc>
        <w:tc>
          <w:tcPr>
            <w:tcW w:w="2615" w:type="dxa"/>
            <w:tcMar>
              <w:top w:w="50" w:type="dxa"/>
              <w:left w:w="100" w:type="dxa"/>
            </w:tcMar>
            <w:vAlign w:val="center"/>
          </w:tcPr>
          <w:p w14:paraId="6CB0C7DB" w14:textId="77777777" w:rsidR="00323729" w:rsidRDefault="00323729">
            <w:pPr>
              <w:spacing w:after="0"/>
              <w:ind w:left="135"/>
            </w:pPr>
          </w:p>
        </w:tc>
      </w:tr>
      <w:tr w:rsidR="00323729" w14:paraId="578F1551" w14:textId="77777777">
        <w:trPr>
          <w:trHeight w:val="144"/>
          <w:tblCellSpacing w:w="0" w:type="dxa"/>
        </w:trPr>
        <w:tc>
          <w:tcPr>
            <w:tcW w:w="456" w:type="dxa"/>
            <w:tcMar>
              <w:top w:w="50" w:type="dxa"/>
              <w:left w:w="100" w:type="dxa"/>
            </w:tcMar>
            <w:vAlign w:val="center"/>
          </w:tcPr>
          <w:p w14:paraId="17841982" w14:textId="77777777" w:rsidR="00323729" w:rsidRDefault="00F8312D">
            <w:pPr>
              <w:spacing w:after="0"/>
            </w:pPr>
            <w:r>
              <w:rPr>
                <w:rFonts w:ascii="Times New Roman" w:hAnsi="Times New Roman"/>
                <w:color w:val="000000"/>
                <w:sz w:val="24"/>
              </w:rPr>
              <w:t>3</w:t>
            </w:r>
          </w:p>
        </w:tc>
        <w:tc>
          <w:tcPr>
            <w:tcW w:w="3168" w:type="dxa"/>
            <w:tcMar>
              <w:top w:w="50" w:type="dxa"/>
              <w:left w:w="100" w:type="dxa"/>
            </w:tcMar>
            <w:vAlign w:val="center"/>
          </w:tcPr>
          <w:p w14:paraId="41D34A5F" w14:textId="77777777" w:rsidR="00323729" w:rsidRPr="00F8312D" w:rsidRDefault="00F8312D">
            <w:pPr>
              <w:spacing w:after="0"/>
              <w:ind w:left="135"/>
              <w:rPr>
                <w:lang w:val="ru-RU"/>
              </w:rPr>
            </w:pPr>
            <w:r w:rsidRPr="00F8312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61D8F68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B776978"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F16102A" w14:textId="77777777" w:rsidR="00323729" w:rsidRDefault="00323729">
            <w:pPr>
              <w:spacing w:after="0"/>
              <w:ind w:left="135"/>
              <w:jc w:val="center"/>
            </w:pPr>
          </w:p>
        </w:tc>
        <w:tc>
          <w:tcPr>
            <w:tcW w:w="2615" w:type="dxa"/>
            <w:tcMar>
              <w:top w:w="50" w:type="dxa"/>
              <w:left w:w="100" w:type="dxa"/>
            </w:tcMar>
            <w:vAlign w:val="center"/>
          </w:tcPr>
          <w:p w14:paraId="5C76E07D" w14:textId="77777777" w:rsidR="00323729" w:rsidRDefault="00323729">
            <w:pPr>
              <w:spacing w:after="0"/>
              <w:ind w:left="135"/>
            </w:pPr>
          </w:p>
        </w:tc>
      </w:tr>
      <w:tr w:rsidR="00323729" w14:paraId="0493E67D" w14:textId="77777777">
        <w:trPr>
          <w:trHeight w:val="144"/>
          <w:tblCellSpacing w:w="0" w:type="dxa"/>
        </w:trPr>
        <w:tc>
          <w:tcPr>
            <w:tcW w:w="456" w:type="dxa"/>
            <w:tcMar>
              <w:top w:w="50" w:type="dxa"/>
              <w:left w:w="100" w:type="dxa"/>
            </w:tcMar>
            <w:vAlign w:val="center"/>
          </w:tcPr>
          <w:p w14:paraId="2731B292" w14:textId="77777777" w:rsidR="00323729" w:rsidRDefault="00F8312D">
            <w:pPr>
              <w:spacing w:after="0"/>
            </w:pPr>
            <w:r>
              <w:rPr>
                <w:rFonts w:ascii="Times New Roman" w:hAnsi="Times New Roman"/>
                <w:color w:val="000000"/>
                <w:sz w:val="24"/>
              </w:rPr>
              <w:t>4</w:t>
            </w:r>
          </w:p>
        </w:tc>
        <w:tc>
          <w:tcPr>
            <w:tcW w:w="3168" w:type="dxa"/>
            <w:tcMar>
              <w:top w:w="50" w:type="dxa"/>
              <w:left w:w="100" w:type="dxa"/>
            </w:tcMar>
            <w:vAlign w:val="center"/>
          </w:tcPr>
          <w:p w14:paraId="389C6554" w14:textId="77777777" w:rsidR="00323729" w:rsidRDefault="00F8312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62E81CA2" w14:textId="77777777" w:rsidR="00323729" w:rsidRDefault="00F831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D9F59E0"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47DD36" w14:textId="77777777" w:rsidR="00323729" w:rsidRDefault="00323729">
            <w:pPr>
              <w:spacing w:after="0"/>
              <w:ind w:left="135"/>
              <w:jc w:val="center"/>
            </w:pPr>
          </w:p>
        </w:tc>
        <w:tc>
          <w:tcPr>
            <w:tcW w:w="2615" w:type="dxa"/>
            <w:tcMar>
              <w:top w:w="50" w:type="dxa"/>
              <w:left w:w="100" w:type="dxa"/>
            </w:tcMar>
            <w:vAlign w:val="center"/>
          </w:tcPr>
          <w:p w14:paraId="10FE3DC2" w14:textId="77777777" w:rsidR="00323729" w:rsidRDefault="00323729">
            <w:pPr>
              <w:spacing w:after="0"/>
              <w:ind w:left="135"/>
            </w:pPr>
          </w:p>
        </w:tc>
      </w:tr>
      <w:tr w:rsidR="00323729" w14:paraId="297192E5" w14:textId="77777777">
        <w:trPr>
          <w:trHeight w:val="144"/>
          <w:tblCellSpacing w:w="0" w:type="dxa"/>
        </w:trPr>
        <w:tc>
          <w:tcPr>
            <w:tcW w:w="456" w:type="dxa"/>
            <w:tcMar>
              <w:top w:w="50" w:type="dxa"/>
              <w:left w:w="100" w:type="dxa"/>
            </w:tcMar>
            <w:vAlign w:val="center"/>
          </w:tcPr>
          <w:p w14:paraId="38FE06ED" w14:textId="77777777" w:rsidR="00323729" w:rsidRDefault="00F8312D">
            <w:pPr>
              <w:spacing w:after="0"/>
            </w:pPr>
            <w:r>
              <w:rPr>
                <w:rFonts w:ascii="Times New Roman" w:hAnsi="Times New Roman"/>
                <w:color w:val="000000"/>
                <w:sz w:val="24"/>
              </w:rPr>
              <w:t>5</w:t>
            </w:r>
          </w:p>
        </w:tc>
        <w:tc>
          <w:tcPr>
            <w:tcW w:w="3168" w:type="dxa"/>
            <w:tcMar>
              <w:top w:w="50" w:type="dxa"/>
              <w:left w:w="100" w:type="dxa"/>
            </w:tcMar>
            <w:vAlign w:val="center"/>
          </w:tcPr>
          <w:p w14:paraId="045C90D0" w14:textId="77777777" w:rsidR="00323729" w:rsidRDefault="00F8312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6E2C1F73" w14:textId="77777777" w:rsidR="00323729" w:rsidRDefault="00F831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DBF7F35" w14:textId="77777777" w:rsidR="00323729" w:rsidRDefault="00323729">
            <w:pPr>
              <w:spacing w:after="0"/>
              <w:ind w:left="135"/>
              <w:jc w:val="center"/>
            </w:pPr>
          </w:p>
        </w:tc>
        <w:tc>
          <w:tcPr>
            <w:tcW w:w="1774" w:type="dxa"/>
            <w:tcMar>
              <w:top w:w="50" w:type="dxa"/>
              <w:left w:w="100" w:type="dxa"/>
            </w:tcMar>
            <w:vAlign w:val="center"/>
          </w:tcPr>
          <w:p w14:paraId="267FD49F" w14:textId="77777777" w:rsidR="00323729" w:rsidRDefault="00323729">
            <w:pPr>
              <w:spacing w:after="0"/>
              <w:ind w:left="135"/>
              <w:jc w:val="center"/>
            </w:pPr>
          </w:p>
        </w:tc>
        <w:tc>
          <w:tcPr>
            <w:tcW w:w="2615" w:type="dxa"/>
            <w:tcMar>
              <w:top w:w="50" w:type="dxa"/>
              <w:left w:w="100" w:type="dxa"/>
            </w:tcMar>
            <w:vAlign w:val="center"/>
          </w:tcPr>
          <w:p w14:paraId="110C8C5D" w14:textId="77777777" w:rsidR="00323729" w:rsidRDefault="00323729">
            <w:pPr>
              <w:spacing w:after="0"/>
              <w:ind w:left="135"/>
            </w:pPr>
          </w:p>
        </w:tc>
      </w:tr>
      <w:tr w:rsidR="00323729" w14:paraId="751044C1" w14:textId="77777777">
        <w:trPr>
          <w:trHeight w:val="144"/>
          <w:tblCellSpacing w:w="0" w:type="dxa"/>
        </w:trPr>
        <w:tc>
          <w:tcPr>
            <w:tcW w:w="456" w:type="dxa"/>
            <w:tcMar>
              <w:top w:w="50" w:type="dxa"/>
              <w:left w:w="100" w:type="dxa"/>
            </w:tcMar>
            <w:vAlign w:val="center"/>
          </w:tcPr>
          <w:p w14:paraId="051D1D22" w14:textId="77777777" w:rsidR="00323729" w:rsidRDefault="00F8312D">
            <w:pPr>
              <w:spacing w:after="0"/>
            </w:pPr>
            <w:r>
              <w:rPr>
                <w:rFonts w:ascii="Times New Roman" w:hAnsi="Times New Roman"/>
                <w:color w:val="000000"/>
                <w:sz w:val="24"/>
              </w:rPr>
              <w:t>6</w:t>
            </w:r>
          </w:p>
        </w:tc>
        <w:tc>
          <w:tcPr>
            <w:tcW w:w="3168" w:type="dxa"/>
            <w:tcMar>
              <w:top w:w="50" w:type="dxa"/>
              <w:left w:w="100" w:type="dxa"/>
            </w:tcMar>
            <w:vAlign w:val="center"/>
          </w:tcPr>
          <w:p w14:paraId="48F34ED5" w14:textId="77777777" w:rsidR="00323729" w:rsidRPr="00F8312D" w:rsidRDefault="00F8312D">
            <w:pPr>
              <w:spacing w:after="0"/>
              <w:ind w:left="135"/>
              <w:rPr>
                <w:lang w:val="ru-RU"/>
              </w:rPr>
            </w:pPr>
            <w:r w:rsidRPr="00F8312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3924250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AAD9413"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167385" w14:textId="77777777" w:rsidR="00323729" w:rsidRDefault="00323729">
            <w:pPr>
              <w:spacing w:after="0"/>
              <w:ind w:left="135"/>
              <w:jc w:val="center"/>
            </w:pPr>
          </w:p>
        </w:tc>
        <w:tc>
          <w:tcPr>
            <w:tcW w:w="2615" w:type="dxa"/>
            <w:tcMar>
              <w:top w:w="50" w:type="dxa"/>
              <w:left w:w="100" w:type="dxa"/>
            </w:tcMar>
            <w:vAlign w:val="center"/>
          </w:tcPr>
          <w:p w14:paraId="685A8E41" w14:textId="77777777" w:rsidR="00323729" w:rsidRDefault="00323729">
            <w:pPr>
              <w:spacing w:after="0"/>
              <w:ind w:left="135"/>
            </w:pPr>
          </w:p>
        </w:tc>
      </w:tr>
      <w:tr w:rsidR="00323729" w14:paraId="38C1C9BB" w14:textId="77777777">
        <w:trPr>
          <w:trHeight w:val="144"/>
          <w:tblCellSpacing w:w="0" w:type="dxa"/>
        </w:trPr>
        <w:tc>
          <w:tcPr>
            <w:tcW w:w="456" w:type="dxa"/>
            <w:tcMar>
              <w:top w:w="50" w:type="dxa"/>
              <w:left w:w="100" w:type="dxa"/>
            </w:tcMar>
            <w:vAlign w:val="center"/>
          </w:tcPr>
          <w:p w14:paraId="0C2A8498" w14:textId="77777777" w:rsidR="00323729" w:rsidRDefault="00F8312D">
            <w:pPr>
              <w:spacing w:after="0"/>
            </w:pPr>
            <w:r>
              <w:rPr>
                <w:rFonts w:ascii="Times New Roman" w:hAnsi="Times New Roman"/>
                <w:color w:val="000000"/>
                <w:sz w:val="24"/>
              </w:rPr>
              <w:t>7</w:t>
            </w:r>
          </w:p>
        </w:tc>
        <w:tc>
          <w:tcPr>
            <w:tcW w:w="3168" w:type="dxa"/>
            <w:tcMar>
              <w:top w:w="50" w:type="dxa"/>
              <w:left w:w="100" w:type="dxa"/>
            </w:tcMar>
            <w:vAlign w:val="center"/>
          </w:tcPr>
          <w:p w14:paraId="562D8506" w14:textId="77777777" w:rsidR="00323729" w:rsidRDefault="00F8312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2B550DCC" w14:textId="77777777" w:rsidR="00323729" w:rsidRDefault="00F831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8FF240C"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16D180" w14:textId="77777777" w:rsidR="00323729" w:rsidRDefault="00323729">
            <w:pPr>
              <w:spacing w:after="0"/>
              <w:ind w:left="135"/>
              <w:jc w:val="center"/>
            </w:pPr>
          </w:p>
        </w:tc>
        <w:tc>
          <w:tcPr>
            <w:tcW w:w="2615" w:type="dxa"/>
            <w:tcMar>
              <w:top w:w="50" w:type="dxa"/>
              <w:left w:w="100" w:type="dxa"/>
            </w:tcMar>
            <w:vAlign w:val="center"/>
          </w:tcPr>
          <w:p w14:paraId="59700021" w14:textId="77777777" w:rsidR="00323729" w:rsidRDefault="00323729">
            <w:pPr>
              <w:spacing w:after="0"/>
              <w:ind w:left="135"/>
            </w:pPr>
          </w:p>
        </w:tc>
      </w:tr>
      <w:tr w:rsidR="00323729" w14:paraId="7EA91F30" w14:textId="77777777">
        <w:trPr>
          <w:trHeight w:val="144"/>
          <w:tblCellSpacing w:w="0" w:type="dxa"/>
        </w:trPr>
        <w:tc>
          <w:tcPr>
            <w:tcW w:w="456" w:type="dxa"/>
            <w:tcMar>
              <w:top w:w="50" w:type="dxa"/>
              <w:left w:w="100" w:type="dxa"/>
            </w:tcMar>
            <w:vAlign w:val="center"/>
          </w:tcPr>
          <w:p w14:paraId="7D64D94E" w14:textId="77777777" w:rsidR="00323729" w:rsidRDefault="00F8312D">
            <w:pPr>
              <w:spacing w:after="0"/>
            </w:pPr>
            <w:r>
              <w:rPr>
                <w:rFonts w:ascii="Times New Roman" w:hAnsi="Times New Roman"/>
                <w:color w:val="000000"/>
                <w:sz w:val="24"/>
              </w:rPr>
              <w:t>8</w:t>
            </w:r>
          </w:p>
        </w:tc>
        <w:tc>
          <w:tcPr>
            <w:tcW w:w="3168" w:type="dxa"/>
            <w:tcMar>
              <w:top w:w="50" w:type="dxa"/>
              <w:left w:w="100" w:type="dxa"/>
            </w:tcMar>
            <w:vAlign w:val="center"/>
          </w:tcPr>
          <w:p w14:paraId="20F18564" w14:textId="77777777" w:rsidR="00323729" w:rsidRPr="00F8312D" w:rsidRDefault="00F8312D">
            <w:pPr>
              <w:spacing w:after="0"/>
              <w:ind w:left="135"/>
              <w:rPr>
                <w:lang w:val="ru-RU"/>
              </w:rPr>
            </w:pPr>
            <w:r w:rsidRPr="00F8312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6C97112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7A795450"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BA470C8" w14:textId="77777777" w:rsidR="00323729" w:rsidRDefault="00323729">
            <w:pPr>
              <w:spacing w:after="0"/>
              <w:ind w:left="135"/>
              <w:jc w:val="center"/>
            </w:pPr>
          </w:p>
        </w:tc>
        <w:tc>
          <w:tcPr>
            <w:tcW w:w="2615" w:type="dxa"/>
            <w:tcMar>
              <w:top w:w="50" w:type="dxa"/>
              <w:left w:w="100" w:type="dxa"/>
            </w:tcMar>
            <w:vAlign w:val="center"/>
          </w:tcPr>
          <w:p w14:paraId="0E877BE8" w14:textId="77777777" w:rsidR="00323729" w:rsidRDefault="00323729">
            <w:pPr>
              <w:spacing w:after="0"/>
              <w:ind w:left="135"/>
            </w:pPr>
          </w:p>
        </w:tc>
      </w:tr>
      <w:tr w:rsidR="00323729" w14:paraId="0EFD42FF" w14:textId="77777777">
        <w:trPr>
          <w:trHeight w:val="144"/>
          <w:tblCellSpacing w:w="0" w:type="dxa"/>
        </w:trPr>
        <w:tc>
          <w:tcPr>
            <w:tcW w:w="456" w:type="dxa"/>
            <w:tcMar>
              <w:top w:w="50" w:type="dxa"/>
              <w:left w:w="100" w:type="dxa"/>
            </w:tcMar>
            <w:vAlign w:val="center"/>
          </w:tcPr>
          <w:p w14:paraId="391E5F36" w14:textId="77777777" w:rsidR="00323729" w:rsidRDefault="00F8312D">
            <w:pPr>
              <w:spacing w:after="0"/>
            </w:pPr>
            <w:r>
              <w:rPr>
                <w:rFonts w:ascii="Times New Roman" w:hAnsi="Times New Roman"/>
                <w:color w:val="000000"/>
                <w:sz w:val="24"/>
              </w:rPr>
              <w:t>9</w:t>
            </w:r>
          </w:p>
        </w:tc>
        <w:tc>
          <w:tcPr>
            <w:tcW w:w="3168" w:type="dxa"/>
            <w:tcMar>
              <w:top w:w="50" w:type="dxa"/>
              <w:left w:w="100" w:type="dxa"/>
            </w:tcMar>
            <w:vAlign w:val="center"/>
          </w:tcPr>
          <w:p w14:paraId="5D376E50" w14:textId="77777777" w:rsidR="00323729" w:rsidRPr="00F8312D" w:rsidRDefault="00F8312D">
            <w:pPr>
              <w:spacing w:after="0"/>
              <w:ind w:left="135"/>
              <w:rPr>
                <w:lang w:val="ru-RU"/>
              </w:rPr>
            </w:pPr>
            <w:r w:rsidRPr="00F8312D">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328FC8C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511672B4"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3B3942" w14:textId="77777777" w:rsidR="00323729" w:rsidRDefault="00323729">
            <w:pPr>
              <w:spacing w:after="0"/>
              <w:ind w:left="135"/>
              <w:jc w:val="center"/>
            </w:pPr>
          </w:p>
        </w:tc>
        <w:tc>
          <w:tcPr>
            <w:tcW w:w="2615" w:type="dxa"/>
            <w:tcMar>
              <w:top w:w="50" w:type="dxa"/>
              <w:left w:w="100" w:type="dxa"/>
            </w:tcMar>
            <w:vAlign w:val="center"/>
          </w:tcPr>
          <w:p w14:paraId="2C1078F6" w14:textId="77777777" w:rsidR="00323729" w:rsidRDefault="00323729">
            <w:pPr>
              <w:spacing w:after="0"/>
              <w:ind w:left="135"/>
            </w:pPr>
          </w:p>
        </w:tc>
      </w:tr>
      <w:tr w:rsidR="00323729" w14:paraId="0CADED71" w14:textId="77777777">
        <w:trPr>
          <w:trHeight w:val="144"/>
          <w:tblCellSpacing w:w="0" w:type="dxa"/>
        </w:trPr>
        <w:tc>
          <w:tcPr>
            <w:tcW w:w="456" w:type="dxa"/>
            <w:tcMar>
              <w:top w:w="50" w:type="dxa"/>
              <w:left w:w="100" w:type="dxa"/>
            </w:tcMar>
            <w:vAlign w:val="center"/>
          </w:tcPr>
          <w:p w14:paraId="24FFEB02" w14:textId="77777777" w:rsidR="00323729" w:rsidRDefault="00F8312D">
            <w:pPr>
              <w:spacing w:after="0"/>
            </w:pPr>
            <w:r>
              <w:rPr>
                <w:rFonts w:ascii="Times New Roman" w:hAnsi="Times New Roman"/>
                <w:color w:val="000000"/>
                <w:sz w:val="24"/>
              </w:rPr>
              <w:t>10</w:t>
            </w:r>
          </w:p>
        </w:tc>
        <w:tc>
          <w:tcPr>
            <w:tcW w:w="3168" w:type="dxa"/>
            <w:tcMar>
              <w:top w:w="50" w:type="dxa"/>
              <w:left w:w="100" w:type="dxa"/>
            </w:tcMar>
            <w:vAlign w:val="center"/>
          </w:tcPr>
          <w:p w14:paraId="08E77250" w14:textId="77777777" w:rsidR="00323729" w:rsidRDefault="00F831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2191E96" w14:textId="77777777" w:rsidR="00323729" w:rsidRDefault="00F831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08B72AD3"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F29B51" w14:textId="77777777" w:rsidR="00323729" w:rsidRDefault="00323729">
            <w:pPr>
              <w:spacing w:after="0"/>
              <w:ind w:left="135"/>
              <w:jc w:val="center"/>
            </w:pPr>
          </w:p>
        </w:tc>
        <w:tc>
          <w:tcPr>
            <w:tcW w:w="2615" w:type="dxa"/>
            <w:tcMar>
              <w:top w:w="50" w:type="dxa"/>
              <w:left w:w="100" w:type="dxa"/>
            </w:tcMar>
            <w:vAlign w:val="center"/>
          </w:tcPr>
          <w:p w14:paraId="773D7B3E" w14:textId="77777777" w:rsidR="00323729" w:rsidRDefault="00323729">
            <w:pPr>
              <w:spacing w:after="0"/>
              <w:ind w:left="135"/>
            </w:pPr>
          </w:p>
        </w:tc>
      </w:tr>
      <w:tr w:rsidR="00323729" w14:paraId="20500895" w14:textId="77777777">
        <w:trPr>
          <w:trHeight w:val="144"/>
          <w:tblCellSpacing w:w="0" w:type="dxa"/>
        </w:trPr>
        <w:tc>
          <w:tcPr>
            <w:tcW w:w="456" w:type="dxa"/>
            <w:tcMar>
              <w:top w:w="50" w:type="dxa"/>
              <w:left w:w="100" w:type="dxa"/>
            </w:tcMar>
            <w:vAlign w:val="center"/>
          </w:tcPr>
          <w:p w14:paraId="077ABB88" w14:textId="77777777" w:rsidR="00323729" w:rsidRDefault="00F8312D">
            <w:pPr>
              <w:spacing w:after="0"/>
            </w:pPr>
            <w:r>
              <w:rPr>
                <w:rFonts w:ascii="Times New Roman" w:hAnsi="Times New Roman"/>
                <w:color w:val="000000"/>
                <w:sz w:val="24"/>
              </w:rPr>
              <w:t>11</w:t>
            </w:r>
          </w:p>
        </w:tc>
        <w:tc>
          <w:tcPr>
            <w:tcW w:w="3168" w:type="dxa"/>
            <w:tcMar>
              <w:top w:w="50" w:type="dxa"/>
              <w:left w:w="100" w:type="dxa"/>
            </w:tcMar>
            <w:vAlign w:val="center"/>
          </w:tcPr>
          <w:p w14:paraId="0A78FBB8" w14:textId="77777777" w:rsidR="00323729" w:rsidRPr="00F8312D" w:rsidRDefault="00F8312D">
            <w:pPr>
              <w:spacing w:after="0"/>
              <w:ind w:left="135"/>
              <w:rPr>
                <w:lang w:val="ru-RU"/>
              </w:rPr>
            </w:pPr>
            <w:r w:rsidRPr="00F8312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E5D74D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42595D3D" w14:textId="77777777" w:rsidR="00323729" w:rsidRDefault="00323729">
            <w:pPr>
              <w:spacing w:after="0"/>
              <w:ind w:left="135"/>
              <w:jc w:val="center"/>
            </w:pPr>
          </w:p>
        </w:tc>
        <w:tc>
          <w:tcPr>
            <w:tcW w:w="1774" w:type="dxa"/>
            <w:tcMar>
              <w:top w:w="50" w:type="dxa"/>
              <w:left w:w="100" w:type="dxa"/>
            </w:tcMar>
            <w:vAlign w:val="center"/>
          </w:tcPr>
          <w:p w14:paraId="795AB8E9" w14:textId="77777777" w:rsidR="00323729" w:rsidRDefault="00323729">
            <w:pPr>
              <w:spacing w:after="0"/>
              <w:ind w:left="135"/>
              <w:jc w:val="center"/>
            </w:pPr>
          </w:p>
        </w:tc>
        <w:tc>
          <w:tcPr>
            <w:tcW w:w="2615" w:type="dxa"/>
            <w:tcMar>
              <w:top w:w="50" w:type="dxa"/>
              <w:left w:w="100" w:type="dxa"/>
            </w:tcMar>
            <w:vAlign w:val="center"/>
          </w:tcPr>
          <w:p w14:paraId="2874B4FD" w14:textId="77777777" w:rsidR="00323729" w:rsidRDefault="00323729">
            <w:pPr>
              <w:spacing w:after="0"/>
              <w:ind w:left="135"/>
            </w:pPr>
          </w:p>
        </w:tc>
      </w:tr>
      <w:tr w:rsidR="00323729" w14:paraId="18FD899D" w14:textId="77777777">
        <w:trPr>
          <w:trHeight w:val="144"/>
          <w:tblCellSpacing w:w="0" w:type="dxa"/>
        </w:trPr>
        <w:tc>
          <w:tcPr>
            <w:tcW w:w="0" w:type="auto"/>
            <w:gridSpan w:val="2"/>
            <w:tcMar>
              <w:top w:w="50" w:type="dxa"/>
              <w:left w:w="100" w:type="dxa"/>
            </w:tcMar>
            <w:vAlign w:val="center"/>
          </w:tcPr>
          <w:p w14:paraId="3965F839" w14:textId="77777777" w:rsidR="00323729" w:rsidRDefault="00F831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7F0701C" w14:textId="77777777" w:rsidR="00323729" w:rsidRDefault="00F831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E09ADFF"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46508F2" w14:textId="77777777" w:rsidR="00323729" w:rsidRDefault="00323729">
            <w:pPr>
              <w:spacing w:after="0"/>
              <w:ind w:left="135"/>
              <w:jc w:val="center"/>
            </w:pPr>
          </w:p>
        </w:tc>
        <w:tc>
          <w:tcPr>
            <w:tcW w:w="2615" w:type="dxa"/>
            <w:tcMar>
              <w:top w:w="50" w:type="dxa"/>
              <w:left w:w="100" w:type="dxa"/>
            </w:tcMar>
            <w:vAlign w:val="center"/>
          </w:tcPr>
          <w:p w14:paraId="431508C0" w14:textId="77777777" w:rsidR="00323729" w:rsidRDefault="00323729">
            <w:pPr>
              <w:spacing w:after="0"/>
              <w:ind w:left="135"/>
            </w:pPr>
          </w:p>
        </w:tc>
      </w:tr>
      <w:tr w:rsidR="00323729" w14:paraId="5B633A29" w14:textId="77777777">
        <w:trPr>
          <w:trHeight w:val="144"/>
          <w:tblCellSpacing w:w="0" w:type="dxa"/>
        </w:trPr>
        <w:tc>
          <w:tcPr>
            <w:tcW w:w="0" w:type="auto"/>
            <w:gridSpan w:val="2"/>
            <w:tcMar>
              <w:top w:w="50" w:type="dxa"/>
              <w:left w:w="100" w:type="dxa"/>
            </w:tcMar>
            <w:vAlign w:val="center"/>
          </w:tcPr>
          <w:p w14:paraId="51951A09"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014A87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3904F07" w14:textId="77777777" w:rsidR="00323729" w:rsidRDefault="00F8312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223478F1" w14:textId="77777777" w:rsidR="00323729" w:rsidRDefault="00F831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2106E45" w14:textId="77777777" w:rsidR="00323729" w:rsidRDefault="00323729"/>
        </w:tc>
      </w:tr>
    </w:tbl>
    <w:p w14:paraId="08BB22B8" w14:textId="77777777" w:rsidR="00323729" w:rsidRDefault="00323729">
      <w:pPr>
        <w:sectPr w:rsidR="00323729">
          <w:pgSz w:w="16383" w:h="11906" w:orient="landscape"/>
          <w:pgMar w:top="1134" w:right="850" w:bottom="1134" w:left="1701" w:header="720" w:footer="720" w:gutter="0"/>
          <w:cols w:space="720"/>
        </w:sectPr>
      </w:pPr>
    </w:p>
    <w:p w14:paraId="0E2FAEEF" w14:textId="77777777" w:rsidR="00323729" w:rsidRDefault="00F8312D">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26"/>
      </w:tblGrid>
      <w:tr w:rsidR="00323729" w14:paraId="4288D292" w14:textId="77777777">
        <w:trPr>
          <w:trHeight w:val="144"/>
          <w:tblCellSpacing w:w="0" w:type="dxa"/>
        </w:trPr>
        <w:tc>
          <w:tcPr>
            <w:tcW w:w="456" w:type="dxa"/>
            <w:vMerge w:val="restart"/>
            <w:tcMar>
              <w:top w:w="50" w:type="dxa"/>
              <w:left w:w="100" w:type="dxa"/>
            </w:tcMar>
            <w:vAlign w:val="center"/>
          </w:tcPr>
          <w:p w14:paraId="5656C23E" w14:textId="77777777" w:rsidR="00323729" w:rsidRDefault="00F8312D">
            <w:pPr>
              <w:spacing w:after="0"/>
              <w:ind w:left="135"/>
            </w:pPr>
            <w:r>
              <w:rPr>
                <w:rFonts w:ascii="Times New Roman" w:hAnsi="Times New Roman"/>
                <w:b/>
                <w:color w:val="000000"/>
                <w:sz w:val="24"/>
              </w:rPr>
              <w:t xml:space="preserve">№ п/п </w:t>
            </w:r>
          </w:p>
          <w:p w14:paraId="59669FEF" w14:textId="77777777" w:rsidR="00323729" w:rsidRDefault="00323729">
            <w:pPr>
              <w:spacing w:after="0"/>
              <w:ind w:left="135"/>
            </w:pPr>
          </w:p>
        </w:tc>
        <w:tc>
          <w:tcPr>
            <w:tcW w:w="3168" w:type="dxa"/>
            <w:vMerge w:val="restart"/>
            <w:tcMar>
              <w:top w:w="50" w:type="dxa"/>
              <w:left w:w="100" w:type="dxa"/>
            </w:tcMar>
            <w:vAlign w:val="center"/>
          </w:tcPr>
          <w:p w14:paraId="511284BE" w14:textId="77777777" w:rsidR="00323729" w:rsidRDefault="00F8312D">
            <w:pPr>
              <w:spacing w:after="0"/>
              <w:ind w:left="135"/>
            </w:pPr>
            <w:r>
              <w:rPr>
                <w:rFonts w:ascii="Times New Roman" w:hAnsi="Times New Roman"/>
                <w:b/>
                <w:color w:val="000000"/>
                <w:sz w:val="24"/>
              </w:rPr>
              <w:t xml:space="preserve">Наименование разделов и тем программы </w:t>
            </w:r>
          </w:p>
          <w:p w14:paraId="4E7B3C99" w14:textId="77777777" w:rsidR="00323729" w:rsidRDefault="00323729">
            <w:pPr>
              <w:spacing w:after="0"/>
              <w:ind w:left="135"/>
            </w:pPr>
          </w:p>
        </w:tc>
        <w:tc>
          <w:tcPr>
            <w:tcW w:w="0" w:type="auto"/>
            <w:gridSpan w:val="3"/>
            <w:tcMar>
              <w:top w:w="50" w:type="dxa"/>
              <w:left w:w="100" w:type="dxa"/>
            </w:tcMar>
            <w:vAlign w:val="center"/>
          </w:tcPr>
          <w:p w14:paraId="68D08FAC" w14:textId="77777777" w:rsidR="00323729" w:rsidRDefault="00F831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424AE60"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2E425A24" w14:textId="77777777" w:rsidR="00323729" w:rsidRDefault="00323729">
            <w:pPr>
              <w:spacing w:after="0"/>
              <w:ind w:left="135"/>
            </w:pPr>
          </w:p>
        </w:tc>
      </w:tr>
      <w:tr w:rsidR="00323729" w14:paraId="3895E28D" w14:textId="77777777">
        <w:trPr>
          <w:trHeight w:val="144"/>
          <w:tblCellSpacing w:w="0" w:type="dxa"/>
        </w:trPr>
        <w:tc>
          <w:tcPr>
            <w:tcW w:w="0" w:type="auto"/>
            <w:vMerge/>
            <w:tcBorders>
              <w:top w:val="nil"/>
            </w:tcBorders>
            <w:tcMar>
              <w:top w:w="50" w:type="dxa"/>
              <w:left w:w="100" w:type="dxa"/>
            </w:tcMar>
          </w:tcPr>
          <w:p w14:paraId="16030D6C" w14:textId="77777777" w:rsidR="00323729" w:rsidRDefault="00323729"/>
        </w:tc>
        <w:tc>
          <w:tcPr>
            <w:tcW w:w="0" w:type="auto"/>
            <w:vMerge/>
            <w:tcBorders>
              <w:top w:val="nil"/>
            </w:tcBorders>
            <w:tcMar>
              <w:top w:w="50" w:type="dxa"/>
              <w:left w:w="100" w:type="dxa"/>
            </w:tcMar>
          </w:tcPr>
          <w:p w14:paraId="0E26AEAC" w14:textId="77777777" w:rsidR="00323729" w:rsidRDefault="00323729"/>
        </w:tc>
        <w:tc>
          <w:tcPr>
            <w:tcW w:w="966" w:type="dxa"/>
            <w:tcMar>
              <w:top w:w="50" w:type="dxa"/>
              <w:left w:w="100" w:type="dxa"/>
            </w:tcMar>
            <w:vAlign w:val="center"/>
          </w:tcPr>
          <w:p w14:paraId="7D07A611" w14:textId="77777777" w:rsidR="00323729" w:rsidRDefault="00F8312D">
            <w:pPr>
              <w:spacing w:after="0"/>
              <w:ind w:left="135"/>
            </w:pPr>
            <w:r>
              <w:rPr>
                <w:rFonts w:ascii="Times New Roman" w:hAnsi="Times New Roman"/>
                <w:b/>
                <w:color w:val="000000"/>
                <w:sz w:val="24"/>
              </w:rPr>
              <w:t xml:space="preserve">Всего </w:t>
            </w:r>
          </w:p>
          <w:p w14:paraId="297AD31D" w14:textId="77777777" w:rsidR="00323729" w:rsidRDefault="00323729">
            <w:pPr>
              <w:spacing w:after="0"/>
              <w:ind w:left="135"/>
            </w:pPr>
          </w:p>
        </w:tc>
        <w:tc>
          <w:tcPr>
            <w:tcW w:w="1687" w:type="dxa"/>
            <w:tcMar>
              <w:top w:w="50" w:type="dxa"/>
              <w:left w:w="100" w:type="dxa"/>
            </w:tcMar>
            <w:vAlign w:val="center"/>
          </w:tcPr>
          <w:p w14:paraId="6801B99A" w14:textId="77777777" w:rsidR="00323729" w:rsidRDefault="00F8312D">
            <w:pPr>
              <w:spacing w:after="0"/>
              <w:ind w:left="135"/>
            </w:pPr>
            <w:r>
              <w:rPr>
                <w:rFonts w:ascii="Times New Roman" w:hAnsi="Times New Roman"/>
                <w:b/>
                <w:color w:val="000000"/>
                <w:sz w:val="24"/>
              </w:rPr>
              <w:t xml:space="preserve">Контрольные работы </w:t>
            </w:r>
          </w:p>
          <w:p w14:paraId="253A4062" w14:textId="77777777" w:rsidR="00323729" w:rsidRDefault="00323729">
            <w:pPr>
              <w:spacing w:after="0"/>
              <w:ind w:left="135"/>
            </w:pPr>
          </w:p>
        </w:tc>
        <w:tc>
          <w:tcPr>
            <w:tcW w:w="1774" w:type="dxa"/>
            <w:tcMar>
              <w:top w:w="50" w:type="dxa"/>
              <w:left w:w="100" w:type="dxa"/>
            </w:tcMar>
            <w:vAlign w:val="center"/>
          </w:tcPr>
          <w:p w14:paraId="46C4B79C" w14:textId="77777777" w:rsidR="00323729" w:rsidRDefault="00F8312D">
            <w:pPr>
              <w:spacing w:after="0"/>
              <w:ind w:left="135"/>
            </w:pPr>
            <w:r>
              <w:rPr>
                <w:rFonts w:ascii="Times New Roman" w:hAnsi="Times New Roman"/>
                <w:b/>
                <w:color w:val="000000"/>
                <w:sz w:val="24"/>
              </w:rPr>
              <w:t xml:space="preserve">Практические работы </w:t>
            </w:r>
          </w:p>
          <w:p w14:paraId="03C4A482" w14:textId="77777777" w:rsidR="00323729" w:rsidRDefault="00323729">
            <w:pPr>
              <w:spacing w:after="0"/>
              <w:ind w:left="135"/>
            </w:pPr>
          </w:p>
        </w:tc>
        <w:tc>
          <w:tcPr>
            <w:tcW w:w="0" w:type="auto"/>
            <w:vMerge/>
            <w:tcBorders>
              <w:top w:val="nil"/>
            </w:tcBorders>
            <w:tcMar>
              <w:top w:w="50" w:type="dxa"/>
              <w:left w:w="100" w:type="dxa"/>
            </w:tcMar>
          </w:tcPr>
          <w:p w14:paraId="29E7B19F" w14:textId="77777777" w:rsidR="00323729" w:rsidRDefault="00323729"/>
        </w:tc>
      </w:tr>
      <w:tr w:rsidR="00323729" w:rsidRPr="000B029A" w14:paraId="1EEE4D98" w14:textId="77777777">
        <w:trPr>
          <w:trHeight w:val="144"/>
          <w:tblCellSpacing w:w="0" w:type="dxa"/>
        </w:trPr>
        <w:tc>
          <w:tcPr>
            <w:tcW w:w="456" w:type="dxa"/>
            <w:tcMar>
              <w:top w:w="50" w:type="dxa"/>
              <w:left w:w="100" w:type="dxa"/>
            </w:tcMar>
            <w:vAlign w:val="center"/>
          </w:tcPr>
          <w:p w14:paraId="69210121" w14:textId="77777777" w:rsidR="00323729" w:rsidRDefault="00F8312D">
            <w:pPr>
              <w:spacing w:after="0"/>
            </w:pPr>
            <w:r>
              <w:rPr>
                <w:rFonts w:ascii="Times New Roman" w:hAnsi="Times New Roman"/>
                <w:color w:val="000000"/>
                <w:sz w:val="24"/>
              </w:rPr>
              <w:t>1</w:t>
            </w:r>
          </w:p>
        </w:tc>
        <w:tc>
          <w:tcPr>
            <w:tcW w:w="3168" w:type="dxa"/>
            <w:tcMar>
              <w:top w:w="50" w:type="dxa"/>
              <w:left w:w="100" w:type="dxa"/>
            </w:tcMar>
            <w:vAlign w:val="center"/>
          </w:tcPr>
          <w:p w14:paraId="32353AE3" w14:textId="77777777" w:rsidR="00323729" w:rsidRPr="00F8312D" w:rsidRDefault="00F8312D">
            <w:pPr>
              <w:spacing w:after="0"/>
              <w:ind w:left="135"/>
              <w:rPr>
                <w:lang w:val="ru-RU"/>
              </w:rPr>
            </w:pPr>
            <w:r w:rsidRPr="00F8312D">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3F20DF8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B2BCEF9" w14:textId="77777777" w:rsidR="00323729" w:rsidRDefault="00323729">
            <w:pPr>
              <w:spacing w:after="0"/>
              <w:ind w:left="135"/>
              <w:jc w:val="center"/>
            </w:pPr>
          </w:p>
        </w:tc>
        <w:tc>
          <w:tcPr>
            <w:tcW w:w="1774" w:type="dxa"/>
            <w:tcMar>
              <w:top w:w="50" w:type="dxa"/>
              <w:left w:w="100" w:type="dxa"/>
            </w:tcMar>
            <w:vAlign w:val="center"/>
          </w:tcPr>
          <w:p w14:paraId="0AB0289C" w14:textId="77777777" w:rsidR="00323729" w:rsidRDefault="00323729">
            <w:pPr>
              <w:spacing w:after="0"/>
              <w:ind w:left="135"/>
              <w:jc w:val="center"/>
            </w:pPr>
          </w:p>
        </w:tc>
        <w:tc>
          <w:tcPr>
            <w:tcW w:w="2615" w:type="dxa"/>
            <w:tcMar>
              <w:top w:w="50" w:type="dxa"/>
              <w:left w:w="100" w:type="dxa"/>
            </w:tcMar>
            <w:vAlign w:val="center"/>
          </w:tcPr>
          <w:p w14:paraId="2312AFC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0614878F" w14:textId="77777777">
        <w:trPr>
          <w:trHeight w:val="144"/>
          <w:tblCellSpacing w:w="0" w:type="dxa"/>
        </w:trPr>
        <w:tc>
          <w:tcPr>
            <w:tcW w:w="456" w:type="dxa"/>
            <w:tcMar>
              <w:top w:w="50" w:type="dxa"/>
              <w:left w:w="100" w:type="dxa"/>
            </w:tcMar>
            <w:vAlign w:val="center"/>
          </w:tcPr>
          <w:p w14:paraId="37239410" w14:textId="77777777" w:rsidR="00323729" w:rsidRDefault="00F8312D">
            <w:pPr>
              <w:spacing w:after="0"/>
            </w:pPr>
            <w:r>
              <w:rPr>
                <w:rFonts w:ascii="Times New Roman" w:hAnsi="Times New Roman"/>
                <w:color w:val="000000"/>
                <w:sz w:val="24"/>
              </w:rPr>
              <w:t>2</w:t>
            </w:r>
          </w:p>
        </w:tc>
        <w:tc>
          <w:tcPr>
            <w:tcW w:w="3168" w:type="dxa"/>
            <w:tcMar>
              <w:top w:w="50" w:type="dxa"/>
              <w:left w:w="100" w:type="dxa"/>
            </w:tcMar>
            <w:vAlign w:val="center"/>
          </w:tcPr>
          <w:p w14:paraId="6AF40D77" w14:textId="77777777" w:rsidR="00323729" w:rsidRDefault="00F831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FB57E66" w14:textId="77777777" w:rsidR="00323729" w:rsidRDefault="00F831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60BEE5BF"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680B04C" w14:textId="77777777" w:rsidR="00323729" w:rsidRDefault="00323729">
            <w:pPr>
              <w:spacing w:after="0"/>
              <w:ind w:left="135"/>
              <w:jc w:val="center"/>
            </w:pPr>
          </w:p>
        </w:tc>
        <w:tc>
          <w:tcPr>
            <w:tcW w:w="2615" w:type="dxa"/>
            <w:tcMar>
              <w:top w:w="50" w:type="dxa"/>
              <w:left w:w="100" w:type="dxa"/>
            </w:tcMar>
            <w:vAlign w:val="center"/>
          </w:tcPr>
          <w:p w14:paraId="61F81A4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4E8DAC82" w14:textId="77777777">
        <w:trPr>
          <w:trHeight w:val="144"/>
          <w:tblCellSpacing w:w="0" w:type="dxa"/>
        </w:trPr>
        <w:tc>
          <w:tcPr>
            <w:tcW w:w="456" w:type="dxa"/>
            <w:tcMar>
              <w:top w:w="50" w:type="dxa"/>
              <w:left w:w="100" w:type="dxa"/>
            </w:tcMar>
            <w:vAlign w:val="center"/>
          </w:tcPr>
          <w:p w14:paraId="5CA13F28" w14:textId="77777777" w:rsidR="00323729" w:rsidRDefault="00F8312D">
            <w:pPr>
              <w:spacing w:after="0"/>
            </w:pPr>
            <w:r>
              <w:rPr>
                <w:rFonts w:ascii="Times New Roman" w:hAnsi="Times New Roman"/>
                <w:color w:val="000000"/>
                <w:sz w:val="24"/>
              </w:rPr>
              <w:t>3</w:t>
            </w:r>
          </w:p>
        </w:tc>
        <w:tc>
          <w:tcPr>
            <w:tcW w:w="3168" w:type="dxa"/>
            <w:tcMar>
              <w:top w:w="50" w:type="dxa"/>
              <w:left w:w="100" w:type="dxa"/>
            </w:tcMar>
            <w:vAlign w:val="center"/>
          </w:tcPr>
          <w:p w14:paraId="3100C2F0" w14:textId="77777777" w:rsidR="00323729" w:rsidRDefault="00F831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5435020" w14:textId="77777777" w:rsidR="00323729" w:rsidRDefault="00F831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265946D" w14:textId="77777777" w:rsidR="00323729" w:rsidRDefault="00323729">
            <w:pPr>
              <w:spacing w:after="0"/>
              <w:ind w:left="135"/>
              <w:jc w:val="center"/>
            </w:pPr>
          </w:p>
        </w:tc>
        <w:tc>
          <w:tcPr>
            <w:tcW w:w="1774" w:type="dxa"/>
            <w:tcMar>
              <w:top w:w="50" w:type="dxa"/>
              <w:left w:w="100" w:type="dxa"/>
            </w:tcMar>
            <w:vAlign w:val="center"/>
          </w:tcPr>
          <w:p w14:paraId="0DFBC0F0" w14:textId="77777777" w:rsidR="00323729" w:rsidRDefault="00323729">
            <w:pPr>
              <w:spacing w:after="0"/>
              <w:ind w:left="135"/>
              <w:jc w:val="center"/>
            </w:pPr>
          </w:p>
        </w:tc>
        <w:tc>
          <w:tcPr>
            <w:tcW w:w="2615" w:type="dxa"/>
            <w:tcMar>
              <w:top w:w="50" w:type="dxa"/>
              <w:left w:w="100" w:type="dxa"/>
            </w:tcMar>
            <w:vAlign w:val="center"/>
          </w:tcPr>
          <w:p w14:paraId="0E25788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2F9AB955" w14:textId="77777777">
        <w:trPr>
          <w:trHeight w:val="144"/>
          <w:tblCellSpacing w:w="0" w:type="dxa"/>
        </w:trPr>
        <w:tc>
          <w:tcPr>
            <w:tcW w:w="456" w:type="dxa"/>
            <w:tcMar>
              <w:top w:w="50" w:type="dxa"/>
              <w:left w:w="100" w:type="dxa"/>
            </w:tcMar>
            <w:vAlign w:val="center"/>
          </w:tcPr>
          <w:p w14:paraId="2C1FCC6C" w14:textId="77777777" w:rsidR="00323729" w:rsidRDefault="00F8312D">
            <w:pPr>
              <w:spacing w:after="0"/>
            </w:pPr>
            <w:r>
              <w:rPr>
                <w:rFonts w:ascii="Times New Roman" w:hAnsi="Times New Roman"/>
                <w:color w:val="000000"/>
                <w:sz w:val="24"/>
              </w:rPr>
              <w:t>4</w:t>
            </w:r>
          </w:p>
        </w:tc>
        <w:tc>
          <w:tcPr>
            <w:tcW w:w="3168" w:type="dxa"/>
            <w:tcMar>
              <w:top w:w="50" w:type="dxa"/>
              <w:left w:w="100" w:type="dxa"/>
            </w:tcMar>
            <w:vAlign w:val="center"/>
          </w:tcPr>
          <w:p w14:paraId="5AF212DD" w14:textId="77777777" w:rsidR="00323729" w:rsidRDefault="00F831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3CA9B01" w14:textId="77777777" w:rsidR="00323729" w:rsidRDefault="00F831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EA92C5C"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B17ABB4" w14:textId="77777777" w:rsidR="00323729" w:rsidRDefault="00323729">
            <w:pPr>
              <w:spacing w:after="0"/>
              <w:ind w:left="135"/>
              <w:jc w:val="center"/>
            </w:pPr>
          </w:p>
        </w:tc>
        <w:tc>
          <w:tcPr>
            <w:tcW w:w="2615" w:type="dxa"/>
            <w:tcMar>
              <w:top w:w="50" w:type="dxa"/>
              <w:left w:w="100" w:type="dxa"/>
            </w:tcMar>
            <w:vAlign w:val="center"/>
          </w:tcPr>
          <w:p w14:paraId="7622C98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5FF61768" w14:textId="77777777">
        <w:trPr>
          <w:trHeight w:val="144"/>
          <w:tblCellSpacing w:w="0" w:type="dxa"/>
        </w:trPr>
        <w:tc>
          <w:tcPr>
            <w:tcW w:w="456" w:type="dxa"/>
            <w:tcMar>
              <w:top w:w="50" w:type="dxa"/>
              <w:left w:w="100" w:type="dxa"/>
            </w:tcMar>
            <w:vAlign w:val="center"/>
          </w:tcPr>
          <w:p w14:paraId="5DC4B1A4" w14:textId="77777777" w:rsidR="00323729" w:rsidRDefault="00F8312D">
            <w:pPr>
              <w:spacing w:after="0"/>
            </w:pPr>
            <w:r>
              <w:rPr>
                <w:rFonts w:ascii="Times New Roman" w:hAnsi="Times New Roman"/>
                <w:color w:val="000000"/>
                <w:sz w:val="24"/>
              </w:rPr>
              <w:t>5</w:t>
            </w:r>
          </w:p>
        </w:tc>
        <w:tc>
          <w:tcPr>
            <w:tcW w:w="3168" w:type="dxa"/>
            <w:tcMar>
              <w:top w:w="50" w:type="dxa"/>
              <w:left w:w="100" w:type="dxa"/>
            </w:tcMar>
            <w:vAlign w:val="center"/>
          </w:tcPr>
          <w:p w14:paraId="5DDFD085" w14:textId="77777777" w:rsidR="00323729" w:rsidRPr="00F8312D" w:rsidRDefault="00F8312D">
            <w:pPr>
              <w:spacing w:after="0"/>
              <w:ind w:left="135"/>
              <w:rPr>
                <w:lang w:val="ru-RU"/>
              </w:rPr>
            </w:pPr>
            <w:r w:rsidRPr="00F8312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8312D">
              <w:rPr>
                <w:rFonts w:ascii="Times New Roman" w:hAnsi="Times New Roman"/>
                <w:color w:val="000000"/>
                <w:sz w:val="24"/>
                <w:lang w:val="ru-RU"/>
              </w:rPr>
              <w:t>Х века</w:t>
            </w:r>
          </w:p>
        </w:tc>
        <w:tc>
          <w:tcPr>
            <w:tcW w:w="966" w:type="dxa"/>
            <w:tcMar>
              <w:top w:w="50" w:type="dxa"/>
              <w:left w:w="100" w:type="dxa"/>
            </w:tcMar>
            <w:vAlign w:val="center"/>
          </w:tcPr>
          <w:p w14:paraId="6E4F666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717EFA1" w14:textId="77777777" w:rsidR="00323729" w:rsidRDefault="00323729">
            <w:pPr>
              <w:spacing w:after="0"/>
              <w:ind w:left="135"/>
              <w:jc w:val="center"/>
            </w:pPr>
          </w:p>
        </w:tc>
        <w:tc>
          <w:tcPr>
            <w:tcW w:w="1774" w:type="dxa"/>
            <w:tcMar>
              <w:top w:w="50" w:type="dxa"/>
              <w:left w:w="100" w:type="dxa"/>
            </w:tcMar>
            <w:vAlign w:val="center"/>
          </w:tcPr>
          <w:p w14:paraId="6C50E381" w14:textId="77777777" w:rsidR="00323729" w:rsidRDefault="00323729">
            <w:pPr>
              <w:spacing w:after="0"/>
              <w:ind w:left="135"/>
              <w:jc w:val="center"/>
            </w:pPr>
          </w:p>
        </w:tc>
        <w:tc>
          <w:tcPr>
            <w:tcW w:w="2615" w:type="dxa"/>
            <w:tcMar>
              <w:top w:w="50" w:type="dxa"/>
              <w:left w:w="100" w:type="dxa"/>
            </w:tcMar>
            <w:vAlign w:val="center"/>
          </w:tcPr>
          <w:p w14:paraId="7634BAF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72FFE506" w14:textId="77777777">
        <w:trPr>
          <w:trHeight w:val="144"/>
          <w:tblCellSpacing w:w="0" w:type="dxa"/>
        </w:trPr>
        <w:tc>
          <w:tcPr>
            <w:tcW w:w="456" w:type="dxa"/>
            <w:tcMar>
              <w:top w:w="50" w:type="dxa"/>
              <w:left w:w="100" w:type="dxa"/>
            </w:tcMar>
            <w:vAlign w:val="center"/>
          </w:tcPr>
          <w:p w14:paraId="7EECE418" w14:textId="77777777" w:rsidR="00323729" w:rsidRDefault="00F8312D">
            <w:pPr>
              <w:spacing w:after="0"/>
            </w:pPr>
            <w:r>
              <w:rPr>
                <w:rFonts w:ascii="Times New Roman" w:hAnsi="Times New Roman"/>
                <w:color w:val="000000"/>
                <w:sz w:val="24"/>
              </w:rPr>
              <w:t>6</w:t>
            </w:r>
          </w:p>
        </w:tc>
        <w:tc>
          <w:tcPr>
            <w:tcW w:w="3168" w:type="dxa"/>
            <w:tcMar>
              <w:top w:w="50" w:type="dxa"/>
              <w:left w:w="100" w:type="dxa"/>
            </w:tcMar>
            <w:vAlign w:val="center"/>
          </w:tcPr>
          <w:p w14:paraId="60F75B76" w14:textId="77777777" w:rsidR="00323729" w:rsidRDefault="00F8312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0C7CA9B1" w14:textId="77777777" w:rsidR="00323729" w:rsidRDefault="00F831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586AD64"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AB690BF" w14:textId="77777777" w:rsidR="00323729" w:rsidRDefault="00323729">
            <w:pPr>
              <w:spacing w:after="0"/>
              <w:ind w:left="135"/>
              <w:jc w:val="center"/>
            </w:pPr>
          </w:p>
        </w:tc>
        <w:tc>
          <w:tcPr>
            <w:tcW w:w="2615" w:type="dxa"/>
            <w:tcMar>
              <w:top w:w="50" w:type="dxa"/>
              <w:left w:w="100" w:type="dxa"/>
            </w:tcMar>
            <w:vAlign w:val="center"/>
          </w:tcPr>
          <w:p w14:paraId="08DBCAC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7DA2A18A" w14:textId="77777777">
        <w:trPr>
          <w:trHeight w:val="144"/>
          <w:tblCellSpacing w:w="0" w:type="dxa"/>
        </w:trPr>
        <w:tc>
          <w:tcPr>
            <w:tcW w:w="456" w:type="dxa"/>
            <w:tcMar>
              <w:top w:w="50" w:type="dxa"/>
              <w:left w:w="100" w:type="dxa"/>
            </w:tcMar>
            <w:vAlign w:val="center"/>
          </w:tcPr>
          <w:p w14:paraId="5E020D1E" w14:textId="77777777" w:rsidR="00323729" w:rsidRDefault="00F8312D">
            <w:pPr>
              <w:spacing w:after="0"/>
            </w:pPr>
            <w:r>
              <w:rPr>
                <w:rFonts w:ascii="Times New Roman" w:hAnsi="Times New Roman"/>
                <w:color w:val="000000"/>
                <w:sz w:val="24"/>
              </w:rPr>
              <w:t>7</w:t>
            </w:r>
          </w:p>
        </w:tc>
        <w:tc>
          <w:tcPr>
            <w:tcW w:w="3168" w:type="dxa"/>
            <w:tcMar>
              <w:top w:w="50" w:type="dxa"/>
              <w:left w:w="100" w:type="dxa"/>
            </w:tcMar>
            <w:vAlign w:val="center"/>
          </w:tcPr>
          <w:p w14:paraId="0FBE0E25" w14:textId="77777777" w:rsidR="00323729" w:rsidRDefault="00F831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0931578B" w14:textId="77777777" w:rsidR="00323729" w:rsidRDefault="00F831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4F82884" w14:textId="77777777" w:rsidR="00323729" w:rsidRDefault="00323729">
            <w:pPr>
              <w:spacing w:after="0"/>
              <w:ind w:left="135"/>
              <w:jc w:val="center"/>
            </w:pPr>
          </w:p>
        </w:tc>
        <w:tc>
          <w:tcPr>
            <w:tcW w:w="1774" w:type="dxa"/>
            <w:tcMar>
              <w:top w:w="50" w:type="dxa"/>
              <w:left w:w="100" w:type="dxa"/>
            </w:tcMar>
            <w:vAlign w:val="center"/>
          </w:tcPr>
          <w:p w14:paraId="7F37328E" w14:textId="77777777" w:rsidR="00323729" w:rsidRDefault="00323729">
            <w:pPr>
              <w:spacing w:after="0"/>
              <w:ind w:left="135"/>
              <w:jc w:val="center"/>
            </w:pPr>
          </w:p>
        </w:tc>
        <w:tc>
          <w:tcPr>
            <w:tcW w:w="2615" w:type="dxa"/>
            <w:tcMar>
              <w:top w:w="50" w:type="dxa"/>
              <w:left w:w="100" w:type="dxa"/>
            </w:tcMar>
            <w:vAlign w:val="center"/>
          </w:tcPr>
          <w:p w14:paraId="039B734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2327EB28" w14:textId="77777777">
        <w:trPr>
          <w:trHeight w:val="144"/>
          <w:tblCellSpacing w:w="0" w:type="dxa"/>
        </w:trPr>
        <w:tc>
          <w:tcPr>
            <w:tcW w:w="456" w:type="dxa"/>
            <w:tcMar>
              <w:top w:w="50" w:type="dxa"/>
              <w:left w:w="100" w:type="dxa"/>
            </w:tcMar>
            <w:vAlign w:val="center"/>
          </w:tcPr>
          <w:p w14:paraId="631C2C28" w14:textId="77777777" w:rsidR="00323729" w:rsidRDefault="00F8312D">
            <w:pPr>
              <w:spacing w:after="0"/>
            </w:pPr>
            <w:r>
              <w:rPr>
                <w:rFonts w:ascii="Times New Roman" w:hAnsi="Times New Roman"/>
                <w:color w:val="000000"/>
                <w:sz w:val="24"/>
              </w:rPr>
              <w:t>8</w:t>
            </w:r>
          </w:p>
        </w:tc>
        <w:tc>
          <w:tcPr>
            <w:tcW w:w="3168" w:type="dxa"/>
            <w:tcMar>
              <w:top w:w="50" w:type="dxa"/>
              <w:left w:w="100" w:type="dxa"/>
            </w:tcMar>
            <w:vAlign w:val="center"/>
          </w:tcPr>
          <w:p w14:paraId="4AD6F2A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8312D">
              <w:rPr>
                <w:rFonts w:ascii="Times New Roman" w:hAnsi="Times New Roman"/>
                <w:color w:val="000000"/>
                <w:sz w:val="24"/>
                <w:lang w:val="ru-RU"/>
              </w:rPr>
              <w:t xml:space="preserve"> века</w:t>
            </w:r>
          </w:p>
        </w:tc>
        <w:tc>
          <w:tcPr>
            <w:tcW w:w="966" w:type="dxa"/>
            <w:tcMar>
              <w:top w:w="50" w:type="dxa"/>
              <w:left w:w="100" w:type="dxa"/>
            </w:tcMar>
            <w:vAlign w:val="center"/>
          </w:tcPr>
          <w:p w14:paraId="33275DF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084B8A4C"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052B5F" w14:textId="77777777" w:rsidR="00323729" w:rsidRDefault="00323729">
            <w:pPr>
              <w:spacing w:after="0"/>
              <w:ind w:left="135"/>
              <w:jc w:val="center"/>
            </w:pPr>
          </w:p>
        </w:tc>
        <w:tc>
          <w:tcPr>
            <w:tcW w:w="2615" w:type="dxa"/>
            <w:tcMar>
              <w:top w:w="50" w:type="dxa"/>
              <w:left w:w="100" w:type="dxa"/>
            </w:tcMar>
            <w:vAlign w:val="center"/>
          </w:tcPr>
          <w:p w14:paraId="425DCA5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53E5F94A" w14:textId="77777777">
        <w:trPr>
          <w:trHeight w:val="144"/>
          <w:tblCellSpacing w:w="0" w:type="dxa"/>
        </w:trPr>
        <w:tc>
          <w:tcPr>
            <w:tcW w:w="456" w:type="dxa"/>
            <w:tcMar>
              <w:top w:w="50" w:type="dxa"/>
              <w:left w:w="100" w:type="dxa"/>
            </w:tcMar>
            <w:vAlign w:val="center"/>
          </w:tcPr>
          <w:p w14:paraId="4D7533EC" w14:textId="77777777" w:rsidR="00323729" w:rsidRDefault="00F8312D">
            <w:pPr>
              <w:spacing w:after="0"/>
            </w:pPr>
            <w:r>
              <w:rPr>
                <w:rFonts w:ascii="Times New Roman" w:hAnsi="Times New Roman"/>
                <w:color w:val="000000"/>
                <w:sz w:val="24"/>
              </w:rPr>
              <w:t>9</w:t>
            </w:r>
          </w:p>
        </w:tc>
        <w:tc>
          <w:tcPr>
            <w:tcW w:w="3168" w:type="dxa"/>
            <w:tcMar>
              <w:top w:w="50" w:type="dxa"/>
              <w:left w:w="100" w:type="dxa"/>
            </w:tcMar>
            <w:vAlign w:val="center"/>
          </w:tcPr>
          <w:p w14:paraId="2455CF22"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0AF8227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6C501F20"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C70948" w14:textId="77777777" w:rsidR="00323729" w:rsidRDefault="00323729">
            <w:pPr>
              <w:spacing w:after="0"/>
              <w:ind w:left="135"/>
              <w:jc w:val="center"/>
            </w:pPr>
          </w:p>
        </w:tc>
        <w:tc>
          <w:tcPr>
            <w:tcW w:w="2615" w:type="dxa"/>
            <w:tcMar>
              <w:top w:w="50" w:type="dxa"/>
              <w:left w:w="100" w:type="dxa"/>
            </w:tcMar>
            <w:vAlign w:val="center"/>
          </w:tcPr>
          <w:p w14:paraId="66BBF65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6C5A8D02" w14:textId="77777777">
        <w:trPr>
          <w:trHeight w:val="144"/>
          <w:tblCellSpacing w:w="0" w:type="dxa"/>
        </w:trPr>
        <w:tc>
          <w:tcPr>
            <w:tcW w:w="456" w:type="dxa"/>
            <w:tcMar>
              <w:top w:w="50" w:type="dxa"/>
              <w:left w:w="100" w:type="dxa"/>
            </w:tcMar>
            <w:vAlign w:val="center"/>
          </w:tcPr>
          <w:p w14:paraId="389960A1" w14:textId="77777777" w:rsidR="00323729" w:rsidRDefault="00F8312D">
            <w:pPr>
              <w:spacing w:after="0"/>
            </w:pPr>
            <w:r>
              <w:rPr>
                <w:rFonts w:ascii="Times New Roman" w:hAnsi="Times New Roman"/>
                <w:color w:val="000000"/>
                <w:sz w:val="24"/>
              </w:rPr>
              <w:t>10</w:t>
            </w:r>
          </w:p>
        </w:tc>
        <w:tc>
          <w:tcPr>
            <w:tcW w:w="3168" w:type="dxa"/>
            <w:tcMar>
              <w:top w:w="50" w:type="dxa"/>
              <w:left w:w="100" w:type="dxa"/>
            </w:tcMar>
            <w:vAlign w:val="center"/>
          </w:tcPr>
          <w:p w14:paraId="6F1CC4AC" w14:textId="77777777" w:rsidR="00323729" w:rsidRDefault="00F831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3DB1DF90" w14:textId="77777777" w:rsidR="00323729" w:rsidRDefault="00F831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6BDA727F"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6677483" w14:textId="77777777" w:rsidR="00323729" w:rsidRDefault="00323729">
            <w:pPr>
              <w:spacing w:after="0"/>
              <w:ind w:left="135"/>
              <w:jc w:val="center"/>
            </w:pPr>
          </w:p>
        </w:tc>
        <w:tc>
          <w:tcPr>
            <w:tcW w:w="2615" w:type="dxa"/>
            <w:tcMar>
              <w:top w:w="50" w:type="dxa"/>
              <w:left w:w="100" w:type="dxa"/>
            </w:tcMar>
            <w:vAlign w:val="center"/>
          </w:tcPr>
          <w:p w14:paraId="39EDA18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0CCE3DDA" w14:textId="77777777">
        <w:trPr>
          <w:trHeight w:val="144"/>
          <w:tblCellSpacing w:w="0" w:type="dxa"/>
        </w:trPr>
        <w:tc>
          <w:tcPr>
            <w:tcW w:w="456" w:type="dxa"/>
            <w:tcMar>
              <w:top w:w="50" w:type="dxa"/>
              <w:left w:w="100" w:type="dxa"/>
            </w:tcMar>
            <w:vAlign w:val="center"/>
          </w:tcPr>
          <w:p w14:paraId="68E0852D" w14:textId="77777777" w:rsidR="00323729" w:rsidRDefault="00F8312D">
            <w:pPr>
              <w:spacing w:after="0"/>
            </w:pPr>
            <w:r>
              <w:rPr>
                <w:rFonts w:ascii="Times New Roman" w:hAnsi="Times New Roman"/>
                <w:color w:val="000000"/>
                <w:sz w:val="24"/>
              </w:rPr>
              <w:t>11</w:t>
            </w:r>
          </w:p>
        </w:tc>
        <w:tc>
          <w:tcPr>
            <w:tcW w:w="3168" w:type="dxa"/>
            <w:tcMar>
              <w:top w:w="50" w:type="dxa"/>
              <w:left w:w="100" w:type="dxa"/>
            </w:tcMar>
            <w:vAlign w:val="center"/>
          </w:tcPr>
          <w:p w14:paraId="08620E81" w14:textId="77777777" w:rsidR="00323729" w:rsidRDefault="00F8312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34D327B5" w14:textId="77777777" w:rsidR="00323729" w:rsidRDefault="00F831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3A7111D" w14:textId="77777777" w:rsidR="00323729" w:rsidRDefault="00323729">
            <w:pPr>
              <w:spacing w:after="0"/>
              <w:ind w:left="135"/>
              <w:jc w:val="center"/>
            </w:pPr>
          </w:p>
        </w:tc>
        <w:tc>
          <w:tcPr>
            <w:tcW w:w="1774" w:type="dxa"/>
            <w:tcMar>
              <w:top w:w="50" w:type="dxa"/>
              <w:left w:w="100" w:type="dxa"/>
            </w:tcMar>
            <w:vAlign w:val="center"/>
          </w:tcPr>
          <w:p w14:paraId="5B484E84" w14:textId="77777777" w:rsidR="00323729" w:rsidRDefault="00323729">
            <w:pPr>
              <w:spacing w:after="0"/>
              <w:ind w:left="135"/>
              <w:jc w:val="center"/>
            </w:pPr>
          </w:p>
        </w:tc>
        <w:tc>
          <w:tcPr>
            <w:tcW w:w="2615" w:type="dxa"/>
            <w:tcMar>
              <w:top w:w="50" w:type="dxa"/>
              <w:left w:w="100" w:type="dxa"/>
            </w:tcMar>
            <w:vAlign w:val="center"/>
          </w:tcPr>
          <w:p w14:paraId="7FF8F4A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36072F96" w14:textId="77777777">
        <w:trPr>
          <w:trHeight w:val="144"/>
          <w:tblCellSpacing w:w="0" w:type="dxa"/>
        </w:trPr>
        <w:tc>
          <w:tcPr>
            <w:tcW w:w="456" w:type="dxa"/>
            <w:tcMar>
              <w:top w:w="50" w:type="dxa"/>
              <w:left w:w="100" w:type="dxa"/>
            </w:tcMar>
            <w:vAlign w:val="center"/>
          </w:tcPr>
          <w:p w14:paraId="5F279ADA" w14:textId="77777777" w:rsidR="00323729" w:rsidRDefault="00F8312D">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D6C820D" w14:textId="77777777" w:rsidR="00323729" w:rsidRDefault="00F831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16C5F2EF" w14:textId="77777777" w:rsidR="00323729" w:rsidRDefault="00F831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30575DE"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387A495" w14:textId="77777777" w:rsidR="00323729" w:rsidRDefault="00323729">
            <w:pPr>
              <w:spacing w:after="0"/>
              <w:ind w:left="135"/>
              <w:jc w:val="center"/>
            </w:pPr>
          </w:p>
        </w:tc>
        <w:tc>
          <w:tcPr>
            <w:tcW w:w="2615" w:type="dxa"/>
            <w:tcMar>
              <w:top w:w="50" w:type="dxa"/>
              <w:left w:w="100" w:type="dxa"/>
            </w:tcMar>
            <w:vAlign w:val="center"/>
          </w:tcPr>
          <w:p w14:paraId="45C1C74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08235D86" w14:textId="77777777">
        <w:trPr>
          <w:trHeight w:val="144"/>
          <w:tblCellSpacing w:w="0" w:type="dxa"/>
        </w:trPr>
        <w:tc>
          <w:tcPr>
            <w:tcW w:w="456" w:type="dxa"/>
            <w:tcMar>
              <w:top w:w="50" w:type="dxa"/>
              <w:left w:w="100" w:type="dxa"/>
            </w:tcMar>
            <w:vAlign w:val="center"/>
          </w:tcPr>
          <w:p w14:paraId="4CB94ED4" w14:textId="77777777" w:rsidR="00323729" w:rsidRDefault="00F8312D">
            <w:pPr>
              <w:spacing w:after="0"/>
            </w:pPr>
            <w:r>
              <w:rPr>
                <w:rFonts w:ascii="Times New Roman" w:hAnsi="Times New Roman"/>
                <w:color w:val="000000"/>
                <w:sz w:val="24"/>
              </w:rPr>
              <w:t>13</w:t>
            </w:r>
          </w:p>
        </w:tc>
        <w:tc>
          <w:tcPr>
            <w:tcW w:w="3168" w:type="dxa"/>
            <w:tcMar>
              <w:top w:w="50" w:type="dxa"/>
              <w:left w:w="100" w:type="dxa"/>
            </w:tcMar>
            <w:vAlign w:val="center"/>
          </w:tcPr>
          <w:p w14:paraId="7C1203D6" w14:textId="77777777" w:rsidR="00323729" w:rsidRPr="00F8312D" w:rsidRDefault="00F8312D">
            <w:pPr>
              <w:spacing w:after="0"/>
              <w:ind w:left="135"/>
              <w:rPr>
                <w:lang w:val="ru-RU"/>
              </w:rPr>
            </w:pPr>
            <w:r w:rsidRPr="00F8312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A2A2D5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1F1B361C" w14:textId="77777777" w:rsidR="00323729" w:rsidRDefault="00323729">
            <w:pPr>
              <w:spacing w:after="0"/>
              <w:ind w:left="135"/>
              <w:jc w:val="center"/>
            </w:pPr>
          </w:p>
        </w:tc>
        <w:tc>
          <w:tcPr>
            <w:tcW w:w="1774" w:type="dxa"/>
            <w:tcMar>
              <w:top w:w="50" w:type="dxa"/>
              <w:left w:w="100" w:type="dxa"/>
            </w:tcMar>
            <w:vAlign w:val="center"/>
          </w:tcPr>
          <w:p w14:paraId="71F7842B" w14:textId="77777777" w:rsidR="00323729" w:rsidRDefault="00323729">
            <w:pPr>
              <w:spacing w:after="0"/>
              <w:ind w:left="135"/>
              <w:jc w:val="center"/>
            </w:pPr>
          </w:p>
        </w:tc>
        <w:tc>
          <w:tcPr>
            <w:tcW w:w="2615" w:type="dxa"/>
            <w:tcMar>
              <w:top w:w="50" w:type="dxa"/>
              <w:left w:w="100" w:type="dxa"/>
            </w:tcMar>
            <w:vAlign w:val="center"/>
          </w:tcPr>
          <w:p w14:paraId="3F96681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411</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14:paraId="761DA88F" w14:textId="77777777">
        <w:trPr>
          <w:trHeight w:val="144"/>
          <w:tblCellSpacing w:w="0" w:type="dxa"/>
        </w:trPr>
        <w:tc>
          <w:tcPr>
            <w:tcW w:w="0" w:type="auto"/>
            <w:gridSpan w:val="2"/>
            <w:tcMar>
              <w:top w:w="50" w:type="dxa"/>
              <w:left w:w="100" w:type="dxa"/>
            </w:tcMar>
            <w:vAlign w:val="center"/>
          </w:tcPr>
          <w:p w14:paraId="4FC78F22" w14:textId="77777777" w:rsidR="00323729" w:rsidRDefault="00F831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5CAE0B2" w14:textId="77777777" w:rsidR="00323729" w:rsidRDefault="00F831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31AE23B"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965DBE7" w14:textId="77777777" w:rsidR="00323729" w:rsidRDefault="00323729">
            <w:pPr>
              <w:spacing w:after="0"/>
              <w:ind w:left="135"/>
              <w:jc w:val="center"/>
            </w:pPr>
          </w:p>
        </w:tc>
        <w:tc>
          <w:tcPr>
            <w:tcW w:w="2615" w:type="dxa"/>
            <w:tcMar>
              <w:top w:w="50" w:type="dxa"/>
              <w:left w:w="100" w:type="dxa"/>
            </w:tcMar>
            <w:vAlign w:val="center"/>
          </w:tcPr>
          <w:p w14:paraId="53B23164" w14:textId="77777777" w:rsidR="00323729" w:rsidRDefault="00323729">
            <w:pPr>
              <w:spacing w:after="0"/>
              <w:ind w:left="135"/>
            </w:pPr>
          </w:p>
        </w:tc>
      </w:tr>
      <w:tr w:rsidR="00323729" w14:paraId="0105F183" w14:textId="77777777">
        <w:trPr>
          <w:trHeight w:val="144"/>
          <w:tblCellSpacing w:w="0" w:type="dxa"/>
        </w:trPr>
        <w:tc>
          <w:tcPr>
            <w:tcW w:w="0" w:type="auto"/>
            <w:gridSpan w:val="2"/>
            <w:tcMar>
              <w:top w:w="50" w:type="dxa"/>
              <w:left w:w="100" w:type="dxa"/>
            </w:tcMar>
            <w:vAlign w:val="center"/>
          </w:tcPr>
          <w:p w14:paraId="6AD870FB"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C7330E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3A2851DB" w14:textId="77777777" w:rsidR="00323729" w:rsidRDefault="00F831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7D91806" w14:textId="77777777" w:rsidR="00323729" w:rsidRDefault="00F831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E7B7360" w14:textId="77777777" w:rsidR="00323729" w:rsidRDefault="00323729"/>
        </w:tc>
      </w:tr>
    </w:tbl>
    <w:p w14:paraId="5C0ED494" w14:textId="77777777" w:rsidR="00323729" w:rsidRDefault="00323729">
      <w:pPr>
        <w:sectPr w:rsidR="00323729">
          <w:pgSz w:w="16383" w:h="11906" w:orient="landscape"/>
          <w:pgMar w:top="1134" w:right="850" w:bottom="1134" w:left="1701" w:header="720" w:footer="720" w:gutter="0"/>
          <w:cols w:space="720"/>
        </w:sectPr>
      </w:pPr>
    </w:p>
    <w:p w14:paraId="3FFE0F21" w14:textId="77777777" w:rsidR="00323729" w:rsidRDefault="00F8312D">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02"/>
      </w:tblGrid>
      <w:tr w:rsidR="00323729" w14:paraId="29EA62A4" w14:textId="77777777">
        <w:trPr>
          <w:trHeight w:val="144"/>
          <w:tblCellSpacing w:w="0" w:type="dxa"/>
        </w:trPr>
        <w:tc>
          <w:tcPr>
            <w:tcW w:w="456" w:type="dxa"/>
            <w:vMerge w:val="restart"/>
            <w:tcMar>
              <w:top w:w="50" w:type="dxa"/>
              <w:left w:w="100" w:type="dxa"/>
            </w:tcMar>
            <w:vAlign w:val="center"/>
          </w:tcPr>
          <w:p w14:paraId="1097305F" w14:textId="77777777" w:rsidR="00323729" w:rsidRDefault="00F8312D">
            <w:pPr>
              <w:spacing w:after="0"/>
              <w:ind w:left="135"/>
            </w:pPr>
            <w:r>
              <w:rPr>
                <w:rFonts w:ascii="Times New Roman" w:hAnsi="Times New Roman"/>
                <w:b/>
                <w:color w:val="000000"/>
                <w:sz w:val="24"/>
              </w:rPr>
              <w:t xml:space="preserve">№ п/п </w:t>
            </w:r>
          </w:p>
          <w:p w14:paraId="132755A7" w14:textId="77777777" w:rsidR="00323729" w:rsidRDefault="00323729">
            <w:pPr>
              <w:spacing w:after="0"/>
              <w:ind w:left="135"/>
            </w:pPr>
          </w:p>
        </w:tc>
        <w:tc>
          <w:tcPr>
            <w:tcW w:w="3168" w:type="dxa"/>
            <w:vMerge w:val="restart"/>
            <w:tcMar>
              <w:top w:w="50" w:type="dxa"/>
              <w:left w:w="100" w:type="dxa"/>
            </w:tcMar>
            <w:vAlign w:val="center"/>
          </w:tcPr>
          <w:p w14:paraId="670D906D" w14:textId="77777777" w:rsidR="00323729" w:rsidRDefault="00F8312D">
            <w:pPr>
              <w:spacing w:after="0"/>
              <w:ind w:left="135"/>
            </w:pPr>
            <w:r>
              <w:rPr>
                <w:rFonts w:ascii="Times New Roman" w:hAnsi="Times New Roman"/>
                <w:b/>
                <w:color w:val="000000"/>
                <w:sz w:val="24"/>
              </w:rPr>
              <w:t xml:space="preserve">Наименование разделов и тем программы </w:t>
            </w:r>
          </w:p>
          <w:p w14:paraId="0E6A9E9C" w14:textId="77777777" w:rsidR="00323729" w:rsidRDefault="00323729">
            <w:pPr>
              <w:spacing w:after="0"/>
              <w:ind w:left="135"/>
            </w:pPr>
          </w:p>
        </w:tc>
        <w:tc>
          <w:tcPr>
            <w:tcW w:w="0" w:type="auto"/>
            <w:gridSpan w:val="3"/>
            <w:tcMar>
              <w:top w:w="50" w:type="dxa"/>
              <w:left w:w="100" w:type="dxa"/>
            </w:tcMar>
            <w:vAlign w:val="center"/>
          </w:tcPr>
          <w:p w14:paraId="2B538790" w14:textId="77777777" w:rsidR="00323729" w:rsidRDefault="00F831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E845E54"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77238D23" w14:textId="77777777" w:rsidR="00323729" w:rsidRDefault="00323729">
            <w:pPr>
              <w:spacing w:after="0"/>
              <w:ind w:left="135"/>
            </w:pPr>
          </w:p>
        </w:tc>
      </w:tr>
      <w:tr w:rsidR="00323729" w14:paraId="750F99F4" w14:textId="77777777">
        <w:trPr>
          <w:trHeight w:val="144"/>
          <w:tblCellSpacing w:w="0" w:type="dxa"/>
        </w:trPr>
        <w:tc>
          <w:tcPr>
            <w:tcW w:w="0" w:type="auto"/>
            <w:vMerge/>
            <w:tcBorders>
              <w:top w:val="nil"/>
            </w:tcBorders>
            <w:tcMar>
              <w:top w:w="50" w:type="dxa"/>
              <w:left w:w="100" w:type="dxa"/>
            </w:tcMar>
          </w:tcPr>
          <w:p w14:paraId="1FD6E8D9" w14:textId="77777777" w:rsidR="00323729" w:rsidRDefault="00323729"/>
        </w:tc>
        <w:tc>
          <w:tcPr>
            <w:tcW w:w="0" w:type="auto"/>
            <w:vMerge/>
            <w:tcBorders>
              <w:top w:val="nil"/>
            </w:tcBorders>
            <w:tcMar>
              <w:top w:w="50" w:type="dxa"/>
              <w:left w:w="100" w:type="dxa"/>
            </w:tcMar>
          </w:tcPr>
          <w:p w14:paraId="12AF9A50" w14:textId="77777777" w:rsidR="00323729" w:rsidRDefault="00323729"/>
        </w:tc>
        <w:tc>
          <w:tcPr>
            <w:tcW w:w="966" w:type="dxa"/>
            <w:tcMar>
              <w:top w:w="50" w:type="dxa"/>
              <w:left w:w="100" w:type="dxa"/>
            </w:tcMar>
            <w:vAlign w:val="center"/>
          </w:tcPr>
          <w:p w14:paraId="75BF9B7E" w14:textId="77777777" w:rsidR="00323729" w:rsidRDefault="00F8312D">
            <w:pPr>
              <w:spacing w:after="0"/>
              <w:ind w:left="135"/>
            </w:pPr>
            <w:r>
              <w:rPr>
                <w:rFonts w:ascii="Times New Roman" w:hAnsi="Times New Roman"/>
                <w:b/>
                <w:color w:val="000000"/>
                <w:sz w:val="24"/>
              </w:rPr>
              <w:t xml:space="preserve">Всего </w:t>
            </w:r>
          </w:p>
          <w:p w14:paraId="52BD25F6" w14:textId="77777777" w:rsidR="00323729" w:rsidRDefault="00323729">
            <w:pPr>
              <w:spacing w:after="0"/>
              <w:ind w:left="135"/>
            </w:pPr>
          </w:p>
        </w:tc>
        <w:tc>
          <w:tcPr>
            <w:tcW w:w="1687" w:type="dxa"/>
            <w:tcMar>
              <w:top w:w="50" w:type="dxa"/>
              <w:left w:w="100" w:type="dxa"/>
            </w:tcMar>
            <w:vAlign w:val="center"/>
          </w:tcPr>
          <w:p w14:paraId="3D662B81" w14:textId="77777777" w:rsidR="00323729" w:rsidRDefault="00F8312D">
            <w:pPr>
              <w:spacing w:after="0"/>
              <w:ind w:left="135"/>
            </w:pPr>
            <w:r>
              <w:rPr>
                <w:rFonts w:ascii="Times New Roman" w:hAnsi="Times New Roman"/>
                <w:b/>
                <w:color w:val="000000"/>
                <w:sz w:val="24"/>
              </w:rPr>
              <w:t xml:space="preserve">Контрольные работы </w:t>
            </w:r>
          </w:p>
          <w:p w14:paraId="139FC53D" w14:textId="77777777" w:rsidR="00323729" w:rsidRDefault="00323729">
            <w:pPr>
              <w:spacing w:after="0"/>
              <w:ind w:left="135"/>
            </w:pPr>
          </w:p>
        </w:tc>
        <w:tc>
          <w:tcPr>
            <w:tcW w:w="1774" w:type="dxa"/>
            <w:tcMar>
              <w:top w:w="50" w:type="dxa"/>
              <w:left w:w="100" w:type="dxa"/>
            </w:tcMar>
            <w:vAlign w:val="center"/>
          </w:tcPr>
          <w:p w14:paraId="735E72AC" w14:textId="77777777" w:rsidR="00323729" w:rsidRDefault="00F8312D">
            <w:pPr>
              <w:spacing w:after="0"/>
              <w:ind w:left="135"/>
            </w:pPr>
            <w:r>
              <w:rPr>
                <w:rFonts w:ascii="Times New Roman" w:hAnsi="Times New Roman"/>
                <w:b/>
                <w:color w:val="000000"/>
                <w:sz w:val="24"/>
              </w:rPr>
              <w:t xml:space="preserve">Практические работы </w:t>
            </w:r>
          </w:p>
          <w:p w14:paraId="09623590" w14:textId="77777777" w:rsidR="00323729" w:rsidRDefault="00323729">
            <w:pPr>
              <w:spacing w:after="0"/>
              <w:ind w:left="135"/>
            </w:pPr>
          </w:p>
        </w:tc>
        <w:tc>
          <w:tcPr>
            <w:tcW w:w="0" w:type="auto"/>
            <w:vMerge/>
            <w:tcBorders>
              <w:top w:val="nil"/>
            </w:tcBorders>
            <w:tcMar>
              <w:top w:w="50" w:type="dxa"/>
              <w:left w:w="100" w:type="dxa"/>
            </w:tcMar>
          </w:tcPr>
          <w:p w14:paraId="17AD7935" w14:textId="77777777" w:rsidR="00323729" w:rsidRDefault="00323729"/>
        </w:tc>
      </w:tr>
      <w:tr w:rsidR="00323729" w:rsidRPr="000B029A" w14:paraId="455E9FF1" w14:textId="77777777">
        <w:trPr>
          <w:trHeight w:val="144"/>
          <w:tblCellSpacing w:w="0" w:type="dxa"/>
        </w:trPr>
        <w:tc>
          <w:tcPr>
            <w:tcW w:w="456" w:type="dxa"/>
            <w:tcMar>
              <w:top w:w="50" w:type="dxa"/>
              <w:left w:w="100" w:type="dxa"/>
            </w:tcMar>
            <w:vAlign w:val="center"/>
          </w:tcPr>
          <w:p w14:paraId="72920C37" w14:textId="77777777" w:rsidR="00323729" w:rsidRDefault="00F8312D">
            <w:pPr>
              <w:spacing w:after="0"/>
            </w:pPr>
            <w:r>
              <w:rPr>
                <w:rFonts w:ascii="Times New Roman" w:hAnsi="Times New Roman"/>
                <w:color w:val="000000"/>
                <w:sz w:val="24"/>
              </w:rPr>
              <w:t>1</w:t>
            </w:r>
          </w:p>
        </w:tc>
        <w:tc>
          <w:tcPr>
            <w:tcW w:w="3168" w:type="dxa"/>
            <w:tcMar>
              <w:top w:w="50" w:type="dxa"/>
              <w:left w:w="100" w:type="dxa"/>
            </w:tcMar>
            <w:vAlign w:val="center"/>
          </w:tcPr>
          <w:p w14:paraId="67EB8D71" w14:textId="77777777" w:rsidR="00323729" w:rsidRPr="00F8312D" w:rsidRDefault="00F8312D">
            <w:pPr>
              <w:spacing w:after="0"/>
              <w:ind w:left="135"/>
              <w:rPr>
                <w:lang w:val="ru-RU"/>
              </w:rPr>
            </w:pPr>
            <w:r w:rsidRPr="00F8312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529E24C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7F6DD3D"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4921DF0" w14:textId="77777777" w:rsidR="00323729" w:rsidRDefault="00323729">
            <w:pPr>
              <w:spacing w:after="0"/>
              <w:ind w:left="135"/>
              <w:jc w:val="center"/>
            </w:pPr>
          </w:p>
        </w:tc>
        <w:tc>
          <w:tcPr>
            <w:tcW w:w="2615" w:type="dxa"/>
            <w:tcMar>
              <w:top w:w="50" w:type="dxa"/>
              <w:left w:w="100" w:type="dxa"/>
            </w:tcMar>
            <w:vAlign w:val="center"/>
          </w:tcPr>
          <w:p w14:paraId="2493638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17C31D4C" w14:textId="77777777">
        <w:trPr>
          <w:trHeight w:val="144"/>
          <w:tblCellSpacing w:w="0" w:type="dxa"/>
        </w:trPr>
        <w:tc>
          <w:tcPr>
            <w:tcW w:w="456" w:type="dxa"/>
            <w:tcMar>
              <w:top w:w="50" w:type="dxa"/>
              <w:left w:w="100" w:type="dxa"/>
            </w:tcMar>
            <w:vAlign w:val="center"/>
          </w:tcPr>
          <w:p w14:paraId="5A2AAF39" w14:textId="77777777" w:rsidR="00323729" w:rsidRDefault="00F8312D">
            <w:pPr>
              <w:spacing w:after="0"/>
            </w:pPr>
            <w:r>
              <w:rPr>
                <w:rFonts w:ascii="Times New Roman" w:hAnsi="Times New Roman"/>
                <w:color w:val="000000"/>
                <w:sz w:val="24"/>
              </w:rPr>
              <w:t>2</w:t>
            </w:r>
          </w:p>
        </w:tc>
        <w:tc>
          <w:tcPr>
            <w:tcW w:w="3168" w:type="dxa"/>
            <w:tcMar>
              <w:top w:w="50" w:type="dxa"/>
              <w:left w:w="100" w:type="dxa"/>
            </w:tcMar>
            <w:vAlign w:val="center"/>
          </w:tcPr>
          <w:p w14:paraId="32911345" w14:textId="77777777" w:rsidR="00323729" w:rsidRDefault="00F831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29D17AF" w14:textId="77777777" w:rsidR="00323729" w:rsidRDefault="00F831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FA25157"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175C5C" w14:textId="77777777" w:rsidR="00323729" w:rsidRDefault="00323729">
            <w:pPr>
              <w:spacing w:after="0"/>
              <w:ind w:left="135"/>
              <w:jc w:val="center"/>
            </w:pPr>
          </w:p>
        </w:tc>
        <w:tc>
          <w:tcPr>
            <w:tcW w:w="2615" w:type="dxa"/>
            <w:tcMar>
              <w:top w:w="50" w:type="dxa"/>
              <w:left w:w="100" w:type="dxa"/>
            </w:tcMar>
            <w:vAlign w:val="center"/>
          </w:tcPr>
          <w:p w14:paraId="283F198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6795DFDD" w14:textId="77777777">
        <w:trPr>
          <w:trHeight w:val="144"/>
          <w:tblCellSpacing w:w="0" w:type="dxa"/>
        </w:trPr>
        <w:tc>
          <w:tcPr>
            <w:tcW w:w="456" w:type="dxa"/>
            <w:tcMar>
              <w:top w:w="50" w:type="dxa"/>
              <w:left w:w="100" w:type="dxa"/>
            </w:tcMar>
            <w:vAlign w:val="center"/>
          </w:tcPr>
          <w:p w14:paraId="3347AA80" w14:textId="77777777" w:rsidR="00323729" w:rsidRDefault="00F8312D">
            <w:pPr>
              <w:spacing w:after="0"/>
            </w:pPr>
            <w:r>
              <w:rPr>
                <w:rFonts w:ascii="Times New Roman" w:hAnsi="Times New Roman"/>
                <w:color w:val="000000"/>
                <w:sz w:val="24"/>
              </w:rPr>
              <w:t>3</w:t>
            </w:r>
          </w:p>
        </w:tc>
        <w:tc>
          <w:tcPr>
            <w:tcW w:w="3168" w:type="dxa"/>
            <w:tcMar>
              <w:top w:w="50" w:type="dxa"/>
              <w:left w:w="100" w:type="dxa"/>
            </w:tcMar>
            <w:vAlign w:val="center"/>
          </w:tcPr>
          <w:p w14:paraId="5F64CBB0" w14:textId="77777777" w:rsidR="00323729" w:rsidRDefault="00F831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38E6FAF3" w14:textId="77777777" w:rsidR="00323729" w:rsidRDefault="00F831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0361838" w14:textId="77777777" w:rsidR="00323729" w:rsidRDefault="00323729">
            <w:pPr>
              <w:spacing w:after="0"/>
              <w:ind w:left="135"/>
              <w:jc w:val="center"/>
            </w:pPr>
          </w:p>
        </w:tc>
        <w:tc>
          <w:tcPr>
            <w:tcW w:w="1774" w:type="dxa"/>
            <w:tcMar>
              <w:top w:w="50" w:type="dxa"/>
              <w:left w:w="100" w:type="dxa"/>
            </w:tcMar>
            <w:vAlign w:val="center"/>
          </w:tcPr>
          <w:p w14:paraId="064BCAF4" w14:textId="77777777" w:rsidR="00323729" w:rsidRDefault="00323729">
            <w:pPr>
              <w:spacing w:after="0"/>
              <w:ind w:left="135"/>
              <w:jc w:val="center"/>
            </w:pPr>
          </w:p>
        </w:tc>
        <w:tc>
          <w:tcPr>
            <w:tcW w:w="2615" w:type="dxa"/>
            <w:tcMar>
              <w:top w:w="50" w:type="dxa"/>
              <w:left w:w="100" w:type="dxa"/>
            </w:tcMar>
            <w:vAlign w:val="center"/>
          </w:tcPr>
          <w:p w14:paraId="24B5A55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448321EC" w14:textId="77777777">
        <w:trPr>
          <w:trHeight w:val="144"/>
          <w:tblCellSpacing w:w="0" w:type="dxa"/>
        </w:trPr>
        <w:tc>
          <w:tcPr>
            <w:tcW w:w="456" w:type="dxa"/>
            <w:tcMar>
              <w:top w:w="50" w:type="dxa"/>
              <w:left w:w="100" w:type="dxa"/>
            </w:tcMar>
            <w:vAlign w:val="center"/>
          </w:tcPr>
          <w:p w14:paraId="7BB9FD85" w14:textId="77777777" w:rsidR="00323729" w:rsidRDefault="00F8312D">
            <w:pPr>
              <w:spacing w:after="0"/>
            </w:pPr>
            <w:r>
              <w:rPr>
                <w:rFonts w:ascii="Times New Roman" w:hAnsi="Times New Roman"/>
                <w:color w:val="000000"/>
                <w:sz w:val="24"/>
              </w:rPr>
              <w:t>4</w:t>
            </w:r>
          </w:p>
        </w:tc>
        <w:tc>
          <w:tcPr>
            <w:tcW w:w="3168" w:type="dxa"/>
            <w:tcMar>
              <w:top w:w="50" w:type="dxa"/>
              <w:left w:w="100" w:type="dxa"/>
            </w:tcMar>
            <w:vAlign w:val="center"/>
          </w:tcPr>
          <w:p w14:paraId="293FC829" w14:textId="77777777" w:rsidR="00323729" w:rsidRDefault="00F831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0EEE95A7" w14:textId="77777777" w:rsidR="00323729" w:rsidRDefault="00F831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1EFE974"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BDBF36A" w14:textId="77777777" w:rsidR="00323729" w:rsidRDefault="00323729">
            <w:pPr>
              <w:spacing w:after="0"/>
              <w:ind w:left="135"/>
              <w:jc w:val="center"/>
            </w:pPr>
          </w:p>
        </w:tc>
        <w:tc>
          <w:tcPr>
            <w:tcW w:w="2615" w:type="dxa"/>
            <w:tcMar>
              <w:top w:w="50" w:type="dxa"/>
              <w:left w:w="100" w:type="dxa"/>
            </w:tcMar>
            <w:vAlign w:val="center"/>
          </w:tcPr>
          <w:p w14:paraId="6015EF1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3AF12898" w14:textId="77777777">
        <w:trPr>
          <w:trHeight w:val="144"/>
          <w:tblCellSpacing w:w="0" w:type="dxa"/>
        </w:trPr>
        <w:tc>
          <w:tcPr>
            <w:tcW w:w="456" w:type="dxa"/>
            <w:tcMar>
              <w:top w:w="50" w:type="dxa"/>
              <w:left w:w="100" w:type="dxa"/>
            </w:tcMar>
            <w:vAlign w:val="center"/>
          </w:tcPr>
          <w:p w14:paraId="75B93445" w14:textId="77777777" w:rsidR="00323729" w:rsidRDefault="00F8312D">
            <w:pPr>
              <w:spacing w:after="0"/>
            </w:pPr>
            <w:r>
              <w:rPr>
                <w:rFonts w:ascii="Times New Roman" w:hAnsi="Times New Roman"/>
                <w:color w:val="000000"/>
                <w:sz w:val="24"/>
              </w:rPr>
              <w:t>5</w:t>
            </w:r>
          </w:p>
        </w:tc>
        <w:tc>
          <w:tcPr>
            <w:tcW w:w="3168" w:type="dxa"/>
            <w:tcMar>
              <w:top w:w="50" w:type="dxa"/>
              <w:left w:w="100" w:type="dxa"/>
            </w:tcMar>
            <w:vAlign w:val="center"/>
          </w:tcPr>
          <w:p w14:paraId="5D173D97" w14:textId="77777777" w:rsidR="00323729" w:rsidRDefault="00F8312D">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14:paraId="5FA2B3E1" w14:textId="77777777" w:rsidR="00323729" w:rsidRDefault="00F831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FDB9966" w14:textId="77777777" w:rsidR="00323729" w:rsidRDefault="00323729">
            <w:pPr>
              <w:spacing w:after="0"/>
              <w:ind w:left="135"/>
              <w:jc w:val="center"/>
            </w:pPr>
          </w:p>
        </w:tc>
        <w:tc>
          <w:tcPr>
            <w:tcW w:w="1774" w:type="dxa"/>
            <w:tcMar>
              <w:top w:w="50" w:type="dxa"/>
              <w:left w:w="100" w:type="dxa"/>
            </w:tcMar>
            <w:vAlign w:val="center"/>
          </w:tcPr>
          <w:p w14:paraId="2698D604" w14:textId="77777777" w:rsidR="00323729" w:rsidRDefault="00323729">
            <w:pPr>
              <w:spacing w:after="0"/>
              <w:ind w:left="135"/>
              <w:jc w:val="center"/>
            </w:pPr>
          </w:p>
        </w:tc>
        <w:tc>
          <w:tcPr>
            <w:tcW w:w="2615" w:type="dxa"/>
            <w:tcMar>
              <w:top w:w="50" w:type="dxa"/>
              <w:left w:w="100" w:type="dxa"/>
            </w:tcMar>
            <w:vAlign w:val="center"/>
          </w:tcPr>
          <w:p w14:paraId="505729F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6AFB1467" w14:textId="77777777">
        <w:trPr>
          <w:trHeight w:val="144"/>
          <w:tblCellSpacing w:w="0" w:type="dxa"/>
        </w:trPr>
        <w:tc>
          <w:tcPr>
            <w:tcW w:w="456" w:type="dxa"/>
            <w:tcMar>
              <w:top w:w="50" w:type="dxa"/>
              <w:left w:w="100" w:type="dxa"/>
            </w:tcMar>
            <w:vAlign w:val="center"/>
          </w:tcPr>
          <w:p w14:paraId="50AF167A" w14:textId="77777777" w:rsidR="00323729" w:rsidRDefault="00F8312D">
            <w:pPr>
              <w:spacing w:after="0"/>
            </w:pPr>
            <w:r>
              <w:rPr>
                <w:rFonts w:ascii="Times New Roman" w:hAnsi="Times New Roman"/>
                <w:color w:val="000000"/>
                <w:sz w:val="24"/>
              </w:rPr>
              <w:t>6</w:t>
            </w:r>
          </w:p>
        </w:tc>
        <w:tc>
          <w:tcPr>
            <w:tcW w:w="3168" w:type="dxa"/>
            <w:tcMar>
              <w:top w:w="50" w:type="dxa"/>
              <w:left w:w="100" w:type="dxa"/>
            </w:tcMar>
            <w:vAlign w:val="center"/>
          </w:tcPr>
          <w:p w14:paraId="67FE1631" w14:textId="77777777" w:rsidR="00323729" w:rsidRDefault="00F831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9A647C5" w14:textId="77777777" w:rsidR="00323729" w:rsidRDefault="00F831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B1C0E9C"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E69396F" w14:textId="77777777" w:rsidR="00323729" w:rsidRDefault="00323729">
            <w:pPr>
              <w:spacing w:after="0"/>
              <w:ind w:left="135"/>
              <w:jc w:val="center"/>
            </w:pPr>
          </w:p>
        </w:tc>
        <w:tc>
          <w:tcPr>
            <w:tcW w:w="2615" w:type="dxa"/>
            <w:tcMar>
              <w:top w:w="50" w:type="dxa"/>
              <w:left w:w="100" w:type="dxa"/>
            </w:tcMar>
            <w:vAlign w:val="center"/>
          </w:tcPr>
          <w:p w14:paraId="45CD2B1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74600A9E" w14:textId="77777777">
        <w:trPr>
          <w:trHeight w:val="144"/>
          <w:tblCellSpacing w:w="0" w:type="dxa"/>
        </w:trPr>
        <w:tc>
          <w:tcPr>
            <w:tcW w:w="456" w:type="dxa"/>
            <w:tcMar>
              <w:top w:w="50" w:type="dxa"/>
              <w:left w:w="100" w:type="dxa"/>
            </w:tcMar>
            <w:vAlign w:val="center"/>
          </w:tcPr>
          <w:p w14:paraId="3D4AA7B5" w14:textId="77777777" w:rsidR="00323729" w:rsidRDefault="00F8312D">
            <w:pPr>
              <w:spacing w:after="0"/>
            </w:pPr>
            <w:r>
              <w:rPr>
                <w:rFonts w:ascii="Times New Roman" w:hAnsi="Times New Roman"/>
                <w:color w:val="000000"/>
                <w:sz w:val="24"/>
              </w:rPr>
              <w:t>7</w:t>
            </w:r>
          </w:p>
        </w:tc>
        <w:tc>
          <w:tcPr>
            <w:tcW w:w="3168" w:type="dxa"/>
            <w:tcMar>
              <w:top w:w="50" w:type="dxa"/>
              <w:left w:w="100" w:type="dxa"/>
            </w:tcMar>
            <w:vAlign w:val="center"/>
          </w:tcPr>
          <w:p w14:paraId="7410A0FE" w14:textId="77777777" w:rsidR="00323729" w:rsidRPr="00F8312D" w:rsidRDefault="00F8312D">
            <w:pPr>
              <w:spacing w:after="0"/>
              <w:ind w:left="135"/>
              <w:rPr>
                <w:lang w:val="ru-RU"/>
              </w:rPr>
            </w:pPr>
            <w:r w:rsidRPr="00F8312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8312D">
              <w:rPr>
                <w:rFonts w:ascii="Times New Roman" w:hAnsi="Times New Roman"/>
                <w:color w:val="000000"/>
                <w:sz w:val="24"/>
                <w:lang w:val="ru-RU"/>
              </w:rPr>
              <w:t>Х века</w:t>
            </w:r>
          </w:p>
        </w:tc>
        <w:tc>
          <w:tcPr>
            <w:tcW w:w="966" w:type="dxa"/>
            <w:tcMar>
              <w:top w:w="50" w:type="dxa"/>
              <w:left w:w="100" w:type="dxa"/>
            </w:tcMar>
            <w:vAlign w:val="center"/>
          </w:tcPr>
          <w:p w14:paraId="3CFD331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89E259D" w14:textId="77777777" w:rsidR="00323729" w:rsidRDefault="00323729">
            <w:pPr>
              <w:spacing w:after="0"/>
              <w:ind w:left="135"/>
              <w:jc w:val="center"/>
            </w:pPr>
          </w:p>
        </w:tc>
        <w:tc>
          <w:tcPr>
            <w:tcW w:w="1774" w:type="dxa"/>
            <w:tcMar>
              <w:top w:w="50" w:type="dxa"/>
              <w:left w:w="100" w:type="dxa"/>
            </w:tcMar>
            <w:vAlign w:val="center"/>
          </w:tcPr>
          <w:p w14:paraId="4615E894" w14:textId="77777777" w:rsidR="00323729" w:rsidRDefault="00323729">
            <w:pPr>
              <w:spacing w:after="0"/>
              <w:ind w:left="135"/>
              <w:jc w:val="center"/>
            </w:pPr>
          </w:p>
        </w:tc>
        <w:tc>
          <w:tcPr>
            <w:tcW w:w="2615" w:type="dxa"/>
            <w:tcMar>
              <w:top w:w="50" w:type="dxa"/>
              <w:left w:w="100" w:type="dxa"/>
            </w:tcMar>
            <w:vAlign w:val="center"/>
          </w:tcPr>
          <w:p w14:paraId="518848D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4FD67FE6" w14:textId="77777777">
        <w:trPr>
          <w:trHeight w:val="144"/>
          <w:tblCellSpacing w:w="0" w:type="dxa"/>
        </w:trPr>
        <w:tc>
          <w:tcPr>
            <w:tcW w:w="456" w:type="dxa"/>
            <w:tcMar>
              <w:top w:w="50" w:type="dxa"/>
              <w:left w:w="100" w:type="dxa"/>
            </w:tcMar>
            <w:vAlign w:val="center"/>
          </w:tcPr>
          <w:p w14:paraId="2384426A" w14:textId="77777777" w:rsidR="00323729" w:rsidRDefault="00F8312D">
            <w:pPr>
              <w:spacing w:after="0"/>
            </w:pPr>
            <w:r>
              <w:rPr>
                <w:rFonts w:ascii="Times New Roman" w:hAnsi="Times New Roman"/>
                <w:color w:val="000000"/>
                <w:sz w:val="24"/>
              </w:rPr>
              <w:t>8</w:t>
            </w:r>
          </w:p>
        </w:tc>
        <w:tc>
          <w:tcPr>
            <w:tcW w:w="3168" w:type="dxa"/>
            <w:tcMar>
              <w:top w:w="50" w:type="dxa"/>
              <w:left w:w="100" w:type="dxa"/>
            </w:tcMar>
            <w:vAlign w:val="center"/>
          </w:tcPr>
          <w:p w14:paraId="23F4AF75" w14:textId="77777777" w:rsidR="00323729" w:rsidRDefault="00F8312D">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14:paraId="7CFBD1E6" w14:textId="77777777" w:rsidR="00323729" w:rsidRDefault="00F8312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3B05FCF"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05880C3" w14:textId="77777777" w:rsidR="00323729" w:rsidRDefault="00323729">
            <w:pPr>
              <w:spacing w:after="0"/>
              <w:ind w:left="135"/>
              <w:jc w:val="center"/>
            </w:pPr>
          </w:p>
        </w:tc>
        <w:tc>
          <w:tcPr>
            <w:tcW w:w="2615" w:type="dxa"/>
            <w:tcMar>
              <w:top w:w="50" w:type="dxa"/>
              <w:left w:w="100" w:type="dxa"/>
            </w:tcMar>
            <w:vAlign w:val="center"/>
          </w:tcPr>
          <w:p w14:paraId="5E50764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0FA09381" w14:textId="77777777">
        <w:trPr>
          <w:trHeight w:val="144"/>
          <w:tblCellSpacing w:w="0" w:type="dxa"/>
        </w:trPr>
        <w:tc>
          <w:tcPr>
            <w:tcW w:w="456" w:type="dxa"/>
            <w:tcMar>
              <w:top w:w="50" w:type="dxa"/>
              <w:left w:w="100" w:type="dxa"/>
            </w:tcMar>
            <w:vAlign w:val="center"/>
          </w:tcPr>
          <w:p w14:paraId="72F57750" w14:textId="77777777" w:rsidR="00323729" w:rsidRDefault="00F8312D">
            <w:pPr>
              <w:spacing w:after="0"/>
            </w:pPr>
            <w:r>
              <w:rPr>
                <w:rFonts w:ascii="Times New Roman" w:hAnsi="Times New Roman"/>
                <w:color w:val="000000"/>
                <w:sz w:val="24"/>
              </w:rPr>
              <w:t>9</w:t>
            </w:r>
          </w:p>
        </w:tc>
        <w:tc>
          <w:tcPr>
            <w:tcW w:w="3168" w:type="dxa"/>
            <w:tcMar>
              <w:top w:w="50" w:type="dxa"/>
              <w:left w:w="100" w:type="dxa"/>
            </w:tcMar>
            <w:vAlign w:val="center"/>
          </w:tcPr>
          <w:p w14:paraId="4DEF335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8312D">
              <w:rPr>
                <w:rFonts w:ascii="Times New Roman" w:hAnsi="Times New Roman"/>
                <w:color w:val="000000"/>
                <w:sz w:val="24"/>
                <w:lang w:val="ru-RU"/>
              </w:rPr>
              <w:t xml:space="preserve"> века</w:t>
            </w:r>
          </w:p>
        </w:tc>
        <w:tc>
          <w:tcPr>
            <w:tcW w:w="966" w:type="dxa"/>
            <w:tcMar>
              <w:top w:w="50" w:type="dxa"/>
              <w:left w:w="100" w:type="dxa"/>
            </w:tcMar>
            <w:vAlign w:val="center"/>
          </w:tcPr>
          <w:p w14:paraId="6C90A2F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3C9815B" w14:textId="77777777" w:rsidR="00323729" w:rsidRDefault="00323729">
            <w:pPr>
              <w:spacing w:after="0"/>
              <w:ind w:left="135"/>
              <w:jc w:val="center"/>
            </w:pPr>
          </w:p>
        </w:tc>
        <w:tc>
          <w:tcPr>
            <w:tcW w:w="1774" w:type="dxa"/>
            <w:tcMar>
              <w:top w:w="50" w:type="dxa"/>
              <w:left w:w="100" w:type="dxa"/>
            </w:tcMar>
            <w:vAlign w:val="center"/>
          </w:tcPr>
          <w:p w14:paraId="6474316F" w14:textId="77777777" w:rsidR="00323729" w:rsidRDefault="00323729">
            <w:pPr>
              <w:spacing w:after="0"/>
              <w:ind w:left="135"/>
              <w:jc w:val="center"/>
            </w:pPr>
          </w:p>
        </w:tc>
        <w:tc>
          <w:tcPr>
            <w:tcW w:w="2615" w:type="dxa"/>
            <w:tcMar>
              <w:top w:w="50" w:type="dxa"/>
              <w:left w:w="100" w:type="dxa"/>
            </w:tcMar>
            <w:vAlign w:val="center"/>
          </w:tcPr>
          <w:p w14:paraId="5899641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2C0D7956" w14:textId="77777777">
        <w:trPr>
          <w:trHeight w:val="144"/>
          <w:tblCellSpacing w:w="0" w:type="dxa"/>
        </w:trPr>
        <w:tc>
          <w:tcPr>
            <w:tcW w:w="456" w:type="dxa"/>
            <w:tcMar>
              <w:top w:w="50" w:type="dxa"/>
              <w:left w:w="100" w:type="dxa"/>
            </w:tcMar>
            <w:vAlign w:val="center"/>
          </w:tcPr>
          <w:p w14:paraId="1E477F9A" w14:textId="77777777" w:rsidR="00323729" w:rsidRDefault="00F8312D">
            <w:pPr>
              <w:spacing w:after="0"/>
            </w:pPr>
            <w:r>
              <w:rPr>
                <w:rFonts w:ascii="Times New Roman" w:hAnsi="Times New Roman"/>
                <w:color w:val="000000"/>
                <w:sz w:val="24"/>
              </w:rPr>
              <w:t>10</w:t>
            </w:r>
          </w:p>
        </w:tc>
        <w:tc>
          <w:tcPr>
            <w:tcW w:w="3168" w:type="dxa"/>
            <w:tcMar>
              <w:top w:w="50" w:type="dxa"/>
              <w:left w:w="100" w:type="dxa"/>
            </w:tcMar>
            <w:vAlign w:val="center"/>
          </w:tcPr>
          <w:p w14:paraId="37F6F237"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17B6F57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0F35C4C"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328C4CB" w14:textId="77777777" w:rsidR="00323729" w:rsidRDefault="00323729">
            <w:pPr>
              <w:spacing w:after="0"/>
              <w:ind w:left="135"/>
              <w:jc w:val="center"/>
            </w:pPr>
          </w:p>
        </w:tc>
        <w:tc>
          <w:tcPr>
            <w:tcW w:w="2615" w:type="dxa"/>
            <w:tcMar>
              <w:top w:w="50" w:type="dxa"/>
              <w:left w:w="100" w:type="dxa"/>
            </w:tcMar>
            <w:vAlign w:val="center"/>
          </w:tcPr>
          <w:p w14:paraId="7E12A33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6D4D506E" w14:textId="77777777">
        <w:trPr>
          <w:trHeight w:val="144"/>
          <w:tblCellSpacing w:w="0" w:type="dxa"/>
        </w:trPr>
        <w:tc>
          <w:tcPr>
            <w:tcW w:w="456" w:type="dxa"/>
            <w:tcMar>
              <w:top w:w="50" w:type="dxa"/>
              <w:left w:w="100" w:type="dxa"/>
            </w:tcMar>
            <w:vAlign w:val="center"/>
          </w:tcPr>
          <w:p w14:paraId="1BF49CCE" w14:textId="77777777" w:rsidR="00323729" w:rsidRDefault="00F8312D">
            <w:pPr>
              <w:spacing w:after="0"/>
            </w:pPr>
            <w:r>
              <w:rPr>
                <w:rFonts w:ascii="Times New Roman" w:hAnsi="Times New Roman"/>
                <w:color w:val="000000"/>
                <w:sz w:val="24"/>
              </w:rPr>
              <w:t>11</w:t>
            </w:r>
          </w:p>
        </w:tc>
        <w:tc>
          <w:tcPr>
            <w:tcW w:w="3168" w:type="dxa"/>
            <w:tcMar>
              <w:top w:w="50" w:type="dxa"/>
              <w:left w:w="100" w:type="dxa"/>
            </w:tcMar>
            <w:vAlign w:val="center"/>
          </w:tcPr>
          <w:p w14:paraId="12304608" w14:textId="77777777" w:rsidR="00323729" w:rsidRDefault="00F831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60FB6769" w14:textId="77777777" w:rsidR="00323729" w:rsidRDefault="00F831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7BB246D"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171380C" w14:textId="77777777" w:rsidR="00323729" w:rsidRDefault="00323729">
            <w:pPr>
              <w:spacing w:after="0"/>
              <w:ind w:left="135"/>
              <w:jc w:val="center"/>
            </w:pPr>
          </w:p>
        </w:tc>
        <w:tc>
          <w:tcPr>
            <w:tcW w:w="2615" w:type="dxa"/>
            <w:tcMar>
              <w:top w:w="50" w:type="dxa"/>
              <w:left w:w="100" w:type="dxa"/>
            </w:tcMar>
            <w:vAlign w:val="center"/>
          </w:tcPr>
          <w:p w14:paraId="7F80050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15405D2A" w14:textId="77777777">
        <w:trPr>
          <w:trHeight w:val="144"/>
          <w:tblCellSpacing w:w="0" w:type="dxa"/>
        </w:trPr>
        <w:tc>
          <w:tcPr>
            <w:tcW w:w="456" w:type="dxa"/>
            <w:tcMar>
              <w:top w:w="50" w:type="dxa"/>
              <w:left w:w="100" w:type="dxa"/>
            </w:tcMar>
            <w:vAlign w:val="center"/>
          </w:tcPr>
          <w:p w14:paraId="4A136E0B" w14:textId="77777777" w:rsidR="00323729" w:rsidRDefault="00F8312D">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6716CFE" w14:textId="77777777" w:rsidR="00323729" w:rsidRDefault="00F8312D">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286F33AD" w14:textId="77777777" w:rsidR="00323729" w:rsidRDefault="00F8312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D1E40CC" w14:textId="77777777" w:rsidR="00323729" w:rsidRDefault="00323729">
            <w:pPr>
              <w:spacing w:after="0"/>
              <w:ind w:left="135"/>
              <w:jc w:val="center"/>
            </w:pPr>
          </w:p>
        </w:tc>
        <w:tc>
          <w:tcPr>
            <w:tcW w:w="1774" w:type="dxa"/>
            <w:tcMar>
              <w:top w:w="50" w:type="dxa"/>
              <w:left w:w="100" w:type="dxa"/>
            </w:tcMar>
            <w:vAlign w:val="center"/>
          </w:tcPr>
          <w:p w14:paraId="1CA8C0DB" w14:textId="77777777" w:rsidR="00323729" w:rsidRDefault="00323729">
            <w:pPr>
              <w:spacing w:after="0"/>
              <w:ind w:left="135"/>
              <w:jc w:val="center"/>
            </w:pPr>
          </w:p>
        </w:tc>
        <w:tc>
          <w:tcPr>
            <w:tcW w:w="2615" w:type="dxa"/>
            <w:tcMar>
              <w:top w:w="50" w:type="dxa"/>
              <w:left w:w="100" w:type="dxa"/>
            </w:tcMar>
            <w:vAlign w:val="center"/>
          </w:tcPr>
          <w:p w14:paraId="10FB56D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5BCF6B1E" w14:textId="77777777">
        <w:trPr>
          <w:trHeight w:val="144"/>
          <w:tblCellSpacing w:w="0" w:type="dxa"/>
        </w:trPr>
        <w:tc>
          <w:tcPr>
            <w:tcW w:w="456" w:type="dxa"/>
            <w:tcMar>
              <w:top w:w="50" w:type="dxa"/>
              <w:left w:w="100" w:type="dxa"/>
            </w:tcMar>
            <w:vAlign w:val="center"/>
          </w:tcPr>
          <w:p w14:paraId="6142D7EB" w14:textId="77777777" w:rsidR="00323729" w:rsidRDefault="00F8312D">
            <w:pPr>
              <w:spacing w:after="0"/>
            </w:pPr>
            <w:r>
              <w:rPr>
                <w:rFonts w:ascii="Times New Roman" w:hAnsi="Times New Roman"/>
                <w:color w:val="000000"/>
                <w:sz w:val="24"/>
              </w:rPr>
              <w:t>13</w:t>
            </w:r>
          </w:p>
        </w:tc>
        <w:tc>
          <w:tcPr>
            <w:tcW w:w="3168" w:type="dxa"/>
            <w:tcMar>
              <w:top w:w="50" w:type="dxa"/>
              <w:left w:w="100" w:type="dxa"/>
            </w:tcMar>
            <w:vAlign w:val="center"/>
          </w:tcPr>
          <w:p w14:paraId="5C622D08" w14:textId="77777777" w:rsidR="00323729" w:rsidRDefault="00F8312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3D6683DE" w14:textId="77777777" w:rsidR="00323729" w:rsidRDefault="00F831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0DDAE12" w14:textId="77777777" w:rsidR="00323729" w:rsidRDefault="00323729">
            <w:pPr>
              <w:spacing w:after="0"/>
              <w:ind w:left="135"/>
              <w:jc w:val="center"/>
            </w:pPr>
          </w:p>
        </w:tc>
        <w:tc>
          <w:tcPr>
            <w:tcW w:w="1774" w:type="dxa"/>
            <w:tcMar>
              <w:top w:w="50" w:type="dxa"/>
              <w:left w:w="100" w:type="dxa"/>
            </w:tcMar>
            <w:vAlign w:val="center"/>
          </w:tcPr>
          <w:p w14:paraId="736BBAE2" w14:textId="77777777" w:rsidR="00323729" w:rsidRDefault="00323729">
            <w:pPr>
              <w:spacing w:after="0"/>
              <w:ind w:left="135"/>
              <w:jc w:val="center"/>
            </w:pPr>
          </w:p>
        </w:tc>
        <w:tc>
          <w:tcPr>
            <w:tcW w:w="2615" w:type="dxa"/>
            <w:tcMar>
              <w:top w:w="50" w:type="dxa"/>
              <w:left w:w="100" w:type="dxa"/>
            </w:tcMar>
            <w:vAlign w:val="center"/>
          </w:tcPr>
          <w:p w14:paraId="06ED61D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55545058" w14:textId="77777777">
        <w:trPr>
          <w:trHeight w:val="144"/>
          <w:tblCellSpacing w:w="0" w:type="dxa"/>
        </w:trPr>
        <w:tc>
          <w:tcPr>
            <w:tcW w:w="456" w:type="dxa"/>
            <w:tcMar>
              <w:top w:w="50" w:type="dxa"/>
              <w:left w:w="100" w:type="dxa"/>
            </w:tcMar>
            <w:vAlign w:val="center"/>
          </w:tcPr>
          <w:p w14:paraId="3F4D3AF6" w14:textId="77777777" w:rsidR="00323729" w:rsidRDefault="00F8312D">
            <w:pPr>
              <w:spacing w:after="0"/>
            </w:pPr>
            <w:r>
              <w:rPr>
                <w:rFonts w:ascii="Times New Roman" w:hAnsi="Times New Roman"/>
                <w:color w:val="000000"/>
                <w:sz w:val="24"/>
              </w:rPr>
              <w:t>14</w:t>
            </w:r>
          </w:p>
        </w:tc>
        <w:tc>
          <w:tcPr>
            <w:tcW w:w="3168" w:type="dxa"/>
            <w:tcMar>
              <w:top w:w="50" w:type="dxa"/>
              <w:left w:w="100" w:type="dxa"/>
            </w:tcMar>
            <w:vAlign w:val="center"/>
          </w:tcPr>
          <w:p w14:paraId="10DBB9C6" w14:textId="77777777" w:rsidR="00323729" w:rsidRDefault="00F831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872A291" w14:textId="77777777" w:rsidR="00323729" w:rsidRDefault="00F831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0D37303" w14:textId="77777777" w:rsidR="00323729" w:rsidRDefault="00323729">
            <w:pPr>
              <w:spacing w:after="0"/>
              <w:ind w:left="135"/>
              <w:jc w:val="center"/>
            </w:pPr>
          </w:p>
        </w:tc>
        <w:tc>
          <w:tcPr>
            <w:tcW w:w="1774" w:type="dxa"/>
            <w:tcMar>
              <w:top w:w="50" w:type="dxa"/>
              <w:left w:w="100" w:type="dxa"/>
            </w:tcMar>
            <w:vAlign w:val="center"/>
          </w:tcPr>
          <w:p w14:paraId="0AF007DE" w14:textId="77777777" w:rsidR="00323729" w:rsidRDefault="00323729">
            <w:pPr>
              <w:spacing w:after="0"/>
              <w:ind w:left="135"/>
              <w:jc w:val="center"/>
            </w:pPr>
          </w:p>
        </w:tc>
        <w:tc>
          <w:tcPr>
            <w:tcW w:w="2615" w:type="dxa"/>
            <w:tcMar>
              <w:top w:w="50" w:type="dxa"/>
              <w:left w:w="100" w:type="dxa"/>
            </w:tcMar>
            <w:vAlign w:val="center"/>
          </w:tcPr>
          <w:p w14:paraId="356A97F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rsidRPr="000B029A" w14:paraId="4FABC758" w14:textId="77777777">
        <w:trPr>
          <w:trHeight w:val="144"/>
          <w:tblCellSpacing w:w="0" w:type="dxa"/>
        </w:trPr>
        <w:tc>
          <w:tcPr>
            <w:tcW w:w="456" w:type="dxa"/>
            <w:tcMar>
              <w:top w:w="50" w:type="dxa"/>
              <w:left w:w="100" w:type="dxa"/>
            </w:tcMar>
            <w:vAlign w:val="center"/>
          </w:tcPr>
          <w:p w14:paraId="1E9B1E9B" w14:textId="77777777" w:rsidR="00323729" w:rsidRDefault="00F8312D">
            <w:pPr>
              <w:spacing w:after="0"/>
            </w:pPr>
            <w:r>
              <w:rPr>
                <w:rFonts w:ascii="Times New Roman" w:hAnsi="Times New Roman"/>
                <w:color w:val="000000"/>
                <w:sz w:val="24"/>
              </w:rPr>
              <w:t>15</w:t>
            </w:r>
          </w:p>
        </w:tc>
        <w:tc>
          <w:tcPr>
            <w:tcW w:w="3168" w:type="dxa"/>
            <w:tcMar>
              <w:top w:w="50" w:type="dxa"/>
              <w:left w:w="100" w:type="dxa"/>
            </w:tcMar>
            <w:vAlign w:val="center"/>
          </w:tcPr>
          <w:p w14:paraId="3FF1E398" w14:textId="77777777" w:rsidR="00323729" w:rsidRPr="00F8312D" w:rsidRDefault="00F8312D">
            <w:pPr>
              <w:spacing w:after="0"/>
              <w:ind w:left="135"/>
              <w:rPr>
                <w:lang w:val="ru-RU"/>
              </w:rPr>
            </w:pPr>
            <w:r w:rsidRPr="00F8312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DB51C6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80F819E" w14:textId="77777777" w:rsidR="00323729" w:rsidRDefault="00323729">
            <w:pPr>
              <w:spacing w:after="0"/>
              <w:ind w:left="135"/>
              <w:jc w:val="center"/>
            </w:pPr>
          </w:p>
        </w:tc>
        <w:tc>
          <w:tcPr>
            <w:tcW w:w="1774" w:type="dxa"/>
            <w:tcMar>
              <w:top w:w="50" w:type="dxa"/>
              <w:left w:w="100" w:type="dxa"/>
            </w:tcMar>
            <w:vAlign w:val="center"/>
          </w:tcPr>
          <w:p w14:paraId="35EC8150" w14:textId="77777777" w:rsidR="00323729" w:rsidRDefault="00323729">
            <w:pPr>
              <w:spacing w:after="0"/>
              <w:ind w:left="135"/>
              <w:jc w:val="center"/>
            </w:pPr>
          </w:p>
        </w:tc>
        <w:tc>
          <w:tcPr>
            <w:tcW w:w="2615" w:type="dxa"/>
            <w:tcMar>
              <w:top w:w="50" w:type="dxa"/>
              <w:left w:w="100" w:type="dxa"/>
            </w:tcMar>
            <w:vAlign w:val="center"/>
          </w:tcPr>
          <w:p w14:paraId="4D2997A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412</w:t>
              </w:r>
              <w:r>
                <w:rPr>
                  <w:rFonts w:ascii="Times New Roman" w:hAnsi="Times New Roman"/>
                  <w:color w:val="0000FF"/>
                  <w:u w:val="single"/>
                </w:rPr>
                <w:t>cec</w:t>
              </w:r>
            </w:hyperlink>
          </w:p>
        </w:tc>
      </w:tr>
      <w:tr w:rsidR="00323729" w14:paraId="754A9058" w14:textId="77777777">
        <w:trPr>
          <w:trHeight w:val="144"/>
          <w:tblCellSpacing w:w="0" w:type="dxa"/>
        </w:trPr>
        <w:tc>
          <w:tcPr>
            <w:tcW w:w="0" w:type="auto"/>
            <w:gridSpan w:val="2"/>
            <w:tcMar>
              <w:top w:w="50" w:type="dxa"/>
              <w:left w:w="100" w:type="dxa"/>
            </w:tcMar>
            <w:vAlign w:val="center"/>
          </w:tcPr>
          <w:p w14:paraId="0C0B6778" w14:textId="77777777" w:rsidR="00323729" w:rsidRDefault="00F831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C8D1AAC" w14:textId="77777777" w:rsidR="00323729" w:rsidRDefault="00F831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3C44F52D" w14:textId="77777777" w:rsidR="00323729" w:rsidRDefault="00F831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C7E9E22" w14:textId="77777777" w:rsidR="00323729" w:rsidRDefault="00323729">
            <w:pPr>
              <w:spacing w:after="0"/>
              <w:ind w:left="135"/>
              <w:jc w:val="center"/>
            </w:pPr>
          </w:p>
        </w:tc>
        <w:tc>
          <w:tcPr>
            <w:tcW w:w="2615" w:type="dxa"/>
            <w:tcMar>
              <w:top w:w="50" w:type="dxa"/>
              <w:left w:w="100" w:type="dxa"/>
            </w:tcMar>
            <w:vAlign w:val="center"/>
          </w:tcPr>
          <w:p w14:paraId="60854F92" w14:textId="77777777" w:rsidR="00323729" w:rsidRDefault="00323729">
            <w:pPr>
              <w:spacing w:after="0"/>
              <w:ind w:left="135"/>
            </w:pPr>
          </w:p>
        </w:tc>
      </w:tr>
      <w:tr w:rsidR="00323729" w14:paraId="31CE8902" w14:textId="77777777">
        <w:trPr>
          <w:trHeight w:val="144"/>
          <w:tblCellSpacing w:w="0" w:type="dxa"/>
        </w:trPr>
        <w:tc>
          <w:tcPr>
            <w:tcW w:w="0" w:type="auto"/>
            <w:gridSpan w:val="2"/>
            <w:tcMar>
              <w:top w:w="50" w:type="dxa"/>
              <w:left w:w="100" w:type="dxa"/>
            </w:tcMar>
            <w:vAlign w:val="center"/>
          </w:tcPr>
          <w:p w14:paraId="489066EC"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6C9356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0120602" w14:textId="77777777" w:rsidR="00323729" w:rsidRDefault="00F831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5E7D5BE8" w14:textId="77777777" w:rsidR="00323729" w:rsidRDefault="00F831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A3BC3AD" w14:textId="77777777" w:rsidR="00323729" w:rsidRDefault="00323729"/>
        </w:tc>
      </w:tr>
    </w:tbl>
    <w:p w14:paraId="5B6ADE4D" w14:textId="77777777" w:rsidR="00323729" w:rsidRDefault="00323729">
      <w:pPr>
        <w:sectPr w:rsidR="00323729">
          <w:pgSz w:w="16383" w:h="11906" w:orient="landscape"/>
          <w:pgMar w:top="1134" w:right="850" w:bottom="1134" w:left="1701" w:header="720" w:footer="720" w:gutter="0"/>
          <w:cols w:space="720"/>
        </w:sectPr>
      </w:pPr>
    </w:p>
    <w:p w14:paraId="2DDF223D" w14:textId="77777777" w:rsidR="00323729" w:rsidRDefault="00323729">
      <w:pPr>
        <w:sectPr w:rsidR="00323729">
          <w:pgSz w:w="16383" w:h="11906" w:orient="landscape"/>
          <w:pgMar w:top="1134" w:right="850" w:bottom="1134" w:left="1701" w:header="720" w:footer="720" w:gutter="0"/>
          <w:cols w:space="720"/>
        </w:sectPr>
      </w:pPr>
      <w:bookmarkStart w:id="86" w:name="block-24427395"/>
    </w:p>
    <w:p w14:paraId="64315812" w14:textId="77777777" w:rsidR="00323729" w:rsidRPr="00F8312D" w:rsidRDefault="00F8312D">
      <w:pPr>
        <w:spacing w:after="0"/>
        <w:ind w:left="120"/>
        <w:rPr>
          <w:lang w:val="ru-RU"/>
        </w:rPr>
      </w:pPr>
      <w:bookmarkStart w:id="87" w:name="block-24427399"/>
      <w:bookmarkEnd w:id="86"/>
      <w:r w:rsidRPr="00F8312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540CA98B" w14:textId="77777777" w:rsidR="00323729" w:rsidRDefault="00F8312D">
      <w:pPr>
        <w:spacing w:after="0"/>
        <w:ind w:left="120"/>
      </w:pPr>
      <w:r w:rsidRPr="00F8312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581"/>
        <w:gridCol w:w="1207"/>
        <w:gridCol w:w="1843"/>
        <w:gridCol w:w="1912"/>
        <w:gridCol w:w="1349"/>
        <w:gridCol w:w="2223"/>
      </w:tblGrid>
      <w:tr w:rsidR="00323729" w14:paraId="28C3CB68" w14:textId="77777777">
        <w:trPr>
          <w:trHeight w:val="144"/>
          <w:tblCellSpacing w:w="0" w:type="dxa"/>
        </w:trPr>
        <w:tc>
          <w:tcPr>
            <w:tcW w:w="447" w:type="dxa"/>
            <w:vMerge w:val="restart"/>
            <w:tcMar>
              <w:top w:w="50" w:type="dxa"/>
              <w:left w:w="100" w:type="dxa"/>
            </w:tcMar>
            <w:vAlign w:val="center"/>
          </w:tcPr>
          <w:p w14:paraId="04D10EC5" w14:textId="77777777" w:rsidR="00323729" w:rsidRDefault="00F8312D">
            <w:pPr>
              <w:spacing w:after="0"/>
              <w:ind w:left="135"/>
            </w:pPr>
            <w:r>
              <w:rPr>
                <w:rFonts w:ascii="Times New Roman" w:hAnsi="Times New Roman"/>
                <w:b/>
                <w:color w:val="000000"/>
                <w:sz w:val="24"/>
              </w:rPr>
              <w:t xml:space="preserve">№ п/п </w:t>
            </w:r>
          </w:p>
          <w:p w14:paraId="633043CD" w14:textId="77777777" w:rsidR="00323729" w:rsidRDefault="00323729">
            <w:pPr>
              <w:spacing w:after="0"/>
              <w:ind w:left="135"/>
            </w:pPr>
          </w:p>
        </w:tc>
        <w:tc>
          <w:tcPr>
            <w:tcW w:w="3461" w:type="dxa"/>
            <w:vMerge w:val="restart"/>
            <w:tcMar>
              <w:top w:w="50" w:type="dxa"/>
              <w:left w:w="100" w:type="dxa"/>
            </w:tcMar>
            <w:vAlign w:val="center"/>
          </w:tcPr>
          <w:p w14:paraId="4DA5FE11" w14:textId="77777777" w:rsidR="00323729" w:rsidRDefault="00F8312D">
            <w:pPr>
              <w:spacing w:after="0"/>
              <w:ind w:left="135"/>
            </w:pPr>
            <w:r>
              <w:rPr>
                <w:rFonts w:ascii="Times New Roman" w:hAnsi="Times New Roman"/>
                <w:b/>
                <w:color w:val="000000"/>
                <w:sz w:val="24"/>
              </w:rPr>
              <w:t xml:space="preserve">Тема урока </w:t>
            </w:r>
          </w:p>
          <w:p w14:paraId="7410AFE9" w14:textId="77777777" w:rsidR="00323729" w:rsidRDefault="00323729">
            <w:pPr>
              <w:spacing w:after="0"/>
              <w:ind w:left="135"/>
            </w:pPr>
          </w:p>
        </w:tc>
        <w:tc>
          <w:tcPr>
            <w:tcW w:w="0" w:type="auto"/>
            <w:gridSpan w:val="3"/>
            <w:tcMar>
              <w:top w:w="50" w:type="dxa"/>
              <w:left w:w="100" w:type="dxa"/>
            </w:tcMar>
            <w:vAlign w:val="center"/>
          </w:tcPr>
          <w:p w14:paraId="3F396067" w14:textId="77777777" w:rsidR="00323729" w:rsidRDefault="00F8312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1734127B" w14:textId="77777777" w:rsidR="00323729" w:rsidRDefault="00F8312D">
            <w:pPr>
              <w:spacing w:after="0"/>
              <w:ind w:left="135"/>
            </w:pPr>
            <w:r>
              <w:rPr>
                <w:rFonts w:ascii="Times New Roman" w:hAnsi="Times New Roman"/>
                <w:b/>
                <w:color w:val="000000"/>
                <w:sz w:val="24"/>
              </w:rPr>
              <w:t xml:space="preserve">Дата изучения </w:t>
            </w:r>
          </w:p>
          <w:p w14:paraId="43B5C1F7" w14:textId="77777777" w:rsidR="00323729" w:rsidRDefault="00323729">
            <w:pPr>
              <w:spacing w:after="0"/>
              <w:ind w:left="135"/>
            </w:pPr>
          </w:p>
        </w:tc>
        <w:tc>
          <w:tcPr>
            <w:tcW w:w="1922" w:type="dxa"/>
            <w:vMerge w:val="restart"/>
            <w:tcMar>
              <w:top w:w="50" w:type="dxa"/>
              <w:left w:w="100" w:type="dxa"/>
            </w:tcMar>
            <w:vAlign w:val="center"/>
          </w:tcPr>
          <w:p w14:paraId="2EDEECEF"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39345C40" w14:textId="77777777" w:rsidR="00323729" w:rsidRDefault="00323729">
            <w:pPr>
              <w:spacing w:after="0"/>
              <w:ind w:left="135"/>
            </w:pPr>
          </w:p>
        </w:tc>
      </w:tr>
      <w:tr w:rsidR="00323729" w14:paraId="57E03E81" w14:textId="77777777">
        <w:trPr>
          <w:trHeight w:val="144"/>
          <w:tblCellSpacing w:w="0" w:type="dxa"/>
        </w:trPr>
        <w:tc>
          <w:tcPr>
            <w:tcW w:w="0" w:type="auto"/>
            <w:vMerge/>
            <w:tcBorders>
              <w:top w:val="nil"/>
            </w:tcBorders>
            <w:tcMar>
              <w:top w:w="50" w:type="dxa"/>
              <w:left w:w="100" w:type="dxa"/>
            </w:tcMar>
          </w:tcPr>
          <w:p w14:paraId="7A5F2B8C" w14:textId="77777777" w:rsidR="00323729" w:rsidRDefault="00323729"/>
        </w:tc>
        <w:tc>
          <w:tcPr>
            <w:tcW w:w="0" w:type="auto"/>
            <w:vMerge/>
            <w:tcBorders>
              <w:top w:val="nil"/>
            </w:tcBorders>
            <w:tcMar>
              <w:top w:w="50" w:type="dxa"/>
              <w:left w:w="100" w:type="dxa"/>
            </w:tcMar>
          </w:tcPr>
          <w:p w14:paraId="301680BD" w14:textId="77777777" w:rsidR="00323729" w:rsidRDefault="00323729"/>
        </w:tc>
        <w:tc>
          <w:tcPr>
            <w:tcW w:w="783" w:type="dxa"/>
            <w:tcMar>
              <w:top w:w="50" w:type="dxa"/>
              <w:left w:w="100" w:type="dxa"/>
            </w:tcMar>
            <w:vAlign w:val="center"/>
          </w:tcPr>
          <w:p w14:paraId="6A559545" w14:textId="77777777" w:rsidR="00323729" w:rsidRDefault="00F8312D">
            <w:pPr>
              <w:spacing w:after="0"/>
              <w:ind w:left="135"/>
            </w:pPr>
            <w:r>
              <w:rPr>
                <w:rFonts w:ascii="Times New Roman" w:hAnsi="Times New Roman"/>
                <w:b/>
                <w:color w:val="000000"/>
                <w:sz w:val="24"/>
              </w:rPr>
              <w:t xml:space="preserve">Всего </w:t>
            </w:r>
          </w:p>
          <w:p w14:paraId="704C6443" w14:textId="77777777" w:rsidR="00323729" w:rsidRDefault="00323729">
            <w:pPr>
              <w:spacing w:after="0"/>
              <w:ind w:left="135"/>
            </w:pPr>
          </w:p>
        </w:tc>
        <w:tc>
          <w:tcPr>
            <w:tcW w:w="1473" w:type="dxa"/>
            <w:tcMar>
              <w:top w:w="50" w:type="dxa"/>
              <w:left w:w="100" w:type="dxa"/>
            </w:tcMar>
            <w:vAlign w:val="center"/>
          </w:tcPr>
          <w:p w14:paraId="3DAF4345" w14:textId="77777777" w:rsidR="00323729" w:rsidRDefault="00F8312D">
            <w:pPr>
              <w:spacing w:after="0"/>
              <w:ind w:left="135"/>
            </w:pPr>
            <w:r>
              <w:rPr>
                <w:rFonts w:ascii="Times New Roman" w:hAnsi="Times New Roman"/>
                <w:b/>
                <w:color w:val="000000"/>
                <w:sz w:val="24"/>
              </w:rPr>
              <w:t xml:space="preserve">Контрольные работы </w:t>
            </w:r>
          </w:p>
          <w:p w14:paraId="07B47B52" w14:textId="77777777" w:rsidR="00323729" w:rsidRDefault="00323729">
            <w:pPr>
              <w:spacing w:after="0"/>
              <w:ind w:left="135"/>
            </w:pPr>
          </w:p>
        </w:tc>
        <w:tc>
          <w:tcPr>
            <w:tcW w:w="1576" w:type="dxa"/>
            <w:tcMar>
              <w:top w:w="50" w:type="dxa"/>
              <w:left w:w="100" w:type="dxa"/>
            </w:tcMar>
            <w:vAlign w:val="center"/>
          </w:tcPr>
          <w:p w14:paraId="31EBB6AE" w14:textId="77777777" w:rsidR="00323729" w:rsidRDefault="00F8312D">
            <w:pPr>
              <w:spacing w:after="0"/>
              <w:ind w:left="135"/>
            </w:pPr>
            <w:r>
              <w:rPr>
                <w:rFonts w:ascii="Times New Roman" w:hAnsi="Times New Roman"/>
                <w:b/>
                <w:color w:val="000000"/>
                <w:sz w:val="24"/>
              </w:rPr>
              <w:t xml:space="preserve">Практические работы </w:t>
            </w:r>
          </w:p>
          <w:p w14:paraId="3ACC0C66" w14:textId="77777777" w:rsidR="00323729" w:rsidRDefault="00323729">
            <w:pPr>
              <w:spacing w:after="0"/>
              <w:ind w:left="135"/>
            </w:pPr>
          </w:p>
        </w:tc>
        <w:tc>
          <w:tcPr>
            <w:tcW w:w="0" w:type="auto"/>
            <w:vMerge/>
            <w:tcBorders>
              <w:top w:val="nil"/>
            </w:tcBorders>
            <w:tcMar>
              <w:top w:w="50" w:type="dxa"/>
              <w:left w:w="100" w:type="dxa"/>
            </w:tcMar>
          </w:tcPr>
          <w:p w14:paraId="41048111" w14:textId="77777777" w:rsidR="00323729" w:rsidRDefault="00323729"/>
        </w:tc>
        <w:tc>
          <w:tcPr>
            <w:tcW w:w="0" w:type="auto"/>
            <w:vMerge/>
            <w:tcBorders>
              <w:top w:val="nil"/>
            </w:tcBorders>
            <w:tcMar>
              <w:top w:w="50" w:type="dxa"/>
              <w:left w:w="100" w:type="dxa"/>
            </w:tcMar>
          </w:tcPr>
          <w:p w14:paraId="64D8451C" w14:textId="77777777" w:rsidR="00323729" w:rsidRDefault="00323729"/>
        </w:tc>
      </w:tr>
      <w:tr w:rsidR="00323729" w14:paraId="4E506B58" w14:textId="77777777">
        <w:trPr>
          <w:trHeight w:val="144"/>
          <w:tblCellSpacing w:w="0" w:type="dxa"/>
        </w:trPr>
        <w:tc>
          <w:tcPr>
            <w:tcW w:w="447" w:type="dxa"/>
            <w:tcMar>
              <w:top w:w="50" w:type="dxa"/>
              <w:left w:w="100" w:type="dxa"/>
            </w:tcMar>
            <w:vAlign w:val="center"/>
          </w:tcPr>
          <w:p w14:paraId="50CAB3F4" w14:textId="77777777" w:rsidR="00323729" w:rsidRDefault="00F8312D">
            <w:pPr>
              <w:spacing w:after="0"/>
            </w:pPr>
            <w:r>
              <w:rPr>
                <w:rFonts w:ascii="Times New Roman" w:hAnsi="Times New Roman"/>
                <w:color w:val="000000"/>
                <w:sz w:val="24"/>
              </w:rPr>
              <w:t>1</w:t>
            </w:r>
          </w:p>
        </w:tc>
        <w:tc>
          <w:tcPr>
            <w:tcW w:w="3461" w:type="dxa"/>
            <w:tcMar>
              <w:top w:w="50" w:type="dxa"/>
              <w:left w:w="100" w:type="dxa"/>
            </w:tcMar>
            <w:vAlign w:val="center"/>
          </w:tcPr>
          <w:p w14:paraId="0B66705C" w14:textId="77777777" w:rsidR="00323729" w:rsidRDefault="00F8312D">
            <w:pPr>
              <w:spacing w:after="0"/>
              <w:ind w:left="135"/>
            </w:pPr>
            <w:r w:rsidRPr="00F8312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73F12F4B"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B04118" w14:textId="77777777" w:rsidR="00323729" w:rsidRDefault="00323729">
            <w:pPr>
              <w:spacing w:after="0"/>
              <w:ind w:left="135"/>
              <w:jc w:val="center"/>
            </w:pPr>
          </w:p>
        </w:tc>
        <w:tc>
          <w:tcPr>
            <w:tcW w:w="1576" w:type="dxa"/>
            <w:tcMar>
              <w:top w:w="50" w:type="dxa"/>
              <w:left w:w="100" w:type="dxa"/>
            </w:tcMar>
            <w:vAlign w:val="center"/>
          </w:tcPr>
          <w:p w14:paraId="32BDD81D" w14:textId="77777777" w:rsidR="00323729" w:rsidRDefault="00323729">
            <w:pPr>
              <w:spacing w:after="0"/>
              <w:ind w:left="135"/>
              <w:jc w:val="center"/>
            </w:pPr>
          </w:p>
        </w:tc>
        <w:tc>
          <w:tcPr>
            <w:tcW w:w="1110" w:type="dxa"/>
            <w:tcMar>
              <w:top w:w="50" w:type="dxa"/>
              <w:left w:w="100" w:type="dxa"/>
            </w:tcMar>
            <w:vAlign w:val="center"/>
          </w:tcPr>
          <w:p w14:paraId="38189253" w14:textId="77777777" w:rsidR="00323729" w:rsidRDefault="00323729">
            <w:pPr>
              <w:spacing w:after="0"/>
              <w:ind w:left="135"/>
            </w:pPr>
          </w:p>
        </w:tc>
        <w:tc>
          <w:tcPr>
            <w:tcW w:w="1922" w:type="dxa"/>
            <w:tcMar>
              <w:top w:w="50" w:type="dxa"/>
              <w:left w:w="100" w:type="dxa"/>
            </w:tcMar>
            <w:vAlign w:val="center"/>
          </w:tcPr>
          <w:p w14:paraId="21B24010" w14:textId="77777777" w:rsidR="00323729" w:rsidRDefault="00323729">
            <w:pPr>
              <w:spacing w:after="0"/>
              <w:ind w:left="135"/>
            </w:pPr>
          </w:p>
        </w:tc>
      </w:tr>
      <w:tr w:rsidR="00323729" w14:paraId="7AE4370D" w14:textId="77777777">
        <w:trPr>
          <w:trHeight w:val="144"/>
          <w:tblCellSpacing w:w="0" w:type="dxa"/>
        </w:trPr>
        <w:tc>
          <w:tcPr>
            <w:tcW w:w="447" w:type="dxa"/>
            <w:tcMar>
              <w:top w:w="50" w:type="dxa"/>
              <w:left w:w="100" w:type="dxa"/>
            </w:tcMar>
            <w:vAlign w:val="center"/>
          </w:tcPr>
          <w:p w14:paraId="7E32FE62" w14:textId="77777777" w:rsidR="00323729" w:rsidRDefault="00F8312D">
            <w:pPr>
              <w:spacing w:after="0"/>
            </w:pPr>
            <w:r>
              <w:rPr>
                <w:rFonts w:ascii="Times New Roman" w:hAnsi="Times New Roman"/>
                <w:color w:val="000000"/>
                <w:sz w:val="24"/>
              </w:rPr>
              <w:t>2</w:t>
            </w:r>
          </w:p>
        </w:tc>
        <w:tc>
          <w:tcPr>
            <w:tcW w:w="3461" w:type="dxa"/>
            <w:tcMar>
              <w:top w:w="50" w:type="dxa"/>
              <w:left w:w="100" w:type="dxa"/>
            </w:tcMar>
            <w:vAlign w:val="center"/>
          </w:tcPr>
          <w:p w14:paraId="0555F9A1" w14:textId="77777777" w:rsidR="00323729" w:rsidRDefault="00F8312D">
            <w:pPr>
              <w:spacing w:after="0"/>
              <w:ind w:left="135"/>
            </w:pPr>
            <w:r w:rsidRPr="00F8312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4E564B10"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8A79C8" w14:textId="77777777" w:rsidR="00323729" w:rsidRDefault="00323729">
            <w:pPr>
              <w:spacing w:after="0"/>
              <w:ind w:left="135"/>
              <w:jc w:val="center"/>
            </w:pPr>
          </w:p>
        </w:tc>
        <w:tc>
          <w:tcPr>
            <w:tcW w:w="1576" w:type="dxa"/>
            <w:tcMar>
              <w:top w:w="50" w:type="dxa"/>
              <w:left w:w="100" w:type="dxa"/>
            </w:tcMar>
            <w:vAlign w:val="center"/>
          </w:tcPr>
          <w:p w14:paraId="5E6EC6BF" w14:textId="77777777" w:rsidR="00323729" w:rsidRDefault="00323729">
            <w:pPr>
              <w:spacing w:after="0"/>
              <w:ind w:left="135"/>
              <w:jc w:val="center"/>
            </w:pPr>
          </w:p>
        </w:tc>
        <w:tc>
          <w:tcPr>
            <w:tcW w:w="1110" w:type="dxa"/>
            <w:tcMar>
              <w:top w:w="50" w:type="dxa"/>
              <w:left w:w="100" w:type="dxa"/>
            </w:tcMar>
            <w:vAlign w:val="center"/>
          </w:tcPr>
          <w:p w14:paraId="5ACB661A" w14:textId="77777777" w:rsidR="00323729" w:rsidRDefault="00323729">
            <w:pPr>
              <w:spacing w:after="0"/>
              <w:ind w:left="135"/>
            </w:pPr>
          </w:p>
        </w:tc>
        <w:tc>
          <w:tcPr>
            <w:tcW w:w="1922" w:type="dxa"/>
            <w:tcMar>
              <w:top w:w="50" w:type="dxa"/>
              <w:left w:w="100" w:type="dxa"/>
            </w:tcMar>
            <w:vAlign w:val="center"/>
          </w:tcPr>
          <w:p w14:paraId="4818CFAF" w14:textId="77777777" w:rsidR="00323729" w:rsidRDefault="00323729">
            <w:pPr>
              <w:spacing w:after="0"/>
              <w:ind w:left="135"/>
            </w:pPr>
          </w:p>
        </w:tc>
      </w:tr>
      <w:tr w:rsidR="00323729" w14:paraId="1FDB88E5" w14:textId="77777777">
        <w:trPr>
          <w:trHeight w:val="144"/>
          <w:tblCellSpacing w:w="0" w:type="dxa"/>
        </w:trPr>
        <w:tc>
          <w:tcPr>
            <w:tcW w:w="447" w:type="dxa"/>
            <w:tcMar>
              <w:top w:w="50" w:type="dxa"/>
              <w:left w:w="100" w:type="dxa"/>
            </w:tcMar>
            <w:vAlign w:val="center"/>
          </w:tcPr>
          <w:p w14:paraId="2020DCB2" w14:textId="77777777" w:rsidR="00323729" w:rsidRDefault="00F8312D">
            <w:pPr>
              <w:spacing w:after="0"/>
            </w:pPr>
            <w:r>
              <w:rPr>
                <w:rFonts w:ascii="Times New Roman" w:hAnsi="Times New Roman"/>
                <w:color w:val="000000"/>
                <w:sz w:val="24"/>
              </w:rPr>
              <w:t>3</w:t>
            </w:r>
          </w:p>
        </w:tc>
        <w:tc>
          <w:tcPr>
            <w:tcW w:w="3461" w:type="dxa"/>
            <w:tcMar>
              <w:top w:w="50" w:type="dxa"/>
              <w:left w:w="100" w:type="dxa"/>
            </w:tcMar>
            <w:vAlign w:val="center"/>
          </w:tcPr>
          <w:p w14:paraId="27BF4C97" w14:textId="77777777" w:rsidR="00323729" w:rsidRPr="00F8312D" w:rsidRDefault="00F8312D">
            <w:pPr>
              <w:spacing w:after="0"/>
              <w:ind w:left="135"/>
              <w:rPr>
                <w:lang w:val="ru-RU"/>
              </w:rPr>
            </w:pPr>
            <w:r w:rsidRPr="00F8312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70EA11F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C0647B" w14:textId="77777777" w:rsidR="00323729" w:rsidRDefault="00323729">
            <w:pPr>
              <w:spacing w:after="0"/>
              <w:ind w:left="135"/>
              <w:jc w:val="center"/>
            </w:pPr>
          </w:p>
        </w:tc>
        <w:tc>
          <w:tcPr>
            <w:tcW w:w="1576" w:type="dxa"/>
            <w:tcMar>
              <w:top w:w="50" w:type="dxa"/>
              <w:left w:w="100" w:type="dxa"/>
            </w:tcMar>
            <w:vAlign w:val="center"/>
          </w:tcPr>
          <w:p w14:paraId="15DBB999" w14:textId="77777777" w:rsidR="00323729" w:rsidRDefault="00323729">
            <w:pPr>
              <w:spacing w:after="0"/>
              <w:ind w:left="135"/>
              <w:jc w:val="center"/>
            </w:pPr>
          </w:p>
        </w:tc>
        <w:tc>
          <w:tcPr>
            <w:tcW w:w="1110" w:type="dxa"/>
            <w:tcMar>
              <w:top w:w="50" w:type="dxa"/>
              <w:left w:w="100" w:type="dxa"/>
            </w:tcMar>
            <w:vAlign w:val="center"/>
          </w:tcPr>
          <w:p w14:paraId="296BE02D" w14:textId="77777777" w:rsidR="00323729" w:rsidRDefault="00323729">
            <w:pPr>
              <w:spacing w:after="0"/>
              <w:ind w:left="135"/>
            </w:pPr>
          </w:p>
        </w:tc>
        <w:tc>
          <w:tcPr>
            <w:tcW w:w="1922" w:type="dxa"/>
            <w:tcMar>
              <w:top w:w="50" w:type="dxa"/>
              <w:left w:w="100" w:type="dxa"/>
            </w:tcMar>
            <w:vAlign w:val="center"/>
          </w:tcPr>
          <w:p w14:paraId="2A83DDAA" w14:textId="77777777" w:rsidR="00323729" w:rsidRDefault="00323729">
            <w:pPr>
              <w:spacing w:after="0"/>
              <w:ind w:left="135"/>
            </w:pPr>
          </w:p>
        </w:tc>
      </w:tr>
      <w:tr w:rsidR="00323729" w14:paraId="340A43D2" w14:textId="77777777">
        <w:trPr>
          <w:trHeight w:val="144"/>
          <w:tblCellSpacing w:w="0" w:type="dxa"/>
        </w:trPr>
        <w:tc>
          <w:tcPr>
            <w:tcW w:w="447" w:type="dxa"/>
            <w:tcMar>
              <w:top w:w="50" w:type="dxa"/>
              <w:left w:w="100" w:type="dxa"/>
            </w:tcMar>
            <w:vAlign w:val="center"/>
          </w:tcPr>
          <w:p w14:paraId="441F6D44" w14:textId="77777777" w:rsidR="00323729" w:rsidRDefault="00F8312D">
            <w:pPr>
              <w:spacing w:after="0"/>
            </w:pPr>
            <w:r>
              <w:rPr>
                <w:rFonts w:ascii="Times New Roman" w:hAnsi="Times New Roman"/>
                <w:color w:val="000000"/>
                <w:sz w:val="24"/>
              </w:rPr>
              <w:t>4</w:t>
            </w:r>
          </w:p>
        </w:tc>
        <w:tc>
          <w:tcPr>
            <w:tcW w:w="3461" w:type="dxa"/>
            <w:tcMar>
              <w:top w:w="50" w:type="dxa"/>
              <w:left w:w="100" w:type="dxa"/>
            </w:tcMar>
            <w:vAlign w:val="center"/>
          </w:tcPr>
          <w:p w14:paraId="04AFACC3"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62836D4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03748F" w14:textId="77777777" w:rsidR="00323729" w:rsidRDefault="00323729">
            <w:pPr>
              <w:spacing w:after="0"/>
              <w:ind w:left="135"/>
              <w:jc w:val="center"/>
            </w:pPr>
          </w:p>
        </w:tc>
        <w:tc>
          <w:tcPr>
            <w:tcW w:w="1576" w:type="dxa"/>
            <w:tcMar>
              <w:top w:w="50" w:type="dxa"/>
              <w:left w:w="100" w:type="dxa"/>
            </w:tcMar>
            <w:vAlign w:val="center"/>
          </w:tcPr>
          <w:p w14:paraId="0A9B8E42" w14:textId="77777777" w:rsidR="00323729" w:rsidRDefault="00323729">
            <w:pPr>
              <w:spacing w:after="0"/>
              <w:ind w:left="135"/>
              <w:jc w:val="center"/>
            </w:pPr>
          </w:p>
        </w:tc>
        <w:tc>
          <w:tcPr>
            <w:tcW w:w="1110" w:type="dxa"/>
            <w:tcMar>
              <w:top w:w="50" w:type="dxa"/>
              <w:left w:w="100" w:type="dxa"/>
            </w:tcMar>
            <w:vAlign w:val="center"/>
          </w:tcPr>
          <w:p w14:paraId="0CAD3A91" w14:textId="77777777" w:rsidR="00323729" w:rsidRDefault="00323729">
            <w:pPr>
              <w:spacing w:after="0"/>
              <w:ind w:left="135"/>
            </w:pPr>
          </w:p>
        </w:tc>
        <w:tc>
          <w:tcPr>
            <w:tcW w:w="1922" w:type="dxa"/>
            <w:tcMar>
              <w:top w:w="50" w:type="dxa"/>
              <w:left w:w="100" w:type="dxa"/>
            </w:tcMar>
            <w:vAlign w:val="center"/>
          </w:tcPr>
          <w:p w14:paraId="6CAC962E" w14:textId="77777777" w:rsidR="00323729" w:rsidRDefault="00323729">
            <w:pPr>
              <w:spacing w:after="0"/>
              <w:ind w:left="135"/>
            </w:pPr>
          </w:p>
        </w:tc>
      </w:tr>
      <w:tr w:rsidR="00323729" w14:paraId="2D6D9ACE" w14:textId="77777777">
        <w:trPr>
          <w:trHeight w:val="144"/>
          <w:tblCellSpacing w:w="0" w:type="dxa"/>
        </w:trPr>
        <w:tc>
          <w:tcPr>
            <w:tcW w:w="447" w:type="dxa"/>
            <w:tcMar>
              <w:top w:w="50" w:type="dxa"/>
              <w:left w:w="100" w:type="dxa"/>
            </w:tcMar>
            <w:vAlign w:val="center"/>
          </w:tcPr>
          <w:p w14:paraId="08D8925B" w14:textId="77777777" w:rsidR="00323729" w:rsidRDefault="00F8312D">
            <w:pPr>
              <w:spacing w:after="0"/>
            </w:pPr>
            <w:r>
              <w:rPr>
                <w:rFonts w:ascii="Times New Roman" w:hAnsi="Times New Roman"/>
                <w:color w:val="000000"/>
                <w:sz w:val="24"/>
              </w:rPr>
              <w:t>5</w:t>
            </w:r>
          </w:p>
        </w:tc>
        <w:tc>
          <w:tcPr>
            <w:tcW w:w="3461" w:type="dxa"/>
            <w:tcMar>
              <w:top w:w="50" w:type="dxa"/>
              <w:left w:w="100" w:type="dxa"/>
            </w:tcMar>
            <w:vAlign w:val="center"/>
          </w:tcPr>
          <w:p w14:paraId="77734FF9" w14:textId="77777777" w:rsidR="00323729" w:rsidRPr="00F8312D" w:rsidRDefault="00F8312D">
            <w:pPr>
              <w:spacing w:after="0"/>
              <w:ind w:left="135"/>
              <w:rPr>
                <w:lang w:val="ru-RU"/>
              </w:rPr>
            </w:pPr>
            <w:r w:rsidRPr="00F8312D">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1DCFF60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1E13AE" w14:textId="77777777" w:rsidR="00323729" w:rsidRDefault="00323729">
            <w:pPr>
              <w:spacing w:after="0"/>
              <w:ind w:left="135"/>
              <w:jc w:val="center"/>
            </w:pPr>
          </w:p>
        </w:tc>
        <w:tc>
          <w:tcPr>
            <w:tcW w:w="1576" w:type="dxa"/>
            <w:tcMar>
              <w:top w:w="50" w:type="dxa"/>
              <w:left w:w="100" w:type="dxa"/>
            </w:tcMar>
            <w:vAlign w:val="center"/>
          </w:tcPr>
          <w:p w14:paraId="72E5C955" w14:textId="77777777" w:rsidR="00323729" w:rsidRDefault="00323729">
            <w:pPr>
              <w:spacing w:after="0"/>
              <w:ind w:left="135"/>
              <w:jc w:val="center"/>
            </w:pPr>
          </w:p>
        </w:tc>
        <w:tc>
          <w:tcPr>
            <w:tcW w:w="1110" w:type="dxa"/>
            <w:tcMar>
              <w:top w:w="50" w:type="dxa"/>
              <w:left w:w="100" w:type="dxa"/>
            </w:tcMar>
            <w:vAlign w:val="center"/>
          </w:tcPr>
          <w:p w14:paraId="7469BAE3" w14:textId="77777777" w:rsidR="00323729" w:rsidRDefault="00323729">
            <w:pPr>
              <w:spacing w:after="0"/>
              <w:ind w:left="135"/>
            </w:pPr>
          </w:p>
        </w:tc>
        <w:tc>
          <w:tcPr>
            <w:tcW w:w="1922" w:type="dxa"/>
            <w:tcMar>
              <w:top w:w="50" w:type="dxa"/>
              <w:left w:w="100" w:type="dxa"/>
            </w:tcMar>
            <w:vAlign w:val="center"/>
          </w:tcPr>
          <w:p w14:paraId="17337DCB" w14:textId="77777777" w:rsidR="00323729" w:rsidRDefault="00323729">
            <w:pPr>
              <w:spacing w:after="0"/>
              <w:ind w:left="135"/>
            </w:pPr>
          </w:p>
        </w:tc>
      </w:tr>
      <w:tr w:rsidR="00323729" w14:paraId="4AF97656" w14:textId="77777777">
        <w:trPr>
          <w:trHeight w:val="144"/>
          <w:tblCellSpacing w:w="0" w:type="dxa"/>
        </w:trPr>
        <w:tc>
          <w:tcPr>
            <w:tcW w:w="447" w:type="dxa"/>
            <w:tcMar>
              <w:top w:w="50" w:type="dxa"/>
              <w:left w:w="100" w:type="dxa"/>
            </w:tcMar>
            <w:vAlign w:val="center"/>
          </w:tcPr>
          <w:p w14:paraId="60D8A44E" w14:textId="77777777" w:rsidR="00323729" w:rsidRDefault="00F8312D">
            <w:pPr>
              <w:spacing w:after="0"/>
            </w:pPr>
            <w:r>
              <w:rPr>
                <w:rFonts w:ascii="Times New Roman" w:hAnsi="Times New Roman"/>
                <w:color w:val="000000"/>
                <w:sz w:val="24"/>
              </w:rPr>
              <w:t>6</w:t>
            </w:r>
          </w:p>
        </w:tc>
        <w:tc>
          <w:tcPr>
            <w:tcW w:w="3461" w:type="dxa"/>
            <w:tcMar>
              <w:top w:w="50" w:type="dxa"/>
              <w:left w:w="100" w:type="dxa"/>
            </w:tcMar>
            <w:vAlign w:val="center"/>
          </w:tcPr>
          <w:p w14:paraId="72242B82" w14:textId="77777777" w:rsidR="00323729" w:rsidRPr="00F8312D" w:rsidRDefault="00F8312D">
            <w:pPr>
              <w:spacing w:after="0"/>
              <w:ind w:left="135"/>
              <w:rPr>
                <w:lang w:val="ru-RU"/>
              </w:rPr>
            </w:pPr>
            <w:r w:rsidRPr="00F8312D">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70A61EF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0017BF" w14:textId="77777777" w:rsidR="00323729" w:rsidRDefault="00323729">
            <w:pPr>
              <w:spacing w:after="0"/>
              <w:ind w:left="135"/>
              <w:jc w:val="center"/>
            </w:pPr>
          </w:p>
        </w:tc>
        <w:tc>
          <w:tcPr>
            <w:tcW w:w="1576" w:type="dxa"/>
            <w:tcMar>
              <w:top w:w="50" w:type="dxa"/>
              <w:left w:w="100" w:type="dxa"/>
            </w:tcMar>
            <w:vAlign w:val="center"/>
          </w:tcPr>
          <w:p w14:paraId="0E9BBEA6" w14:textId="77777777" w:rsidR="00323729" w:rsidRDefault="00323729">
            <w:pPr>
              <w:spacing w:after="0"/>
              <w:ind w:left="135"/>
              <w:jc w:val="center"/>
            </w:pPr>
          </w:p>
        </w:tc>
        <w:tc>
          <w:tcPr>
            <w:tcW w:w="1110" w:type="dxa"/>
            <w:tcMar>
              <w:top w:w="50" w:type="dxa"/>
              <w:left w:w="100" w:type="dxa"/>
            </w:tcMar>
            <w:vAlign w:val="center"/>
          </w:tcPr>
          <w:p w14:paraId="07EDABFE" w14:textId="77777777" w:rsidR="00323729" w:rsidRDefault="00323729">
            <w:pPr>
              <w:spacing w:after="0"/>
              <w:ind w:left="135"/>
            </w:pPr>
          </w:p>
        </w:tc>
        <w:tc>
          <w:tcPr>
            <w:tcW w:w="1922" w:type="dxa"/>
            <w:tcMar>
              <w:top w:w="50" w:type="dxa"/>
              <w:left w:w="100" w:type="dxa"/>
            </w:tcMar>
            <w:vAlign w:val="center"/>
          </w:tcPr>
          <w:p w14:paraId="43EBDFE7" w14:textId="77777777" w:rsidR="00323729" w:rsidRDefault="00323729">
            <w:pPr>
              <w:spacing w:after="0"/>
              <w:ind w:left="135"/>
            </w:pPr>
          </w:p>
        </w:tc>
      </w:tr>
      <w:tr w:rsidR="00323729" w14:paraId="2293721B" w14:textId="77777777">
        <w:trPr>
          <w:trHeight w:val="144"/>
          <w:tblCellSpacing w:w="0" w:type="dxa"/>
        </w:trPr>
        <w:tc>
          <w:tcPr>
            <w:tcW w:w="447" w:type="dxa"/>
            <w:tcMar>
              <w:top w:w="50" w:type="dxa"/>
              <w:left w:w="100" w:type="dxa"/>
            </w:tcMar>
            <w:vAlign w:val="center"/>
          </w:tcPr>
          <w:p w14:paraId="5F3D9DC7" w14:textId="77777777" w:rsidR="00323729" w:rsidRDefault="00F8312D">
            <w:pPr>
              <w:spacing w:after="0"/>
            </w:pPr>
            <w:r>
              <w:rPr>
                <w:rFonts w:ascii="Times New Roman" w:hAnsi="Times New Roman"/>
                <w:color w:val="000000"/>
                <w:sz w:val="24"/>
              </w:rPr>
              <w:t>7</w:t>
            </w:r>
          </w:p>
        </w:tc>
        <w:tc>
          <w:tcPr>
            <w:tcW w:w="3461" w:type="dxa"/>
            <w:tcMar>
              <w:top w:w="50" w:type="dxa"/>
              <w:left w:w="100" w:type="dxa"/>
            </w:tcMar>
            <w:vAlign w:val="center"/>
          </w:tcPr>
          <w:p w14:paraId="59DAC1A5"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3843B56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93F250" w14:textId="77777777" w:rsidR="00323729" w:rsidRDefault="00323729">
            <w:pPr>
              <w:spacing w:after="0"/>
              <w:ind w:left="135"/>
              <w:jc w:val="center"/>
            </w:pPr>
          </w:p>
        </w:tc>
        <w:tc>
          <w:tcPr>
            <w:tcW w:w="1576" w:type="dxa"/>
            <w:tcMar>
              <w:top w:w="50" w:type="dxa"/>
              <w:left w:w="100" w:type="dxa"/>
            </w:tcMar>
            <w:vAlign w:val="center"/>
          </w:tcPr>
          <w:p w14:paraId="7EC3A71F" w14:textId="77777777" w:rsidR="00323729" w:rsidRDefault="00323729">
            <w:pPr>
              <w:spacing w:after="0"/>
              <w:ind w:left="135"/>
              <w:jc w:val="center"/>
            </w:pPr>
          </w:p>
        </w:tc>
        <w:tc>
          <w:tcPr>
            <w:tcW w:w="1110" w:type="dxa"/>
            <w:tcMar>
              <w:top w:w="50" w:type="dxa"/>
              <w:left w:w="100" w:type="dxa"/>
            </w:tcMar>
            <w:vAlign w:val="center"/>
          </w:tcPr>
          <w:p w14:paraId="32EF5C14" w14:textId="77777777" w:rsidR="00323729" w:rsidRDefault="00323729">
            <w:pPr>
              <w:spacing w:after="0"/>
              <w:ind w:left="135"/>
            </w:pPr>
          </w:p>
        </w:tc>
        <w:tc>
          <w:tcPr>
            <w:tcW w:w="1922" w:type="dxa"/>
            <w:tcMar>
              <w:top w:w="50" w:type="dxa"/>
              <w:left w:w="100" w:type="dxa"/>
            </w:tcMar>
            <w:vAlign w:val="center"/>
          </w:tcPr>
          <w:p w14:paraId="23AC4302" w14:textId="77777777" w:rsidR="00323729" w:rsidRDefault="00323729">
            <w:pPr>
              <w:spacing w:after="0"/>
              <w:ind w:left="135"/>
            </w:pPr>
          </w:p>
        </w:tc>
      </w:tr>
      <w:tr w:rsidR="00323729" w14:paraId="4C4394EB" w14:textId="77777777">
        <w:trPr>
          <w:trHeight w:val="144"/>
          <w:tblCellSpacing w:w="0" w:type="dxa"/>
        </w:trPr>
        <w:tc>
          <w:tcPr>
            <w:tcW w:w="447" w:type="dxa"/>
            <w:tcMar>
              <w:top w:w="50" w:type="dxa"/>
              <w:left w:w="100" w:type="dxa"/>
            </w:tcMar>
            <w:vAlign w:val="center"/>
          </w:tcPr>
          <w:p w14:paraId="0D8D2923" w14:textId="77777777" w:rsidR="00323729" w:rsidRDefault="00F8312D">
            <w:pPr>
              <w:spacing w:after="0"/>
            </w:pPr>
            <w:r>
              <w:rPr>
                <w:rFonts w:ascii="Times New Roman" w:hAnsi="Times New Roman"/>
                <w:color w:val="000000"/>
                <w:sz w:val="24"/>
              </w:rPr>
              <w:t>8</w:t>
            </w:r>
          </w:p>
        </w:tc>
        <w:tc>
          <w:tcPr>
            <w:tcW w:w="3461" w:type="dxa"/>
            <w:tcMar>
              <w:top w:w="50" w:type="dxa"/>
              <w:left w:w="100" w:type="dxa"/>
            </w:tcMar>
            <w:vAlign w:val="center"/>
          </w:tcPr>
          <w:p w14:paraId="7B6FE772"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0F0F086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C271B2" w14:textId="77777777" w:rsidR="00323729" w:rsidRDefault="00323729">
            <w:pPr>
              <w:spacing w:after="0"/>
              <w:ind w:left="135"/>
              <w:jc w:val="center"/>
            </w:pPr>
          </w:p>
        </w:tc>
        <w:tc>
          <w:tcPr>
            <w:tcW w:w="1576" w:type="dxa"/>
            <w:tcMar>
              <w:top w:w="50" w:type="dxa"/>
              <w:left w:w="100" w:type="dxa"/>
            </w:tcMar>
            <w:vAlign w:val="center"/>
          </w:tcPr>
          <w:p w14:paraId="1490936E" w14:textId="77777777" w:rsidR="00323729" w:rsidRDefault="00323729">
            <w:pPr>
              <w:spacing w:after="0"/>
              <w:ind w:left="135"/>
              <w:jc w:val="center"/>
            </w:pPr>
          </w:p>
        </w:tc>
        <w:tc>
          <w:tcPr>
            <w:tcW w:w="1110" w:type="dxa"/>
            <w:tcMar>
              <w:top w:w="50" w:type="dxa"/>
              <w:left w:w="100" w:type="dxa"/>
            </w:tcMar>
            <w:vAlign w:val="center"/>
          </w:tcPr>
          <w:p w14:paraId="0974ADAB" w14:textId="77777777" w:rsidR="00323729" w:rsidRDefault="00323729">
            <w:pPr>
              <w:spacing w:after="0"/>
              <w:ind w:left="135"/>
            </w:pPr>
          </w:p>
        </w:tc>
        <w:tc>
          <w:tcPr>
            <w:tcW w:w="1922" w:type="dxa"/>
            <w:tcMar>
              <w:top w:w="50" w:type="dxa"/>
              <w:left w:w="100" w:type="dxa"/>
            </w:tcMar>
            <w:vAlign w:val="center"/>
          </w:tcPr>
          <w:p w14:paraId="5C373044" w14:textId="77777777" w:rsidR="00323729" w:rsidRDefault="00323729">
            <w:pPr>
              <w:spacing w:after="0"/>
              <w:ind w:left="135"/>
            </w:pPr>
          </w:p>
        </w:tc>
      </w:tr>
      <w:tr w:rsidR="00323729" w14:paraId="42EF16AE" w14:textId="77777777">
        <w:trPr>
          <w:trHeight w:val="144"/>
          <w:tblCellSpacing w:w="0" w:type="dxa"/>
        </w:trPr>
        <w:tc>
          <w:tcPr>
            <w:tcW w:w="447" w:type="dxa"/>
            <w:tcMar>
              <w:top w:w="50" w:type="dxa"/>
              <w:left w:w="100" w:type="dxa"/>
            </w:tcMar>
            <w:vAlign w:val="center"/>
          </w:tcPr>
          <w:p w14:paraId="57B4CAA5" w14:textId="77777777" w:rsidR="00323729" w:rsidRDefault="00F8312D">
            <w:pPr>
              <w:spacing w:after="0"/>
            </w:pPr>
            <w:r>
              <w:rPr>
                <w:rFonts w:ascii="Times New Roman" w:hAnsi="Times New Roman"/>
                <w:color w:val="000000"/>
                <w:sz w:val="24"/>
              </w:rPr>
              <w:t>9</w:t>
            </w:r>
          </w:p>
        </w:tc>
        <w:tc>
          <w:tcPr>
            <w:tcW w:w="3461" w:type="dxa"/>
            <w:tcMar>
              <w:top w:w="50" w:type="dxa"/>
              <w:left w:w="100" w:type="dxa"/>
            </w:tcMar>
            <w:vAlign w:val="center"/>
          </w:tcPr>
          <w:p w14:paraId="4DCEFC86"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18BA7FB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C16911" w14:textId="77777777" w:rsidR="00323729" w:rsidRDefault="00323729">
            <w:pPr>
              <w:spacing w:after="0"/>
              <w:ind w:left="135"/>
              <w:jc w:val="center"/>
            </w:pPr>
          </w:p>
        </w:tc>
        <w:tc>
          <w:tcPr>
            <w:tcW w:w="1576" w:type="dxa"/>
            <w:tcMar>
              <w:top w:w="50" w:type="dxa"/>
              <w:left w:w="100" w:type="dxa"/>
            </w:tcMar>
            <w:vAlign w:val="center"/>
          </w:tcPr>
          <w:p w14:paraId="27E87AC2" w14:textId="77777777" w:rsidR="00323729" w:rsidRDefault="00323729">
            <w:pPr>
              <w:spacing w:after="0"/>
              <w:ind w:left="135"/>
              <w:jc w:val="center"/>
            </w:pPr>
          </w:p>
        </w:tc>
        <w:tc>
          <w:tcPr>
            <w:tcW w:w="1110" w:type="dxa"/>
            <w:tcMar>
              <w:top w:w="50" w:type="dxa"/>
              <w:left w:w="100" w:type="dxa"/>
            </w:tcMar>
            <w:vAlign w:val="center"/>
          </w:tcPr>
          <w:p w14:paraId="1CBA2631" w14:textId="77777777" w:rsidR="00323729" w:rsidRDefault="00323729">
            <w:pPr>
              <w:spacing w:after="0"/>
              <w:ind w:left="135"/>
            </w:pPr>
          </w:p>
        </w:tc>
        <w:tc>
          <w:tcPr>
            <w:tcW w:w="1922" w:type="dxa"/>
            <w:tcMar>
              <w:top w:w="50" w:type="dxa"/>
              <w:left w:w="100" w:type="dxa"/>
            </w:tcMar>
            <w:vAlign w:val="center"/>
          </w:tcPr>
          <w:p w14:paraId="2C57E4BE" w14:textId="77777777" w:rsidR="00323729" w:rsidRDefault="00323729">
            <w:pPr>
              <w:spacing w:after="0"/>
              <w:ind w:left="135"/>
            </w:pPr>
          </w:p>
        </w:tc>
      </w:tr>
      <w:tr w:rsidR="00323729" w14:paraId="06AFC916" w14:textId="77777777">
        <w:trPr>
          <w:trHeight w:val="144"/>
          <w:tblCellSpacing w:w="0" w:type="dxa"/>
        </w:trPr>
        <w:tc>
          <w:tcPr>
            <w:tcW w:w="447" w:type="dxa"/>
            <w:tcMar>
              <w:top w:w="50" w:type="dxa"/>
              <w:left w:w="100" w:type="dxa"/>
            </w:tcMar>
            <w:vAlign w:val="center"/>
          </w:tcPr>
          <w:p w14:paraId="6945D9E4" w14:textId="77777777" w:rsidR="00323729" w:rsidRDefault="00F8312D">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37C4E103" w14:textId="77777777" w:rsidR="00323729" w:rsidRDefault="00F8312D">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16F8FA1F"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A03C6B" w14:textId="77777777" w:rsidR="00323729" w:rsidRDefault="00323729">
            <w:pPr>
              <w:spacing w:after="0"/>
              <w:ind w:left="135"/>
              <w:jc w:val="center"/>
            </w:pPr>
          </w:p>
        </w:tc>
        <w:tc>
          <w:tcPr>
            <w:tcW w:w="1576" w:type="dxa"/>
            <w:tcMar>
              <w:top w:w="50" w:type="dxa"/>
              <w:left w:w="100" w:type="dxa"/>
            </w:tcMar>
            <w:vAlign w:val="center"/>
          </w:tcPr>
          <w:p w14:paraId="663AC7CF" w14:textId="77777777" w:rsidR="00323729" w:rsidRDefault="00323729">
            <w:pPr>
              <w:spacing w:after="0"/>
              <w:ind w:left="135"/>
              <w:jc w:val="center"/>
            </w:pPr>
          </w:p>
        </w:tc>
        <w:tc>
          <w:tcPr>
            <w:tcW w:w="1110" w:type="dxa"/>
            <w:tcMar>
              <w:top w:w="50" w:type="dxa"/>
              <w:left w:w="100" w:type="dxa"/>
            </w:tcMar>
            <w:vAlign w:val="center"/>
          </w:tcPr>
          <w:p w14:paraId="78104276" w14:textId="77777777" w:rsidR="00323729" w:rsidRDefault="00323729">
            <w:pPr>
              <w:spacing w:after="0"/>
              <w:ind w:left="135"/>
            </w:pPr>
          </w:p>
        </w:tc>
        <w:tc>
          <w:tcPr>
            <w:tcW w:w="1922" w:type="dxa"/>
            <w:tcMar>
              <w:top w:w="50" w:type="dxa"/>
              <w:left w:w="100" w:type="dxa"/>
            </w:tcMar>
            <w:vAlign w:val="center"/>
          </w:tcPr>
          <w:p w14:paraId="22D2A926" w14:textId="77777777" w:rsidR="00323729" w:rsidRDefault="00323729">
            <w:pPr>
              <w:spacing w:after="0"/>
              <w:ind w:left="135"/>
            </w:pPr>
          </w:p>
        </w:tc>
      </w:tr>
      <w:tr w:rsidR="00323729" w14:paraId="7A7F5EF0" w14:textId="77777777">
        <w:trPr>
          <w:trHeight w:val="144"/>
          <w:tblCellSpacing w:w="0" w:type="dxa"/>
        </w:trPr>
        <w:tc>
          <w:tcPr>
            <w:tcW w:w="447" w:type="dxa"/>
            <w:tcMar>
              <w:top w:w="50" w:type="dxa"/>
              <w:left w:w="100" w:type="dxa"/>
            </w:tcMar>
            <w:vAlign w:val="center"/>
          </w:tcPr>
          <w:p w14:paraId="20C1FFE6" w14:textId="77777777" w:rsidR="00323729" w:rsidRDefault="00F8312D">
            <w:pPr>
              <w:spacing w:after="0"/>
            </w:pPr>
            <w:r>
              <w:rPr>
                <w:rFonts w:ascii="Times New Roman" w:hAnsi="Times New Roman"/>
                <w:color w:val="000000"/>
                <w:sz w:val="24"/>
              </w:rPr>
              <w:t>11</w:t>
            </w:r>
          </w:p>
        </w:tc>
        <w:tc>
          <w:tcPr>
            <w:tcW w:w="3461" w:type="dxa"/>
            <w:tcMar>
              <w:top w:w="50" w:type="dxa"/>
              <w:left w:w="100" w:type="dxa"/>
            </w:tcMar>
            <w:vAlign w:val="center"/>
          </w:tcPr>
          <w:p w14:paraId="4D82E927"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32376BC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2DF594" w14:textId="77777777" w:rsidR="00323729" w:rsidRDefault="00323729">
            <w:pPr>
              <w:spacing w:after="0"/>
              <w:ind w:left="135"/>
              <w:jc w:val="center"/>
            </w:pPr>
          </w:p>
        </w:tc>
        <w:tc>
          <w:tcPr>
            <w:tcW w:w="1576" w:type="dxa"/>
            <w:tcMar>
              <w:top w:w="50" w:type="dxa"/>
              <w:left w:w="100" w:type="dxa"/>
            </w:tcMar>
            <w:vAlign w:val="center"/>
          </w:tcPr>
          <w:p w14:paraId="6532EB28" w14:textId="77777777" w:rsidR="00323729" w:rsidRDefault="00323729">
            <w:pPr>
              <w:spacing w:after="0"/>
              <w:ind w:left="135"/>
              <w:jc w:val="center"/>
            </w:pPr>
          </w:p>
        </w:tc>
        <w:tc>
          <w:tcPr>
            <w:tcW w:w="1110" w:type="dxa"/>
            <w:tcMar>
              <w:top w:w="50" w:type="dxa"/>
              <w:left w:w="100" w:type="dxa"/>
            </w:tcMar>
            <w:vAlign w:val="center"/>
          </w:tcPr>
          <w:p w14:paraId="6D7446CE" w14:textId="77777777" w:rsidR="00323729" w:rsidRDefault="00323729">
            <w:pPr>
              <w:spacing w:after="0"/>
              <w:ind w:left="135"/>
            </w:pPr>
          </w:p>
        </w:tc>
        <w:tc>
          <w:tcPr>
            <w:tcW w:w="1922" w:type="dxa"/>
            <w:tcMar>
              <w:top w:w="50" w:type="dxa"/>
              <w:left w:w="100" w:type="dxa"/>
            </w:tcMar>
            <w:vAlign w:val="center"/>
          </w:tcPr>
          <w:p w14:paraId="20CD2E8B" w14:textId="77777777" w:rsidR="00323729" w:rsidRDefault="00323729">
            <w:pPr>
              <w:spacing w:after="0"/>
              <w:ind w:left="135"/>
            </w:pPr>
          </w:p>
        </w:tc>
      </w:tr>
      <w:tr w:rsidR="00323729" w14:paraId="5CC04D60" w14:textId="77777777">
        <w:trPr>
          <w:trHeight w:val="144"/>
          <w:tblCellSpacing w:w="0" w:type="dxa"/>
        </w:trPr>
        <w:tc>
          <w:tcPr>
            <w:tcW w:w="447" w:type="dxa"/>
            <w:tcMar>
              <w:top w:w="50" w:type="dxa"/>
              <w:left w:w="100" w:type="dxa"/>
            </w:tcMar>
            <w:vAlign w:val="center"/>
          </w:tcPr>
          <w:p w14:paraId="036A123B" w14:textId="77777777" w:rsidR="00323729" w:rsidRDefault="00F8312D">
            <w:pPr>
              <w:spacing w:after="0"/>
            </w:pPr>
            <w:r>
              <w:rPr>
                <w:rFonts w:ascii="Times New Roman" w:hAnsi="Times New Roman"/>
                <w:color w:val="000000"/>
                <w:sz w:val="24"/>
              </w:rPr>
              <w:t>12</w:t>
            </w:r>
          </w:p>
        </w:tc>
        <w:tc>
          <w:tcPr>
            <w:tcW w:w="3461" w:type="dxa"/>
            <w:tcMar>
              <w:top w:w="50" w:type="dxa"/>
              <w:left w:w="100" w:type="dxa"/>
            </w:tcMar>
            <w:vAlign w:val="center"/>
          </w:tcPr>
          <w:p w14:paraId="174A0A6C"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0E7E926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C41420" w14:textId="77777777" w:rsidR="00323729" w:rsidRDefault="00323729">
            <w:pPr>
              <w:spacing w:after="0"/>
              <w:ind w:left="135"/>
              <w:jc w:val="center"/>
            </w:pPr>
          </w:p>
        </w:tc>
        <w:tc>
          <w:tcPr>
            <w:tcW w:w="1576" w:type="dxa"/>
            <w:tcMar>
              <w:top w:w="50" w:type="dxa"/>
              <w:left w:w="100" w:type="dxa"/>
            </w:tcMar>
            <w:vAlign w:val="center"/>
          </w:tcPr>
          <w:p w14:paraId="0544CFC4" w14:textId="77777777" w:rsidR="00323729" w:rsidRDefault="00323729">
            <w:pPr>
              <w:spacing w:after="0"/>
              <w:ind w:left="135"/>
              <w:jc w:val="center"/>
            </w:pPr>
          </w:p>
        </w:tc>
        <w:tc>
          <w:tcPr>
            <w:tcW w:w="1110" w:type="dxa"/>
            <w:tcMar>
              <w:top w:w="50" w:type="dxa"/>
              <w:left w:w="100" w:type="dxa"/>
            </w:tcMar>
            <w:vAlign w:val="center"/>
          </w:tcPr>
          <w:p w14:paraId="3BE35843" w14:textId="77777777" w:rsidR="00323729" w:rsidRDefault="00323729">
            <w:pPr>
              <w:spacing w:after="0"/>
              <w:ind w:left="135"/>
            </w:pPr>
          </w:p>
        </w:tc>
        <w:tc>
          <w:tcPr>
            <w:tcW w:w="1922" w:type="dxa"/>
            <w:tcMar>
              <w:top w:w="50" w:type="dxa"/>
              <w:left w:w="100" w:type="dxa"/>
            </w:tcMar>
            <w:vAlign w:val="center"/>
          </w:tcPr>
          <w:p w14:paraId="1BBDD5D0" w14:textId="77777777" w:rsidR="00323729" w:rsidRDefault="00323729">
            <w:pPr>
              <w:spacing w:after="0"/>
              <w:ind w:left="135"/>
            </w:pPr>
          </w:p>
        </w:tc>
      </w:tr>
      <w:tr w:rsidR="00323729" w14:paraId="630D42BA" w14:textId="77777777">
        <w:trPr>
          <w:trHeight w:val="144"/>
          <w:tblCellSpacing w:w="0" w:type="dxa"/>
        </w:trPr>
        <w:tc>
          <w:tcPr>
            <w:tcW w:w="447" w:type="dxa"/>
            <w:tcMar>
              <w:top w:w="50" w:type="dxa"/>
              <w:left w:w="100" w:type="dxa"/>
            </w:tcMar>
            <w:vAlign w:val="center"/>
          </w:tcPr>
          <w:p w14:paraId="58653A49" w14:textId="77777777" w:rsidR="00323729" w:rsidRDefault="00F8312D">
            <w:pPr>
              <w:spacing w:after="0"/>
            </w:pPr>
            <w:r>
              <w:rPr>
                <w:rFonts w:ascii="Times New Roman" w:hAnsi="Times New Roman"/>
                <w:color w:val="000000"/>
                <w:sz w:val="24"/>
              </w:rPr>
              <w:t>13</w:t>
            </w:r>
          </w:p>
        </w:tc>
        <w:tc>
          <w:tcPr>
            <w:tcW w:w="3461" w:type="dxa"/>
            <w:tcMar>
              <w:top w:w="50" w:type="dxa"/>
              <w:left w:w="100" w:type="dxa"/>
            </w:tcMar>
            <w:vAlign w:val="center"/>
          </w:tcPr>
          <w:p w14:paraId="3E79D744" w14:textId="77777777" w:rsidR="00323729" w:rsidRPr="00F8312D" w:rsidRDefault="00F8312D">
            <w:pPr>
              <w:spacing w:after="0"/>
              <w:ind w:left="135"/>
              <w:rPr>
                <w:lang w:val="ru-RU"/>
              </w:rPr>
            </w:pPr>
            <w:r w:rsidRPr="00F8312D">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63440FE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225C8B" w14:textId="77777777" w:rsidR="00323729" w:rsidRDefault="00323729">
            <w:pPr>
              <w:spacing w:after="0"/>
              <w:ind w:left="135"/>
              <w:jc w:val="center"/>
            </w:pPr>
          </w:p>
        </w:tc>
        <w:tc>
          <w:tcPr>
            <w:tcW w:w="1576" w:type="dxa"/>
            <w:tcMar>
              <w:top w:w="50" w:type="dxa"/>
              <w:left w:w="100" w:type="dxa"/>
            </w:tcMar>
            <w:vAlign w:val="center"/>
          </w:tcPr>
          <w:p w14:paraId="52451B9C" w14:textId="77777777" w:rsidR="00323729" w:rsidRDefault="00323729">
            <w:pPr>
              <w:spacing w:after="0"/>
              <w:ind w:left="135"/>
              <w:jc w:val="center"/>
            </w:pPr>
          </w:p>
        </w:tc>
        <w:tc>
          <w:tcPr>
            <w:tcW w:w="1110" w:type="dxa"/>
            <w:tcMar>
              <w:top w:w="50" w:type="dxa"/>
              <w:left w:w="100" w:type="dxa"/>
            </w:tcMar>
            <w:vAlign w:val="center"/>
          </w:tcPr>
          <w:p w14:paraId="404104B7" w14:textId="77777777" w:rsidR="00323729" w:rsidRDefault="00323729">
            <w:pPr>
              <w:spacing w:after="0"/>
              <w:ind w:left="135"/>
            </w:pPr>
          </w:p>
        </w:tc>
        <w:tc>
          <w:tcPr>
            <w:tcW w:w="1922" w:type="dxa"/>
            <w:tcMar>
              <w:top w:w="50" w:type="dxa"/>
              <w:left w:w="100" w:type="dxa"/>
            </w:tcMar>
            <w:vAlign w:val="center"/>
          </w:tcPr>
          <w:p w14:paraId="195EC08B" w14:textId="77777777" w:rsidR="00323729" w:rsidRDefault="00323729">
            <w:pPr>
              <w:spacing w:after="0"/>
              <w:ind w:left="135"/>
            </w:pPr>
          </w:p>
        </w:tc>
      </w:tr>
      <w:tr w:rsidR="00323729" w14:paraId="71494A2C" w14:textId="77777777">
        <w:trPr>
          <w:trHeight w:val="144"/>
          <w:tblCellSpacing w:w="0" w:type="dxa"/>
        </w:trPr>
        <w:tc>
          <w:tcPr>
            <w:tcW w:w="447" w:type="dxa"/>
            <w:tcMar>
              <w:top w:w="50" w:type="dxa"/>
              <w:left w:w="100" w:type="dxa"/>
            </w:tcMar>
            <w:vAlign w:val="center"/>
          </w:tcPr>
          <w:p w14:paraId="0EC5B62F" w14:textId="77777777" w:rsidR="00323729" w:rsidRDefault="00F8312D">
            <w:pPr>
              <w:spacing w:after="0"/>
            </w:pPr>
            <w:r>
              <w:rPr>
                <w:rFonts w:ascii="Times New Roman" w:hAnsi="Times New Roman"/>
                <w:color w:val="000000"/>
                <w:sz w:val="24"/>
              </w:rPr>
              <w:t>14</w:t>
            </w:r>
          </w:p>
        </w:tc>
        <w:tc>
          <w:tcPr>
            <w:tcW w:w="3461" w:type="dxa"/>
            <w:tcMar>
              <w:top w:w="50" w:type="dxa"/>
              <w:left w:w="100" w:type="dxa"/>
            </w:tcMar>
            <w:vAlign w:val="center"/>
          </w:tcPr>
          <w:p w14:paraId="51EAF008" w14:textId="77777777" w:rsidR="00323729" w:rsidRPr="00F8312D" w:rsidRDefault="00F8312D">
            <w:pPr>
              <w:spacing w:after="0"/>
              <w:ind w:left="135"/>
              <w:rPr>
                <w:lang w:val="ru-RU"/>
              </w:rPr>
            </w:pPr>
            <w:r w:rsidRPr="00F8312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3D073D4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C65C27" w14:textId="77777777" w:rsidR="00323729" w:rsidRDefault="00323729">
            <w:pPr>
              <w:spacing w:after="0"/>
              <w:ind w:left="135"/>
              <w:jc w:val="center"/>
            </w:pPr>
          </w:p>
        </w:tc>
        <w:tc>
          <w:tcPr>
            <w:tcW w:w="1576" w:type="dxa"/>
            <w:tcMar>
              <w:top w:w="50" w:type="dxa"/>
              <w:left w:w="100" w:type="dxa"/>
            </w:tcMar>
            <w:vAlign w:val="center"/>
          </w:tcPr>
          <w:p w14:paraId="29CA2713" w14:textId="77777777" w:rsidR="00323729" w:rsidRDefault="00323729">
            <w:pPr>
              <w:spacing w:after="0"/>
              <w:ind w:left="135"/>
              <w:jc w:val="center"/>
            </w:pPr>
          </w:p>
        </w:tc>
        <w:tc>
          <w:tcPr>
            <w:tcW w:w="1110" w:type="dxa"/>
            <w:tcMar>
              <w:top w:w="50" w:type="dxa"/>
              <w:left w:w="100" w:type="dxa"/>
            </w:tcMar>
            <w:vAlign w:val="center"/>
          </w:tcPr>
          <w:p w14:paraId="4B49D4C0" w14:textId="77777777" w:rsidR="00323729" w:rsidRDefault="00323729">
            <w:pPr>
              <w:spacing w:after="0"/>
              <w:ind w:left="135"/>
            </w:pPr>
          </w:p>
        </w:tc>
        <w:tc>
          <w:tcPr>
            <w:tcW w:w="1922" w:type="dxa"/>
            <w:tcMar>
              <w:top w:w="50" w:type="dxa"/>
              <w:left w:w="100" w:type="dxa"/>
            </w:tcMar>
            <w:vAlign w:val="center"/>
          </w:tcPr>
          <w:p w14:paraId="6A73A336" w14:textId="77777777" w:rsidR="00323729" w:rsidRDefault="00323729">
            <w:pPr>
              <w:spacing w:after="0"/>
              <w:ind w:left="135"/>
            </w:pPr>
          </w:p>
        </w:tc>
      </w:tr>
      <w:tr w:rsidR="00323729" w14:paraId="762BBEE6" w14:textId="77777777">
        <w:trPr>
          <w:trHeight w:val="144"/>
          <w:tblCellSpacing w:w="0" w:type="dxa"/>
        </w:trPr>
        <w:tc>
          <w:tcPr>
            <w:tcW w:w="447" w:type="dxa"/>
            <w:tcMar>
              <w:top w:w="50" w:type="dxa"/>
              <w:left w:w="100" w:type="dxa"/>
            </w:tcMar>
            <w:vAlign w:val="center"/>
          </w:tcPr>
          <w:p w14:paraId="23AF67FB" w14:textId="77777777" w:rsidR="00323729" w:rsidRDefault="00F8312D">
            <w:pPr>
              <w:spacing w:after="0"/>
            </w:pPr>
            <w:r>
              <w:rPr>
                <w:rFonts w:ascii="Times New Roman" w:hAnsi="Times New Roman"/>
                <w:color w:val="000000"/>
                <w:sz w:val="24"/>
              </w:rPr>
              <w:t>15</w:t>
            </w:r>
          </w:p>
        </w:tc>
        <w:tc>
          <w:tcPr>
            <w:tcW w:w="3461" w:type="dxa"/>
            <w:tcMar>
              <w:top w:w="50" w:type="dxa"/>
              <w:left w:w="100" w:type="dxa"/>
            </w:tcMar>
            <w:vAlign w:val="center"/>
          </w:tcPr>
          <w:p w14:paraId="1B34D48A"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14:paraId="54CA692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2FFD43" w14:textId="77777777" w:rsidR="00323729" w:rsidRDefault="00323729">
            <w:pPr>
              <w:spacing w:after="0"/>
              <w:ind w:left="135"/>
              <w:jc w:val="center"/>
            </w:pPr>
          </w:p>
        </w:tc>
        <w:tc>
          <w:tcPr>
            <w:tcW w:w="1576" w:type="dxa"/>
            <w:tcMar>
              <w:top w:w="50" w:type="dxa"/>
              <w:left w:w="100" w:type="dxa"/>
            </w:tcMar>
            <w:vAlign w:val="center"/>
          </w:tcPr>
          <w:p w14:paraId="7013F137" w14:textId="77777777" w:rsidR="00323729" w:rsidRDefault="00323729">
            <w:pPr>
              <w:spacing w:after="0"/>
              <w:ind w:left="135"/>
              <w:jc w:val="center"/>
            </w:pPr>
          </w:p>
        </w:tc>
        <w:tc>
          <w:tcPr>
            <w:tcW w:w="1110" w:type="dxa"/>
            <w:tcMar>
              <w:top w:w="50" w:type="dxa"/>
              <w:left w:w="100" w:type="dxa"/>
            </w:tcMar>
            <w:vAlign w:val="center"/>
          </w:tcPr>
          <w:p w14:paraId="4819D12D" w14:textId="77777777" w:rsidR="00323729" w:rsidRDefault="00323729">
            <w:pPr>
              <w:spacing w:after="0"/>
              <w:ind w:left="135"/>
            </w:pPr>
          </w:p>
        </w:tc>
        <w:tc>
          <w:tcPr>
            <w:tcW w:w="1922" w:type="dxa"/>
            <w:tcMar>
              <w:top w:w="50" w:type="dxa"/>
              <w:left w:w="100" w:type="dxa"/>
            </w:tcMar>
            <w:vAlign w:val="center"/>
          </w:tcPr>
          <w:p w14:paraId="217A917A" w14:textId="77777777" w:rsidR="00323729" w:rsidRDefault="00323729">
            <w:pPr>
              <w:spacing w:after="0"/>
              <w:ind w:left="135"/>
            </w:pPr>
          </w:p>
        </w:tc>
      </w:tr>
      <w:tr w:rsidR="00323729" w14:paraId="06F99B3D" w14:textId="77777777">
        <w:trPr>
          <w:trHeight w:val="144"/>
          <w:tblCellSpacing w:w="0" w:type="dxa"/>
        </w:trPr>
        <w:tc>
          <w:tcPr>
            <w:tcW w:w="447" w:type="dxa"/>
            <w:tcMar>
              <w:top w:w="50" w:type="dxa"/>
              <w:left w:w="100" w:type="dxa"/>
            </w:tcMar>
            <w:vAlign w:val="center"/>
          </w:tcPr>
          <w:p w14:paraId="074765A2" w14:textId="77777777" w:rsidR="00323729" w:rsidRDefault="00F8312D">
            <w:pPr>
              <w:spacing w:after="0"/>
            </w:pPr>
            <w:r>
              <w:rPr>
                <w:rFonts w:ascii="Times New Roman" w:hAnsi="Times New Roman"/>
                <w:color w:val="000000"/>
                <w:sz w:val="24"/>
              </w:rPr>
              <w:t>16</w:t>
            </w:r>
          </w:p>
        </w:tc>
        <w:tc>
          <w:tcPr>
            <w:tcW w:w="3461" w:type="dxa"/>
            <w:tcMar>
              <w:top w:w="50" w:type="dxa"/>
              <w:left w:w="100" w:type="dxa"/>
            </w:tcMar>
            <w:vAlign w:val="center"/>
          </w:tcPr>
          <w:p w14:paraId="5912B6DD"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А, а. Звук</w:t>
            </w:r>
          </w:p>
        </w:tc>
        <w:tc>
          <w:tcPr>
            <w:tcW w:w="783" w:type="dxa"/>
            <w:tcMar>
              <w:top w:w="50" w:type="dxa"/>
              <w:left w:w="100" w:type="dxa"/>
            </w:tcMar>
            <w:vAlign w:val="center"/>
          </w:tcPr>
          <w:p w14:paraId="3DFE334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01C8FD" w14:textId="77777777" w:rsidR="00323729" w:rsidRDefault="00323729">
            <w:pPr>
              <w:spacing w:after="0"/>
              <w:ind w:left="135"/>
              <w:jc w:val="center"/>
            </w:pPr>
          </w:p>
        </w:tc>
        <w:tc>
          <w:tcPr>
            <w:tcW w:w="1576" w:type="dxa"/>
            <w:tcMar>
              <w:top w:w="50" w:type="dxa"/>
              <w:left w:w="100" w:type="dxa"/>
            </w:tcMar>
            <w:vAlign w:val="center"/>
          </w:tcPr>
          <w:p w14:paraId="4B887377" w14:textId="77777777" w:rsidR="00323729" w:rsidRDefault="00323729">
            <w:pPr>
              <w:spacing w:after="0"/>
              <w:ind w:left="135"/>
              <w:jc w:val="center"/>
            </w:pPr>
          </w:p>
        </w:tc>
        <w:tc>
          <w:tcPr>
            <w:tcW w:w="1110" w:type="dxa"/>
            <w:tcMar>
              <w:top w:w="50" w:type="dxa"/>
              <w:left w:w="100" w:type="dxa"/>
            </w:tcMar>
            <w:vAlign w:val="center"/>
          </w:tcPr>
          <w:p w14:paraId="4CC2891A" w14:textId="77777777" w:rsidR="00323729" w:rsidRDefault="00323729">
            <w:pPr>
              <w:spacing w:after="0"/>
              <w:ind w:left="135"/>
            </w:pPr>
          </w:p>
        </w:tc>
        <w:tc>
          <w:tcPr>
            <w:tcW w:w="1922" w:type="dxa"/>
            <w:tcMar>
              <w:top w:w="50" w:type="dxa"/>
              <w:left w:w="100" w:type="dxa"/>
            </w:tcMar>
            <w:vAlign w:val="center"/>
          </w:tcPr>
          <w:p w14:paraId="5E12815C" w14:textId="77777777" w:rsidR="00323729" w:rsidRDefault="00323729">
            <w:pPr>
              <w:spacing w:after="0"/>
              <w:ind w:left="135"/>
            </w:pPr>
          </w:p>
        </w:tc>
      </w:tr>
      <w:tr w:rsidR="00323729" w14:paraId="28A7F190" w14:textId="77777777">
        <w:trPr>
          <w:trHeight w:val="144"/>
          <w:tblCellSpacing w:w="0" w:type="dxa"/>
        </w:trPr>
        <w:tc>
          <w:tcPr>
            <w:tcW w:w="447" w:type="dxa"/>
            <w:tcMar>
              <w:top w:w="50" w:type="dxa"/>
              <w:left w:w="100" w:type="dxa"/>
            </w:tcMar>
            <w:vAlign w:val="center"/>
          </w:tcPr>
          <w:p w14:paraId="30C52D75" w14:textId="77777777" w:rsidR="00323729" w:rsidRDefault="00F8312D">
            <w:pPr>
              <w:spacing w:after="0"/>
            </w:pPr>
            <w:r>
              <w:rPr>
                <w:rFonts w:ascii="Times New Roman" w:hAnsi="Times New Roman"/>
                <w:color w:val="000000"/>
                <w:sz w:val="24"/>
              </w:rPr>
              <w:t>17</w:t>
            </w:r>
          </w:p>
        </w:tc>
        <w:tc>
          <w:tcPr>
            <w:tcW w:w="3461" w:type="dxa"/>
            <w:tcMar>
              <w:top w:w="50" w:type="dxa"/>
              <w:left w:w="100" w:type="dxa"/>
            </w:tcMar>
            <w:vAlign w:val="center"/>
          </w:tcPr>
          <w:p w14:paraId="176DA11F" w14:textId="77777777" w:rsidR="00323729" w:rsidRPr="00F8312D" w:rsidRDefault="00F8312D">
            <w:pPr>
              <w:spacing w:after="0"/>
              <w:ind w:left="135"/>
              <w:rPr>
                <w:lang w:val="ru-RU"/>
              </w:rPr>
            </w:pPr>
            <w:r w:rsidRPr="00F8312D">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63CADDE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AFD73B" w14:textId="77777777" w:rsidR="00323729" w:rsidRDefault="00323729">
            <w:pPr>
              <w:spacing w:after="0"/>
              <w:ind w:left="135"/>
              <w:jc w:val="center"/>
            </w:pPr>
          </w:p>
        </w:tc>
        <w:tc>
          <w:tcPr>
            <w:tcW w:w="1576" w:type="dxa"/>
            <w:tcMar>
              <w:top w:w="50" w:type="dxa"/>
              <w:left w:w="100" w:type="dxa"/>
            </w:tcMar>
            <w:vAlign w:val="center"/>
          </w:tcPr>
          <w:p w14:paraId="0CE0FD5B" w14:textId="77777777" w:rsidR="00323729" w:rsidRDefault="00323729">
            <w:pPr>
              <w:spacing w:after="0"/>
              <w:ind w:left="135"/>
              <w:jc w:val="center"/>
            </w:pPr>
          </w:p>
        </w:tc>
        <w:tc>
          <w:tcPr>
            <w:tcW w:w="1110" w:type="dxa"/>
            <w:tcMar>
              <w:top w:w="50" w:type="dxa"/>
              <w:left w:w="100" w:type="dxa"/>
            </w:tcMar>
            <w:vAlign w:val="center"/>
          </w:tcPr>
          <w:p w14:paraId="2E64368B" w14:textId="77777777" w:rsidR="00323729" w:rsidRDefault="00323729">
            <w:pPr>
              <w:spacing w:after="0"/>
              <w:ind w:left="135"/>
            </w:pPr>
          </w:p>
        </w:tc>
        <w:tc>
          <w:tcPr>
            <w:tcW w:w="1922" w:type="dxa"/>
            <w:tcMar>
              <w:top w:w="50" w:type="dxa"/>
              <w:left w:w="100" w:type="dxa"/>
            </w:tcMar>
            <w:vAlign w:val="center"/>
          </w:tcPr>
          <w:p w14:paraId="558D4BF6" w14:textId="77777777" w:rsidR="00323729" w:rsidRDefault="00323729">
            <w:pPr>
              <w:spacing w:after="0"/>
              <w:ind w:left="135"/>
            </w:pPr>
          </w:p>
        </w:tc>
      </w:tr>
      <w:tr w:rsidR="00323729" w14:paraId="57A2FC91" w14:textId="77777777">
        <w:trPr>
          <w:trHeight w:val="144"/>
          <w:tblCellSpacing w:w="0" w:type="dxa"/>
        </w:trPr>
        <w:tc>
          <w:tcPr>
            <w:tcW w:w="447" w:type="dxa"/>
            <w:tcMar>
              <w:top w:w="50" w:type="dxa"/>
              <w:left w:w="100" w:type="dxa"/>
            </w:tcMar>
            <w:vAlign w:val="center"/>
          </w:tcPr>
          <w:p w14:paraId="4DEAE8F2" w14:textId="77777777" w:rsidR="00323729" w:rsidRDefault="00F8312D">
            <w:pPr>
              <w:spacing w:after="0"/>
            </w:pPr>
            <w:r>
              <w:rPr>
                <w:rFonts w:ascii="Times New Roman" w:hAnsi="Times New Roman"/>
                <w:color w:val="000000"/>
                <w:sz w:val="24"/>
              </w:rPr>
              <w:t>18</w:t>
            </w:r>
          </w:p>
        </w:tc>
        <w:tc>
          <w:tcPr>
            <w:tcW w:w="3461" w:type="dxa"/>
            <w:tcMar>
              <w:top w:w="50" w:type="dxa"/>
              <w:left w:w="100" w:type="dxa"/>
            </w:tcMar>
            <w:vAlign w:val="center"/>
          </w:tcPr>
          <w:p w14:paraId="47F75844"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О, о. Звук</w:t>
            </w:r>
          </w:p>
        </w:tc>
        <w:tc>
          <w:tcPr>
            <w:tcW w:w="783" w:type="dxa"/>
            <w:tcMar>
              <w:top w:w="50" w:type="dxa"/>
              <w:left w:w="100" w:type="dxa"/>
            </w:tcMar>
            <w:vAlign w:val="center"/>
          </w:tcPr>
          <w:p w14:paraId="7702061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AF7A17" w14:textId="77777777" w:rsidR="00323729" w:rsidRDefault="00323729">
            <w:pPr>
              <w:spacing w:after="0"/>
              <w:ind w:left="135"/>
              <w:jc w:val="center"/>
            </w:pPr>
          </w:p>
        </w:tc>
        <w:tc>
          <w:tcPr>
            <w:tcW w:w="1576" w:type="dxa"/>
            <w:tcMar>
              <w:top w:w="50" w:type="dxa"/>
              <w:left w:w="100" w:type="dxa"/>
            </w:tcMar>
            <w:vAlign w:val="center"/>
          </w:tcPr>
          <w:p w14:paraId="1DEB9BF3" w14:textId="77777777" w:rsidR="00323729" w:rsidRDefault="00323729">
            <w:pPr>
              <w:spacing w:after="0"/>
              <w:ind w:left="135"/>
              <w:jc w:val="center"/>
            </w:pPr>
          </w:p>
        </w:tc>
        <w:tc>
          <w:tcPr>
            <w:tcW w:w="1110" w:type="dxa"/>
            <w:tcMar>
              <w:top w:w="50" w:type="dxa"/>
              <w:left w:w="100" w:type="dxa"/>
            </w:tcMar>
            <w:vAlign w:val="center"/>
          </w:tcPr>
          <w:p w14:paraId="72CA79B7" w14:textId="77777777" w:rsidR="00323729" w:rsidRDefault="00323729">
            <w:pPr>
              <w:spacing w:after="0"/>
              <w:ind w:left="135"/>
            </w:pPr>
          </w:p>
        </w:tc>
        <w:tc>
          <w:tcPr>
            <w:tcW w:w="1922" w:type="dxa"/>
            <w:tcMar>
              <w:top w:w="50" w:type="dxa"/>
              <w:left w:w="100" w:type="dxa"/>
            </w:tcMar>
            <w:vAlign w:val="center"/>
          </w:tcPr>
          <w:p w14:paraId="5CAC4369" w14:textId="77777777" w:rsidR="00323729" w:rsidRDefault="00323729">
            <w:pPr>
              <w:spacing w:after="0"/>
              <w:ind w:left="135"/>
            </w:pPr>
          </w:p>
        </w:tc>
      </w:tr>
      <w:tr w:rsidR="00323729" w14:paraId="368D24DC" w14:textId="77777777">
        <w:trPr>
          <w:trHeight w:val="144"/>
          <w:tblCellSpacing w:w="0" w:type="dxa"/>
        </w:trPr>
        <w:tc>
          <w:tcPr>
            <w:tcW w:w="447" w:type="dxa"/>
            <w:tcMar>
              <w:top w:w="50" w:type="dxa"/>
              <w:left w:w="100" w:type="dxa"/>
            </w:tcMar>
            <w:vAlign w:val="center"/>
          </w:tcPr>
          <w:p w14:paraId="22C03652" w14:textId="77777777" w:rsidR="00323729" w:rsidRDefault="00F8312D">
            <w:pPr>
              <w:spacing w:after="0"/>
            </w:pPr>
            <w:r>
              <w:rPr>
                <w:rFonts w:ascii="Times New Roman" w:hAnsi="Times New Roman"/>
                <w:color w:val="000000"/>
                <w:sz w:val="24"/>
              </w:rPr>
              <w:t>19</w:t>
            </w:r>
          </w:p>
        </w:tc>
        <w:tc>
          <w:tcPr>
            <w:tcW w:w="3461" w:type="dxa"/>
            <w:tcMar>
              <w:top w:w="50" w:type="dxa"/>
              <w:left w:w="100" w:type="dxa"/>
            </w:tcMar>
            <w:vAlign w:val="center"/>
          </w:tcPr>
          <w:p w14:paraId="42F0B3FE" w14:textId="77777777" w:rsidR="00323729" w:rsidRPr="00F8312D" w:rsidRDefault="00F8312D">
            <w:pPr>
              <w:spacing w:after="0"/>
              <w:ind w:left="135"/>
              <w:rPr>
                <w:lang w:val="ru-RU"/>
              </w:rPr>
            </w:pPr>
            <w:r w:rsidRPr="00F8312D">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2735E6B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E0292F" w14:textId="77777777" w:rsidR="00323729" w:rsidRDefault="00323729">
            <w:pPr>
              <w:spacing w:after="0"/>
              <w:ind w:left="135"/>
              <w:jc w:val="center"/>
            </w:pPr>
          </w:p>
        </w:tc>
        <w:tc>
          <w:tcPr>
            <w:tcW w:w="1576" w:type="dxa"/>
            <w:tcMar>
              <w:top w:w="50" w:type="dxa"/>
              <w:left w:w="100" w:type="dxa"/>
            </w:tcMar>
            <w:vAlign w:val="center"/>
          </w:tcPr>
          <w:p w14:paraId="0798C6D8" w14:textId="77777777" w:rsidR="00323729" w:rsidRDefault="00323729">
            <w:pPr>
              <w:spacing w:after="0"/>
              <w:ind w:left="135"/>
              <w:jc w:val="center"/>
            </w:pPr>
          </w:p>
        </w:tc>
        <w:tc>
          <w:tcPr>
            <w:tcW w:w="1110" w:type="dxa"/>
            <w:tcMar>
              <w:top w:w="50" w:type="dxa"/>
              <w:left w:w="100" w:type="dxa"/>
            </w:tcMar>
            <w:vAlign w:val="center"/>
          </w:tcPr>
          <w:p w14:paraId="0B110CFC" w14:textId="77777777" w:rsidR="00323729" w:rsidRDefault="00323729">
            <w:pPr>
              <w:spacing w:after="0"/>
              <w:ind w:left="135"/>
            </w:pPr>
          </w:p>
        </w:tc>
        <w:tc>
          <w:tcPr>
            <w:tcW w:w="1922" w:type="dxa"/>
            <w:tcMar>
              <w:top w:w="50" w:type="dxa"/>
              <w:left w:w="100" w:type="dxa"/>
            </w:tcMar>
            <w:vAlign w:val="center"/>
          </w:tcPr>
          <w:p w14:paraId="282BE216" w14:textId="77777777" w:rsidR="00323729" w:rsidRDefault="00323729">
            <w:pPr>
              <w:spacing w:after="0"/>
              <w:ind w:left="135"/>
            </w:pPr>
          </w:p>
        </w:tc>
      </w:tr>
      <w:tr w:rsidR="00323729" w14:paraId="24257A2A" w14:textId="77777777">
        <w:trPr>
          <w:trHeight w:val="144"/>
          <w:tblCellSpacing w:w="0" w:type="dxa"/>
        </w:trPr>
        <w:tc>
          <w:tcPr>
            <w:tcW w:w="447" w:type="dxa"/>
            <w:tcMar>
              <w:top w:w="50" w:type="dxa"/>
              <w:left w:w="100" w:type="dxa"/>
            </w:tcMar>
            <w:vAlign w:val="center"/>
          </w:tcPr>
          <w:p w14:paraId="5FCBCE9B" w14:textId="77777777" w:rsidR="00323729" w:rsidRDefault="00F8312D">
            <w:pPr>
              <w:spacing w:after="0"/>
            </w:pPr>
            <w:r>
              <w:rPr>
                <w:rFonts w:ascii="Times New Roman" w:hAnsi="Times New Roman"/>
                <w:color w:val="000000"/>
                <w:sz w:val="24"/>
              </w:rPr>
              <w:t>20</w:t>
            </w:r>
          </w:p>
        </w:tc>
        <w:tc>
          <w:tcPr>
            <w:tcW w:w="3461" w:type="dxa"/>
            <w:tcMar>
              <w:top w:w="50" w:type="dxa"/>
              <w:left w:w="100" w:type="dxa"/>
            </w:tcMar>
            <w:vAlign w:val="center"/>
          </w:tcPr>
          <w:p w14:paraId="28C2037A"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И, и. Звук</w:t>
            </w:r>
          </w:p>
        </w:tc>
        <w:tc>
          <w:tcPr>
            <w:tcW w:w="783" w:type="dxa"/>
            <w:tcMar>
              <w:top w:w="50" w:type="dxa"/>
              <w:left w:w="100" w:type="dxa"/>
            </w:tcMar>
            <w:vAlign w:val="center"/>
          </w:tcPr>
          <w:p w14:paraId="360C19C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4541C2" w14:textId="77777777" w:rsidR="00323729" w:rsidRDefault="00323729">
            <w:pPr>
              <w:spacing w:after="0"/>
              <w:ind w:left="135"/>
              <w:jc w:val="center"/>
            </w:pPr>
          </w:p>
        </w:tc>
        <w:tc>
          <w:tcPr>
            <w:tcW w:w="1576" w:type="dxa"/>
            <w:tcMar>
              <w:top w:w="50" w:type="dxa"/>
              <w:left w:w="100" w:type="dxa"/>
            </w:tcMar>
            <w:vAlign w:val="center"/>
          </w:tcPr>
          <w:p w14:paraId="40F862E1" w14:textId="77777777" w:rsidR="00323729" w:rsidRDefault="00323729">
            <w:pPr>
              <w:spacing w:after="0"/>
              <w:ind w:left="135"/>
              <w:jc w:val="center"/>
            </w:pPr>
          </w:p>
        </w:tc>
        <w:tc>
          <w:tcPr>
            <w:tcW w:w="1110" w:type="dxa"/>
            <w:tcMar>
              <w:top w:w="50" w:type="dxa"/>
              <w:left w:w="100" w:type="dxa"/>
            </w:tcMar>
            <w:vAlign w:val="center"/>
          </w:tcPr>
          <w:p w14:paraId="13F61C72" w14:textId="77777777" w:rsidR="00323729" w:rsidRDefault="00323729">
            <w:pPr>
              <w:spacing w:after="0"/>
              <w:ind w:left="135"/>
            </w:pPr>
          </w:p>
        </w:tc>
        <w:tc>
          <w:tcPr>
            <w:tcW w:w="1922" w:type="dxa"/>
            <w:tcMar>
              <w:top w:w="50" w:type="dxa"/>
              <w:left w:w="100" w:type="dxa"/>
            </w:tcMar>
            <w:vAlign w:val="center"/>
          </w:tcPr>
          <w:p w14:paraId="63ADF88F" w14:textId="77777777" w:rsidR="00323729" w:rsidRDefault="00323729">
            <w:pPr>
              <w:spacing w:after="0"/>
              <w:ind w:left="135"/>
            </w:pPr>
          </w:p>
        </w:tc>
      </w:tr>
      <w:tr w:rsidR="00323729" w14:paraId="75546B4C" w14:textId="77777777">
        <w:trPr>
          <w:trHeight w:val="144"/>
          <w:tblCellSpacing w:w="0" w:type="dxa"/>
        </w:trPr>
        <w:tc>
          <w:tcPr>
            <w:tcW w:w="447" w:type="dxa"/>
            <w:tcMar>
              <w:top w:w="50" w:type="dxa"/>
              <w:left w:w="100" w:type="dxa"/>
            </w:tcMar>
            <w:vAlign w:val="center"/>
          </w:tcPr>
          <w:p w14:paraId="4CCC6C88" w14:textId="77777777" w:rsidR="00323729" w:rsidRDefault="00F8312D">
            <w:pPr>
              <w:spacing w:after="0"/>
            </w:pPr>
            <w:r>
              <w:rPr>
                <w:rFonts w:ascii="Times New Roman" w:hAnsi="Times New Roman"/>
                <w:color w:val="000000"/>
                <w:sz w:val="24"/>
              </w:rPr>
              <w:t>21</w:t>
            </w:r>
          </w:p>
        </w:tc>
        <w:tc>
          <w:tcPr>
            <w:tcW w:w="3461" w:type="dxa"/>
            <w:tcMar>
              <w:top w:w="50" w:type="dxa"/>
              <w:left w:w="100" w:type="dxa"/>
            </w:tcMar>
            <w:vAlign w:val="center"/>
          </w:tcPr>
          <w:p w14:paraId="596C7DFD" w14:textId="77777777" w:rsidR="00323729" w:rsidRPr="00F8312D" w:rsidRDefault="00F8312D">
            <w:pPr>
              <w:spacing w:after="0"/>
              <w:ind w:left="135"/>
              <w:rPr>
                <w:lang w:val="ru-RU"/>
              </w:rPr>
            </w:pPr>
            <w:r w:rsidRPr="00F8312D">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322A31E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C9EA80" w14:textId="77777777" w:rsidR="00323729" w:rsidRDefault="00323729">
            <w:pPr>
              <w:spacing w:after="0"/>
              <w:ind w:left="135"/>
              <w:jc w:val="center"/>
            </w:pPr>
          </w:p>
        </w:tc>
        <w:tc>
          <w:tcPr>
            <w:tcW w:w="1576" w:type="dxa"/>
            <w:tcMar>
              <w:top w:w="50" w:type="dxa"/>
              <w:left w:w="100" w:type="dxa"/>
            </w:tcMar>
            <w:vAlign w:val="center"/>
          </w:tcPr>
          <w:p w14:paraId="3835FA15" w14:textId="77777777" w:rsidR="00323729" w:rsidRDefault="00323729">
            <w:pPr>
              <w:spacing w:after="0"/>
              <w:ind w:left="135"/>
              <w:jc w:val="center"/>
            </w:pPr>
          </w:p>
        </w:tc>
        <w:tc>
          <w:tcPr>
            <w:tcW w:w="1110" w:type="dxa"/>
            <w:tcMar>
              <w:top w:w="50" w:type="dxa"/>
              <w:left w:w="100" w:type="dxa"/>
            </w:tcMar>
            <w:vAlign w:val="center"/>
          </w:tcPr>
          <w:p w14:paraId="09C7B958" w14:textId="77777777" w:rsidR="00323729" w:rsidRDefault="00323729">
            <w:pPr>
              <w:spacing w:after="0"/>
              <w:ind w:left="135"/>
            </w:pPr>
          </w:p>
        </w:tc>
        <w:tc>
          <w:tcPr>
            <w:tcW w:w="1922" w:type="dxa"/>
            <w:tcMar>
              <w:top w:w="50" w:type="dxa"/>
              <w:left w:w="100" w:type="dxa"/>
            </w:tcMar>
            <w:vAlign w:val="center"/>
          </w:tcPr>
          <w:p w14:paraId="4E1E23E8" w14:textId="77777777" w:rsidR="00323729" w:rsidRDefault="00323729">
            <w:pPr>
              <w:spacing w:after="0"/>
              <w:ind w:left="135"/>
            </w:pPr>
          </w:p>
        </w:tc>
      </w:tr>
      <w:tr w:rsidR="00323729" w14:paraId="4BD3637B" w14:textId="77777777">
        <w:trPr>
          <w:trHeight w:val="144"/>
          <w:tblCellSpacing w:w="0" w:type="dxa"/>
        </w:trPr>
        <w:tc>
          <w:tcPr>
            <w:tcW w:w="447" w:type="dxa"/>
            <w:tcMar>
              <w:top w:w="50" w:type="dxa"/>
              <w:left w:w="100" w:type="dxa"/>
            </w:tcMar>
            <w:vAlign w:val="center"/>
          </w:tcPr>
          <w:p w14:paraId="42A531A7" w14:textId="77777777" w:rsidR="00323729" w:rsidRDefault="00F8312D">
            <w:pPr>
              <w:spacing w:after="0"/>
            </w:pPr>
            <w:r>
              <w:rPr>
                <w:rFonts w:ascii="Times New Roman" w:hAnsi="Times New Roman"/>
                <w:color w:val="000000"/>
                <w:sz w:val="24"/>
              </w:rPr>
              <w:t>22</w:t>
            </w:r>
          </w:p>
        </w:tc>
        <w:tc>
          <w:tcPr>
            <w:tcW w:w="3461" w:type="dxa"/>
            <w:tcMar>
              <w:top w:w="50" w:type="dxa"/>
              <w:left w:w="100" w:type="dxa"/>
            </w:tcMar>
            <w:vAlign w:val="center"/>
          </w:tcPr>
          <w:p w14:paraId="566EB50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буквой ы. </w:t>
            </w:r>
            <w:proofErr w:type="gramStart"/>
            <w:r w:rsidRPr="00F8312D">
              <w:rPr>
                <w:rFonts w:ascii="Times New Roman" w:hAnsi="Times New Roman"/>
                <w:color w:val="000000"/>
                <w:sz w:val="24"/>
                <w:lang w:val="ru-RU"/>
              </w:rPr>
              <w:t>Звук .</w:t>
            </w:r>
            <w:proofErr w:type="gramEnd"/>
            <w:r w:rsidRPr="00F8312D">
              <w:rPr>
                <w:rFonts w:ascii="Times New Roman" w:hAnsi="Times New Roman"/>
                <w:color w:val="000000"/>
                <w:sz w:val="24"/>
                <w:lang w:val="ru-RU"/>
              </w:rPr>
              <w:t xml:space="preserve"> Буква ы, её функция в слоге-слиянии</w:t>
            </w:r>
          </w:p>
        </w:tc>
        <w:tc>
          <w:tcPr>
            <w:tcW w:w="783" w:type="dxa"/>
            <w:tcMar>
              <w:top w:w="50" w:type="dxa"/>
              <w:left w:w="100" w:type="dxa"/>
            </w:tcMar>
            <w:vAlign w:val="center"/>
          </w:tcPr>
          <w:p w14:paraId="702298F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531F02" w14:textId="77777777" w:rsidR="00323729" w:rsidRDefault="00323729">
            <w:pPr>
              <w:spacing w:after="0"/>
              <w:ind w:left="135"/>
              <w:jc w:val="center"/>
            </w:pPr>
          </w:p>
        </w:tc>
        <w:tc>
          <w:tcPr>
            <w:tcW w:w="1576" w:type="dxa"/>
            <w:tcMar>
              <w:top w:w="50" w:type="dxa"/>
              <w:left w:w="100" w:type="dxa"/>
            </w:tcMar>
            <w:vAlign w:val="center"/>
          </w:tcPr>
          <w:p w14:paraId="61D9837D" w14:textId="77777777" w:rsidR="00323729" w:rsidRDefault="00323729">
            <w:pPr>
              <w:spacing w:after="0"/>
              <w:ind w:left="135"/>
              <w:jc w:val="center"/>
            </w:pPr>
          </w:p>
        </w:tc>
        <w:tc>
          <w:tcPr>
            <w:tcW w:w="1110" w:type="dxa"/>
            <w:tcMar>
              <w:top w:w="50" w:type="dxa"/>
              <w:left w:w="100" w:type="dxa"/>
            </w:tcMar>
            <w:vAlign w:val="center"/>
          </w:tcPr>
          <w:p w14:paraId="709644AC" w14:textId="77777777" w:rsidR="00323729" w:rsidRDefault="00323729">
            <w:pPr>
              <w:spacing w:after="0"/>
              <w:ind w:left="135"/>
            </w:pPr>
          </w:p>
        </w:tc>
        <w:tc>
          <w:tcPr>
            <w:tcW w:w="1922" w:type="dxa"/>
            <w:tcMar>
              <w:top w:w="50" w:type="dxa"/>
              <w:left w:w="100" w:type="dxa"/>
            </w:tcMar>
            <w:vAlign w:val="center"/>
          </w:tcPr>
          <w:p w14:paraId="4FD57AC3" w14:textId="77777777" w:rsidR="00323729" w:rsidRDefault="00323729">
            <w:pPr>
              <w:spacing w:after="0"/>
              <w:ind w:left="135"/>
            </w:pPr>
          </w:p>
        </w:tc>
      </w:tr>
      <w:tr w:rsidR="00323729" w14:paraId="079F8918" w14:textId="77777777">
        <w:trPr>
          <w:trHeight w:val="144"/>
          <w:tblCellSpacing w:w="0" w:type="dxa"/>
        </w:trPr>
        <w:tc>
          <w:tcPr>
            <w:tcW w:w="447" w:type="dxa"/>
            <w:tcMar>
              <w:top w:w="50" w:type="dxa"/>
              <w:left w:w="100" w:type="dxa"/>
            </w:tcMar>
            <w:vAlign w:val="center"/>
          </w:tcPr>
          <w:p w14:paraId="079C3AF5" w14:textId="77777777" w:rsidR="00323729" w:rsidRDefault="00F8312D">
            <w:pPr>
              <w:spacing w:after="0"/>
            </w:pPr>
            <w:r>
              <w:rPr>
                <w:rFonts w:ascii="Times New Roman" w:hAnsi="Times New Roman"/>
                <w:color w:val="000000"/>
                <w:sz w:val="24"/>
              </w:rPr>
              <w:t>23</w:t>
            </w:r>
          </w:p>
        </w:tc>
        <w:tc>
          <w:tcPr>
            <w:tcW w:w="3461" w:type="dxa"/>
            <w:tcMar>
              <w:top w:w="50" w:type="dxa"/>
              <w:left w:w="100" w:type="dxa"/>
            </w:tcMar>
            <w:vAlign w:val="center"/>
          </w:tcPr>
          <w:p w14:paraId="0F8E713E"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У, у. Звук</w:t>
            </w:r>
          </w:p>
        </w:tc>
        <w:tc>
          <w:tcPr>
            <w:tcW w:w="783" w:type="dxa"/>
            <w:tcMar>
              <w:top w:w="50" w:type="dxa"/>
              <w:left w:w="100" w:type="dxa"/>
            </w:tcMar>
            <w:vAlign w:val="center"/>
          </w:tcPr>
          <w:p w14:paraId="669B1FC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1E0CD9" w14:textId="77777777" w:rsidR="00323729" w:rsidRDefault="00323729">
            <w:pPr>
              <w:spacing w:after="0"/>
              <w:ind w:left="135"/>
              <w:jc w:val="center"/>
            </w:pPr>
          </w:p>
        </w:tc>
        <w:tc>
          <w:tcPr>
            <w:tcW w:w="1576" w:type="dxa"/>
            <w:tcMar>
              <w:top w:w="50" w:type="dxa"/>
              <w:left w:w="100" w:type="dxa"/>
            </w:tcMar>
            <w:vAlign w:val="center"/>
          </w:tcPr>
          <w:p w14:paraId="63DFC396" w14:textId="77777777" w:rsidR="00323729" w:rsidRDefault="00323729">
            <w:pPr>
              <w:spacing w:after="0"/>
              <w:ind w:left="135"/>
              <w:jc w:val="center"/>
            </w:pPr>
          </w:p>
        </w:tc>
        <w:tc>
          <w:tcPr>
            <w:tcW w:w="1110" w:type="dxa"/>
            <w:tcMar>
              <w:top w:w="50" w:type="dxa"/>
              <w:left w:w="100" w:type="dxa"/>
            </w:tcMar>
            <w:vAlign w:val="center"/>
          </w:tcPr>
          <w:p w14:paraId="1A5F3AC5" w14:textId="77777777" w:rsidR="00323729" w:rsidRDefault="00323729">
            <w:pPr>
              <w:spacing w:after="0"/>
              <w:ind w:left="135"/>
            </w:pPr>
          </w:p>
        </w:tc>
        <w:tc>
          <w:tcPr>
            <w:tcW w:w="1922" w:type="dxa"/>
            <w:tcMar>
              <w:top w:w="50" w:type="dxa"/>
              <w:left w:w="100" w:type="dxa"/>
            </w:tcMar>
            <w:vAlign w:val="center"/>
          </w:tcPr>
          <w:p w14:paraId="525E52E9" w14:textId="77777777" w:rsidR="00323729" w:rsidRDefault="00323729">
            <w:pPr>
              <w:spacing w:after="0"/>
              <w:ind w:left="135"/>
            </w:pPr>
          </w:p>
        </w:tc>
      </w:tr>
      <w:tr w:rsidR="00323729" w14:paraId="0FE3AF2C" w14:textId="77777777">
        <w:trPr>
          <w:trHeight w:val="144"/>
          <w:tblCellSpacing w:w="0" w:type="dxa"/>
        </w:trPr>
        <w:tc>
          <w:tcPr>
            <w:tcW w:w="447" w:type="dxa"/>
            <w:tcMar>
              <w:top w:w="50" w:type="dxa"/>
              <w:left w:w="100" w:type="dxa"/>
            </w:tcMar>
            <w:vAlign w:val="center"/>
          </w:tcPr>
          <w:p w14:paraId="0E5B0609" w14:textId="77777777" w:rsidR="00323729" w:rsidRDefault="00F8312D">
            <w:pPr>
              <w:spacing w:after="0"/>
            </w:pPr>
            <w:r>
              <w:rPr>
                <w:rFonts w:ascii="Times New Roman" w:hAnsi="Times New Roman"/>
                <w:color w:val="000000"/>
                <w:sz w:val="24"/>
              </w:rPr>
              <w:t>24</w:t>
            </w:r>
          </w:p>
        </w:tc>
        <w:tc>
          <w:tcPr>
            <w:tcW w:w="3461" w:type="dxa"/>
            <w:tcMar>
              <w:top w:w="50" w:type="dxa"/>
              <w:left w:w="100" w:type="dxa"/>
            </w:tcMar>
            <w:vAlign w:val="center"/>
          </w:tcPr>
          <w:p w14:paraId="5503301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Проведение звукового анализа слов с буквами У, у. Буквы У, у, их функция в </w:t>
            </w:r>
            <w:r w:rsidRPr="00F8312D">
              <w:rPr>
                <w:rFonts w:ascii="Times New Roman" w:hAnsi="Times New Roman"/>
                <w:color w:val="000000"/>
                <w:sz w:val="24"/>
                <w:lang w:val="ru-RU"/>
              </w:rPr>
              <w:lastRenderedPageBreak/>
              <w:t>слоге-слиянии</w:t>
            </w:r>
          </w:p>
        </w:tc>
        <w:tc>
          <w:tcPr>
            <w:tcW w:w="783" w:type="dxa"/>
            <w:tcMar>
              <w:top w:w="50" w:type="dxa"/>
              <w:left w:w="100" w:type="dxa"/>
            </w:tcMar>
            <w:vAlign w:val="center"/>
          </w:tcPr>
          <w:p w14:paraId="7659556B"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C2EF35D" w14:textId="77777777" w:rsidR="00323729" w:rsidRDefault="00323729">
            <w:pPr>
              <w:spacing w:after="0"/>
              <w:ind w:left="135"/>
              <w:jc w:val="center"/>
            </w:pPr>
          </w:p>
        </w:tc>
        <w:tc>
          <w:tcPr>
            <w:tcW w:w="1576" w:type="dxa"/>
            <w:tcMar>
              <w:top w:w="50" w:type="dxa"/>
              <w:left w:w="100" w:type="dxa"/>
            </w:tcMar>
            <w:vAlign w:val="center"/>
          </w:tcPr>
          <w:p w14:paraId="103B1C9E" w14:textId="77777777" w:rsidR="00323729" w:rsidRDefault="00323729">
            <w:pPr>
              <w:spacing w:after="0"/>
              <w:ind w:left="135"/>
              <w:jc w:val="center"/>
            </w:pPr>
          </w:p>
        </w:tc>
        <w:tc>
          <w:tcPr>
            <w:tcW w:w="1110" w:type="dxa"/>
            <w:tcMar>
              <w:top w:w="50" w:type="dxa"/>
              <w:left w:w="100" w:type="dxa"/>
            </w:tcMar>
            <w:vAlign w:val="center"/>
          </w:tcPr>
          <w:p w14:paraId="46C5871B" w14:textId="77777777" w:rsidR="00323729" w:rsidRDefault="00323729">
            <w:pPr>
              <w:spacing w:after="0"/>
              <w:ind w:left="135"/>
            </w:pPr>
          </w:p>
        </w:tc>
        <w:tc>
          <w:tcPr>
            <w:tcW w:w="1922" w:type="dxa"/>
            <w:tcMar>
              <w:top w:w="50" w:type="dxa"/>
              <w:left w:w="100" w:type="dxa"/>
            </w:tcMar>
            <w:vAlign w:val="center"/>
          </w:tcPr>
          <w:p w14:paraId="22DCE902" w14:textId="77777777" w:rsidR="00323729" w:rsidRDefault="00323729">
            <w:pPr>
              <w:spacing w:after="0"/>
              <w:ind w:left="135"/>
            </w:pPr>
          </w:p>
        </w:tc>
      </w:tr>
      <w:tr w:rsidR="00323729" w14:paraId="6991C49B" w14:textId="77777777">
        <w:trPr>
          <w:trHeight w:val="144"/>
          <w:tblCellSpacing w:w="0" w:type="dxa"/>
        </w:trPr>
        <w:tc>
          <w:tcPr>
            <w:tcW w:w="447" w:type="dxa"/>
            <w:tcMar>
              <w:top w:w="50" w:type="dxa"/>
              <w:left w:w="100" w:type="dxa"/>
            </w:tcMar>
            <w:vAlign w:val="center"/>
          </w:tcPr>
          <w:p w14:paraId="2CC3DC5D" w14:textId="77777777" w:rsidR="00323729" w:rsidRDefault="00F8312D">
            <w:pPr>
              <w:spacing w:after="0"/>
            </w:pPr>
            <w:r>
              <w:rPr>
                <w:rFonts w:ascii="Times New Roman" w:hAnsi="Times New Roman"/>
                <w:color w:val="000000"/>
                <w:sz w:val="24"/>
              </w:rPr>
              <w:t>25</w:t>
            </w:r>
          </w:p>
        </w:tc>
        <w:tc>
          <w:tcPr>
            <w:tcW w:w="3461" w:type="dxa"/>
            <w:tcMar>
              <w:top w:w="50" w:type="dxa"/>
              <w:left w:w="100" w:type="dxa"/>
            </w:tcMar>
            <w:vAlign w:val="center"/>
          </w:tcPr>
          <w:p w14:paraId="70E9AA28"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14:paraId="4F31C09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B5FE4D" w14:textId="77777777" w:rsidR="00323729" w:rsidRDefault="00323729">
            <w:pPr>
              <w:spacing w:after="0"/>
              <w:ind w:left="135"/>
              <w:jc w:val="center"/>
            </w:pPr>
          </w:p>
        </w:tc>
        <w:tc>
          <w:tcPr>
            <w:tcW w:w="1576" w:type="dxa"/>
            <w:tcMar>
              <w:top w:w="50" w:type="dxa"/>
              <w:left w:w="100" w:type="dxa"/>
            </w:tcMar>
            <w:vAlign w:val="center"/>
          </w:tcPr>
          <w:p w14:paraId="5AE9B892" w14:textId="77777777" w:rsidR="00323729" w:rsidRDefault="00323729">
            <w:pPr>
              <w:spacing w:after="0"/>
              <w:ind w:left="135"/>
              <w:jc w:val="center"/>
            </w:pPr>
          </w:p>
        </w:tc>
        <w:tc>
          <w:tcPr>
            <w:tcW w:w="1110" w:type="dxa"/>
            <w:tcMar>
              <w:top w:w="50" w:type="dxa"/>
              <w:left w:w="100" w:type="dxa"/>
            </w:tcMar>
            <w:vAlign w:val="center"/>
          </w:tcPr>
          <w:p w14:paraId="535AA8C2" w14:textId="77777777" w:rsidR="00323729" w:rsidRDefault="00323729">
            <w:pPr>
              <w:spacing w:after="0"/>
              <w:ind w:left="135"/>
            </w:pPr>
          </w:p>
        </w:tc>
        <w:tc>
          <w:tcPr>
            <w:tcW w:w="1922" w:type="dxa"/>
            <w:tcMar>
              <w:top w:w="50" w:type="dxa"/>
              <w:left w:w="100" w:type="dxa"/>
            </w:tcMar>
            <w:vAlign w:val="center"/>
          </w:tcPr>
          <w:p w14:paraId="5808EDA5" w14:textId="77777777" w:rsidR="00323729" w:rsidRDefault="00323729">
            <w:pPr>
              <w:spacing w:after="0"/>
              <w:ind w:left="135"/>
            </w:pPr>
          </w:p>
        </w:tc>
      </w:tr>
      <w:tr w:rsidR="00323729" w14:paraId="495EA1EA" w14:textId="77777777">
        <w:trPr>
          <w:trHeight w:val="144"/>
          <w:tblCellSpacing w:w="0" w:type="dxa"/>
        </w:trPr>
        <w:tc>
          <w:tcPr>
            <w:tcW w:w="447" w:type="dxa"/>
            <w:tcMar>
              <w:top w:w="50" w:type="dxa"/>
              <w:left w:w="100" w:type="dxa"/>
            </w:tcMar>
            <w:vAlign w:val="center"/>
          </w:tcPr>
          <w:p w14:paraId="18305D35" w14:textId="77777777" w:rsidR="00323729" w:rsidRDefault="00F8312D">
            <w:pPr>
              <w:spacing w:after="0"/>
            </w:pPr>
            <w:r>
              <w:rPr>
                <w:rFonts w:ascii="Times New Roman" w:hAnsi="Times New Roman"/>
                <w:color w:val="000000"/>
                <w:sz w:val="24"/>
              </w:rPr>
              <w:t>26</w:t>
            </w:r>
          </w:p>
        </w:tc>
        <w:tc>
          <w:tcPr>
            <w:tcW w:w="3461" w:type="dxa"/>
            <w:tcMar>
              <w:top w:w="50" w:type="dxa"/>
              <w:left w:w="100" w:type="dxa"/>
            </w:tcMar>
            <w:vAlign w:val="center"/>
          </w:tcPr>
          <w:p w14:paraId="12746724"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16A57BF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925D51" w14:textId="77777777" w:rsidR="00323729" w:rsidRDefault="00323729">
            <w:pPr>
              <w:spacing w:after="0"/>
              <w:ind w:left="135"/>
              <w:jc w:val="center"/>
            </w:pPr>
          </w:p>
        </w:tc>
        <w:tc>
          <w:tcPr>
            <w:tcW w:w="1576" w:type="dxa"/>
            <w:tcMar>
              <w:top w:w="50" w:type="dxa"/>
              <w:left w:w="100" w:type="dxa"/>
            </w:tcMar>
            <w:vAlign w:val="center"/>
          </w:tcPr>
          <w:p w14:paraId="3B12E669" w14:textId="77777777" w:rsidR="00323729" w:rsidRDefault="00323729">
            <w:pPr>
              <w:spacing w:after="0"/>
              <w:ind w:left="135"/>
              <w:jc w:val="center"/>
            </w:pPr>
          </w:p>
        </w:tc>
        <w:tc>
          <w:tcPr>
            <w:tcW w:w="1110" w:type="dxa"/>
            <w:tcMar>
              <w:top w:w="50" w:type="dxa"/>
              <w:left w:w="100" w:type="dxa"/>
            </w:tcMar>
            <w:vAlign w:val="center"/>
          </w:tcPr>
          <w:p w14:paraId="5F1E18E5" w14:textId="77777777" w:rsidR="00323729" w:rsidRDefault="00323729">
            <w:pPr>
              <w:spacing w:after="0"/>
              <w:ind w:left="135"/>
            </w:pPr>
          </w:p>
        </w:tc>
        <w:tc>
          <w:tcPr>
            <w:tcW w:w="1922" w:type="dxa"/>
            <w:tcMar>
              <w:top w:w="50" w:type="dxa"/>
              <w:left w:w="100" w:type="dxa"/>
            </w:tcMar>
            <w:vAlign w:val="center"/>
          </w:tcPr>
          <w:p w14:paraId="20ADDF5C" w14:textId="77777777" w:rsidR="00323729" w:rsidRDefault="00323729">
            <w:pPr>
              <w:spacing w:after="0"/>
              <w:ind w:left="135"/>
            </w:pPr>
          </w:p>
        </w:tc>
      </w:tr>
      <w:tr w:rsidR="00323729" w14:paraId="5418CC49" w14:textId="77777777">
        <w:trPr>
          <w:trHeight w:val="144"/>
          <w:tblCellSpacing w:w="0" w:type="dxa"/>
        </w:trPr>
        <w:tc>
          <w:tcPr>
            <w:tcW w:w="447" w:type="dxa"/>
            <w:tcMar>
              <w:top w:w="50" w:type="dxa"/>
              <w:left w:w="100" w:type="dxa"/>
            </w:tcMar>
            <w:vAlign w:val="center"/>
          </w:tcPr>
          <w:p w14:paraId="4E767183" w14:textId="77777777" w:rsidR="00323729" w:rsidRDefault="00F8312D">
            <w:pPr>
              <w:spacing w:after="0"/>
            </w:pPr>
            <w:r>
              <w:rPr>
                <w:rFonts w:ascii="Times New Roman" w:hAnsi="Times New Roman"/>
                <w:color w:val="000000"/>
                <w:sz w:val="24"/>
              </w:rPr>
              <w:t>27</w:t>
            </w:r>
          </w:p>
        </w:tc>
        <w:tc>
          <w:tcPr>
            <w:tcW w:w="3461" w:type="dxa"/>
            <w:tcMar>
              <w:top w:w="50" w:type="dxa"/>
              <w:left w:w="100" w:type="dxa"/>
            </w:tcMar>
            <w:vAlign w:val="center"/>
          </w:tcPr>
          <w:p w14:paraId="30ED90D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Н, н.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24D9A72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EE34FF" w14:textId="77777777" w:rsidR="00323729" w:rsidRDefault="00323729">
            <w:pPr>
              <w:spacing w:after="0"/>
              <w:ind w:left="135"/>
              <w:jc w:val="center"/>
            </w:pPr>
          </w:p>
        </w:tc>
        <w:tc>
          <w:tcPr>
            <w:tcW w:w="1576" w:type="dxa"/>
            <w:tcMar>
              <w:top w:w="50" w:type="dxa"/>
              <w:left w:w="100" w:type="dxa"/>
            </w:tcMar>
            <w:vAlign w:val="center"/>
          </w:tcPr>
          <w:p w14:paraId="6973EC75" w14:textId="77777777" w:rsidR="00323729" w:rsidRDefault="00323729">
            <w:pPr>
              <w:spacing w:after="0"/>
              <w:ind w:left="135"/>
              <w:jc w:val="center"/>
            </w:pPr>
          </w:p>
        </w:tc>
        <w:tc>
          <w:tcPr>
            <w:tcW w:w="1110" w:type="dxa"/>
            <w:tcMar>
              <w:top w:w="50" w:type="dxa"/>
              <w:left w:w="100" w:type="dxa"/>
            </w:tcMar>
            <w:vAlign w:val="center"/>
          </w:tcPr>
          <w:p w14:paraId="1F432BD5" w14:textId="77777777" w:rsidR="00323729" w:rsidRDefault="00323729">
            <w:pPr>
              <w:spacing w:after="0"/>
              <w:ind w:left="135"/>
            </w:pPr>
          </w:p>
        </w:tc>
        <w:tc>
          <w:tcPr>
            <w:tcW w:w="1922" w:type="dxa"/>
            <w:tcMar>
              <w:top w:w="50" w:type="dxa"/>
              <w:left w:w="100" w:type="dxa"/>
            </w:tcMar>
            <w:vAlign w:val="center"/>
          </w:tcPr>
          <w:p w14:paraId="6EF5505C" w14:textId="77777777" w:rsidR="00323729" w:rsidRDefault="00323729">
            <w:pPr>
              <w:spacing w:after="0"/>
              <w:ind w:left="135"/>
            </w:pPr>
          </w:p>
        </w:tc>
      </w:tr>
      <w:tr w:rsidR="00323729" w14:paraId="2C6286F6" w14:textId="77777777">
        <w:trPr>
          <w:trHeight w:val="144"/>
          <w:tblCellSpacing w:w="0" w:type="dxa"/>
        </w:trPr>
        <w:tc>
          <w:tcPr>
            <w:tcW w:w="447" w:type="dxa"/>
            <w:tcMar>
              <w:top w:w="50" w:type="dxa"/>
              <w:left w:w="100" w:type="dxa"/>
            </w:tcMar>
            <w:vAlign w:val="center"/>
          </w:tcPr>
          <w:p w14:paraId="5661F7E4" w14:textId="77777777" w:rsidR="00323729" w:rsidRDefault="00F8312D">
            <w:pPr>
              <w:spacing w:after="0"/>
            </w:pPr>
            <w:r>
              <w:rPr>
                <w:rFonts w:ascii="Times New Roman" w:hAnsi="Times New Roman"/>
                <w:color w:val="000000"/>
                <w:sz w:val="24"/>
              </w:rPr>
              <w:t>28</w:t>
            </w:r>
          </w:p>
        </w:tc>
        <w:tc>
          <w:tcPr>
            <w:tcW w:w="3461" w:type="dxa"/>
            <w:tcMar>
              <w:top w:w="50" w:type="dxa"/>
              <w:left w:w="100" w:type="dxa"/>
            </w:tcMar>
            <w:vAlign w:val="center"/>
          </w:tcPr>
          <w:p w14:paraId="076FCAD6"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66C5218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A3EAD8" w14:textId="77777777" w:rsidR="00323729" w:rsidRDefault="00323729">
            <w:pPr>
              <w:spacing w:after="0"/>
              <w:ind w:left="135"/>
              <w:jc w:val="center"/>
            </w:pPr>
          </w:p>
        </w:tc>
        <w:tc>
          <w:tcPr>
            <w:tcW w:w="1576" w:type="dxa"/>
            <w:tcMar>
              <w:top w:w="50" w:type="dxa"/>
              <w:left w:w="100" w:type="dxa"/>
            </w:tcMar>
            <w:vAlign w:val="center"/>
          </w:tcPr>
          <w:p w14:paraId="32754027" w14:textId="77777777" w:rsidR="00323729" w:rsidRDefault="00323729">
            <w:pPr>
              <w:spacing w:after="0"/>
              <w:ind w:left="135"/>
              <w:jc w:val="center"/>
            </w:pPr>
          </w:p>
        </w:tc>
        <w:tc>
          <w:tcPr>
            <w:tcW w:w="1110" w:type="dxa"/>
            <w:tcMar>
              <w:top w:w="50" w:type="dxa"/>
              <w:left w:w="100" w:type="dxa"/>
            </w:tcMar>
            <w:vAlign w:val="center"/>
          </w:tcPr>
          <w:p w14:paraId="572AF048" w14:textId="77777777" w:rsidR="00323729" w:rsidRDefault="00323729">
            <w:pPr>
              <w:spacing w:after="0"/>
              <w:ind w:left="135"/>
            </w:pPr>
          </w:p>
        </w:tc>
        <w:tc>
          <w:tcPr>
            <w:tcW w:w="1922" w:type="dxa"/>
            <w:tcMar>
              <w:top w:w="50" w:type="dxa"/>
              <w:left w:w="100" w:type="dxa"/>
            </w:tcMar>
            <w:vAlign w:val="center"/>
          </w:tcPr>
          <w:p w14:paraId="2550EB60" w14:textId="77777777" w:rsidR="00323729" w:rsidRDefault="00323729">
            <w:pPr>
              <w:spacing w:after="0"/>
              <w:ind w:left="135"/>
            </w:pPr>
          </w:p>
        </w:tc>
      </w:tr>
      <w:tr w:rsidR="00323729" w14:paraId="7A8B7483" w14:textId="77777777">
        <w:trPr>
          <w:trHeight w:val="144"/>
          <w:tblCellSpacing w:w="0" w:type="dxa"/>
        </w:trPr>
        <w:tc>
          <w:tcPr>
            <w:tcW w:w="447" w:type="dxa"/>
            <w:tcMar>
              <w:top w:w="50" w:type="dxa"/>
              <w:left w:w="100" w:type="dxa"/>
            </w:tcMar>
            <w:vAlign w:val="center"/>
          </w:tcPr>
          <w:p w14:paraId="5AE050F9" w14:textId="77777777" w:rsidR="00323729" w:rsidRDefault="00F8312D">
            <w:pPr>
              <w:spacing w:after="0"/>
            </w:pPr>
            <w:r>
              <w:rPr>
                <w:rFonts w:ascii="Times New Roman" w:hAnsi="Times New Roman"/>
                <w:color w:val="000000"/>
                <w:sz w:val="24"/>
              </w:rPr>
              <w:t>29</w:t>
            </w:r>
          </w:p>
        </w:tc>
        <w:tc>
          <w:tcPr>
            <w:tcW w:w="3461" w:type="dxa"/>
            <w:tcMar>
              <w:top w:w="50" w:type="dxa"/>
              <w:left w:w="100" w:type="dxa"/>
            </w:tcMar>
            <w:vAlign w:val="center"/>
          </w:tcPr>
          <w:p w14:paraId="6A8F56D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С, с.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1803760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D306E3" w14:textId="77777777" w:rsidR="00323729" w:rsidRDefault="00323729">
            <w:pPr>
              <w:spacing w:after="0"/>
              <w:ind w:left="135"/>
              <w:jc w:val="center"/>
            </w:pPr>
          </w:p>
        </w:tc>
        <w:tc>
          <w:tcPr>
            <w:tcW w:w="1576" w:type="dxa"/>
            <w:tcMar>
              <w:top w:w="50" w:type="dxa"/>
              <w:left w:w="100" w:type="dxa"/>
            </w:tcMar>
            <w:vAlign w:val="center"/>
          </w:tcPr>
          <w:p w14:paraId="55BC1C56" w14:textId="77777777" w:rsidR="00323729" w:rsidRDefault="00323729">
            <w:pPr>
              <w:spacing w:after="0"/>
              <w:ind w:left="135"/>
              <w:jc w:val="center"/>
            </w:pPr>
          </w:p>
        </w:tc>
        <w:tc>
          <w:tcPr>
            <w:tcW w:w="1110" w:type="dxa"/>
            <w:tcMar>
              <w:top w:w="50" w:type="dxa"/>
              <w:left w:w="100" w:type="dxa"/>
            </w:tcMar>
            <w:vAlign w:val="center"/>
          </w:tcPr>
          <w:p w14:paraId="2C980255" w14:textId="77777777" w:rsidR="00323729" w:rsidRDefault="00323729">
            <w:pPr>
              <w:spacing w:after="0"/>
              <w:ind w:left="135"/>
            </w:pPr>
          </w:p>
        </w:tc>
        <w:tc>
          <w:tcPr>
            <w:tcW w:w="1922" w:type="dxa"/>
            <w:tcMar>
              <w:top w:w="50" w:type="dxa"/>
              <w:left w:w="100" w:type="dxa"/>
            </w:tcMar>
            <w:vAlign w:val="center"/>
          </w:tcPr>
          <w:p w14:paraId="5E9E50B7" w14:textId="77777777" w:rsidR="00323729" w:rsidRDefault="00323729">
            <w:pPr>
              <w:spacing w:after="0"/>
              <w:ind w:left="135"/>
            </w:pPr>
          </w:p>
        </w:tc>
      </w:tr>
      <w:tr w:rsidR="00323729" w14:paraId="5655BEAC" w14:textId="77777777">
        <w:trPr>
          <w:trHeight w:val="144"/>
          <w:tblCellSpacing w:w="0" w:type="dxa"/>
        </w:trPr>
        <w:tc>
          <w:tcPr>
            <w:tcW w:w="447" w:type="dxa"/>
            <w:tcMar>
              <w:top w:w="50" w:type="dxa"/>
              <w:left w:w="100" w:type="dxa"/>
            </w:tcMar>
            <w:vAlign w:val="center"/>
          </w:tcPr>
          <w:p w14:paraId="5301C557" w14:textId="77777777" w:rsidR="00323729" w:rsidRDefault="00F8312D">
            <w:pPr>
              <w:spacing w:after="0"/>
            </w:pPr>
            <w:r>
              <w:rPr>
                <w:rFonts w:ascii="Times New Roman" w:hAnsi="Times New Roman"/>
                <w:color w:val="000000"/>
                <w:sz w:val="24"/>
              </w:rPr>
              <w:t>30</w:t>
            </w:r>
          </w:p>
        </w:tc>
        <w:tc>
          <w:tcPr>
            <w:tcW w:w="3461" w:type="dxa"/>
            <w:tcMar>
              <w:top w:w="50" w:type="dxa"/>
              <w:left w:w="100" w:type="dxa"/>
            </w:tcMar>
            <w:vAlign w:val="center"/>
          </w:tcPr>
          <w:p w14:paraId="05FC8F46"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45111CC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8A393D" w14:textId="77777777" w:rsidR="00323729" w:rsidRDefault="00323729">
            <w:pPr>
              <w:spacing w:after="0"/>
              <w:ind w:left="135"/>
              <w:jc w:val="center"/>
            </w:pPr>
          </w:p>
        </w:tc>
        <w:tc>
          <w:tcPr>
            <w:tcW w:w="1576" w:type="dxa"/>
            <w:tcMar>
              <w:top w:w="50" w:type="dxa"/>
              <w:left w:w="100" w:type="dxa"/>
            </w:tcMar>
            <w:vAlign w:val="center"/>
          </w:tcPr>
          <w:p w14:paraId="1DC2BA6B" w14:textId="77777777" w:rsidR="00323729" w:rsidRDefault="00323729">
            <w:pPr>
              <w:spacing w:after="0"/>
              <w:ind w:left="135"/>
              <w:jc w:val="center"/>
            </w:pPr>
          </w:p>
        </w:tc>
        <w:tc>
          <w:tcPr>
            <w:tcW w:w="1110" w:type="dxa"/>
            <w:tcMar>
              <w:top w:w="50" w:type="dxa"/>
              <w:left w:w="100" w:type="dxa"/>
            </w:tcMar>
            <w:vAlign w:val="center"/>
          </w:tcPr>
          <w:p w14:paraId="52766BDE" w14:textId="77777777" w:rsidR="00323729" w:rsidRDefault="00323729">
            <w:pPr>
              <w:spacing w:after="0"/>
              <w:ind w:left="135"/>
            </w:pPr>
          </w:p>
        </w:tc>
        <w:tc>
          <w:tcPr>
            <w:tcW w:w="1922" w:type="dxa"/>
            <w:tcMar>
              <w:top w:w="50" w:type="dxa"/>
              <w:left w:w="100" w:type="dxa"/>
            </w:tcMar>
            <w:vAlign w:val="center"/>
          </w:tcPr>
          <w:p w14:paraId="24150B0D" w14:textId="77777777" w:rsidR="00323729" w:rsidRDefault="00323729">
            <w:pPr>
              <w:spacing w:after="0"/>
              <w:ind w:left="135"/>
            </w:pPr>
          </w:p>
        </w:tc>
      </w:tr>
      <w:tr w:rsidR="00323729" w14:paraId="7466E4C2" w14:textId="77777777">
        <w:trPr>
          <w:trHeight w:val="144"/>
          <w:tblCellSpacing w:w="0" w:type="dxa"/>
        </w:trPr>
        <w:tc>
          <w:tcPr>
            <w:tcW w:w="447" w:type="dxa"/>
            <w:tcMar>
              <w:top w:w="50" w:type="dxa"/>
              <w:left w:w="100" w:type="dxa"/>
            </w:tcMar>
            <w:vAlign w:val="center"/>
          </w:tcPr>
          <w:p w14:paraId="3280BB3B" w14:textId="77777777" w:rsidR="00323729" w:rsidRDefault="00F8312D">
            <w:pPr>
              <w:spacing w:after="0"/>
            </w:pPr>
            <w:r>
              <w:rPr>
                <w:rFonts w:ascii="Times New Roman" w:hAnsi="Times New Roman"/>
                <w:color w:val="000000"/>
                <w:sz w:val="24"/>
              </w:rPr>
              <w:t>31</w:t>
            </w:r>
          </w:p>
        </w:tc>
        <w:tc>
          <w:tcPr>
            <w:tcW w:w="3461" w:type="dxa"/>
            <w:tcMar>
              <w:top w:w="50" w:type="dxa"/>
              <w:left w:w="100" w:type="dxa"/>
            </w:tcMar>
            <w:vAlign w:val="center"/>
          </w:tcPr>
          <w:p w14:paraId="0F9B8BB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К, к.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5D4CD28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35BBCA" w14:textId="77777777" w:rsidR="00323729" w:rsidRDefault="00323729">
            <w:pPr>
              <w:spacing w:after="0"/>
              <w:ind w:left="135"/>
              <w:jc w:val="center"/>
            </w:pPr>
          </w:p>
        </w:tc>
        <w:tc>
          <w:tcPr>
            <w:tcW w:w="1576" w:type="dxa"/>
            <w:tcMar>
              <w:top w:w="50" w:type="dxa"/>
              <w:left w:w="100" w:type="dxa"/>
            </w:tcMar>
            <w:vAlign w:val="center"/>
          </w:tcPr>
          <w:p w14:paraId="1372356A" w14:textId="77777777" w:rsidR="00323729" w:rsidRDefault="00323729">
            <w:pPr>
              <w:spacing w:after="0"/>
              <w:ind w:left="135"/>
              <w:jc w:val="center"/>
            </w:pPr>
          </w:p>
        </w:tc>
        <w:tc>
          <w:tcPr>
            <w:tcW w:w="1110" w:type="dxa"/>
            <w:tcMar>
              <w:top w:w="50" w:type="dxa"/>
              <w:left w:w="100" w:type="dxa"/>
            </w:tcMar>
            <w:vAlign w:val="center"/>
          </w:tcPr>
          <w:p w14:paraId="1F77CEBE" w14:textId="77777777" w:rsidR="00323729" w:rsidRDefault="00323729">
            <w:pPr>
              <w:spacing w:after="0"/>
              <w:ind w:left="135"/>
            </w:pPr>
          </w:p>
        </w:tc>
        <w:tc>
          <w:tcPr>
            <w:tcW w:w="1922" w:type="dxa"/>
            <w:tcMar>
              <w:top w:w="50" w:type="dxa"/>
              <w:left w:w="100" w:type="dxa"/>
            </w:tcMar>
            <w:vAlign w:val="center"/>
          </w:tcPr>
          <w:p w14:paraId="52432172" w14:textId="77777777" w:rsidR="00323729" w:rsidRDefault="00323729">
            <w:pPr>
              <w:spacing w:after="0"/>
              <w:ind w:left="135"/>
            </w:pPr>
          </w:p>
        </w:tc>
      </w:tr>
      <w:tr w:rsidR="00323729" w14:paraId="0CCD6C0D" w14:textId="77777777">
        <w:trPr>
          <w:trHeight w:val="144"/>
          <w:tblCellSpacing w:w="0" w:type="dxa"/>
        </w:trPr>
        <w:tc>
          <w:tcPr>
            <w:tcW w:w="447" w:type="dxa"/>
            <w:tcMar>
              <w:top w:w="50" w:type="dxa"/>
              <w:left w:w="100" w:type="dxa"/>
            </w:tcMar>
            <w:vAlign w:val="center"/>
          </w:tcPr>
          <w:p w14:paraId="2A62D838" w14:textId="77777777" w:rsidR="00323729" w:rsidRDefault="00F8312D">
            <w:pPr>
              <w:spacing w:after="0"/>
            </w:pPr>
            <w:r>
              <w:rPr>
                <w:rFonts w:ascii="Times New Roman" w:hAnsi="Times New Roman"/>
                <w:color w:val="000000"/>
                <w:sz w:val="24"/>
              </w:rPr>
              <w:t>32</w:t>
            </w:r>
          </w:p>
        </w:tc>
        <w:tc>
          <w:tcPr>
            <w:tcW w:w="3461" w:type="dxa"/>
            <w:tcMar>
              <w:top w:w="50" w:type="dxa"/>
              <w:left w:w="100" w:type="dxa"/>
            </w:tcMar>
            <w:vAlign w:val="center"/>
          </w:tcPr>
          <w:p w14:paraId="2D0DABFE"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008C0C5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C209A6" w14:textId="77777777" w:rsidR="00323729" w:rsidRDefault="00323729">
            <w:pPr>
              <w:spacing w:after="0"/>
              <w:ind w:left="135"/>
              <w:jc w:val="center"/>
            </w:pPr>
          </w:p>
        </w:tc>
        <w:tc>
          <w:tcPr>
            <w:tcW w:w="1576" w:type="dxa"/>
            <w:tcMar>
              <w:top w:w="50" w:type="dxa"/>
              <w:left w:w="100" w:type="dxa"/>
            </w:tcMar>
            <w:vAlign w:val="center"/>
          </w:tcPr>
          <w:p w14:paraId="09F8E6F2" w14:textId="77777777" w:rsidR="00323729" w:rsidRDefault="00323729">
            <w:pPr>
              <w:spacing w:after="0"/>
              <w:ind w:left="135"/>
              <w:jc w:val="center"/>
            </w:pPr>
          </w:p>
        </w:tc>
        <w:tc>
          <w:tcPr>
            <w:tcW w:w="1110" w:type="dxa"/>
            <w:tcMar>
              <w:top w:w="50" w:type="dxa"/>
              <w:left w:w="100" w:type="dxa"/>
            </w:tcMar>
            <w:vAlign w:val="center"/>
          </w:tcPr>
          <w:p w14:paraId="2CC09563" w14:textId="77777777" w:rsidR="00323729" w:rsidRDefault="00323729">
            <w:pPr>
              <w:spacing w:after="0"/>
              <w:ind w:left="135"/>
            </w:pPr>
          </w:p>
        </w:tc>
        <w:tc>
          <w:tcPr>
            <w:tcW w:w="1922" w:type="dxa"/>
            <w:tcMar>
              <w:top w:w="50" w:type="dxa"/>
              <w:left w:w="100" w:type="dxa"/>
            </w:tcMar>
            <w:vAlign w:val="center"/>
          </w:tcPr>
          <w:p w14:paraId="732FD363" w14:textId="77777777" w:rsidR="00323729" w:rsidRDefault="00323729">
            <w:pPr>
              <w:spacing w:after="0"/>
              <w:ind w:left="135"/>
            </w:pPr>
          </w:p>
        </w:tc>
      </w:tr>
      <w:tr w:rsidR="00323729" w14:paraId="07822B0D" w14:textId="77777777">
        <w:trPr>
          <w:trHeight w:val="144"/>
          <w:tblCellSpacing w:w="0" w:type="dxa"/>
        </w:trPr>
        <w:tc>
          <w:tcPr>
            <w:tcW w:w="447" w:type="dxa"/>
            <w:tcMar>
              <w:top w:w="50" w:type="dxa"/>
              <w:left w:w="100" w:type="dxa"/>
            </w:tcMar>
            <w:vAlign w:val="center"/>
          </w:tcPr>
          <w:p w14:paraId="3FB6D9F5" w14:textId="77777777" w:rsidR="00323729" w:rsidRDefault="00F8312D">
            <w:pPr>
              <w:spacing w:after="0"/>
            </w:pPr>
            <w:r>
              <w:rPr>
                <w:rFonts w:ascii="Times New Roman" w:hAnsi="Times New Roman"/>
                <w:color w:val="000000"/>
                <w:sz w:val="24"/>
              </w:rPr>
              <w:t>33</w:t>
            </w:r>
          </w:p>
        </w:tc>
        <w:tc>
          <w:tcPr>
            <w:tcW w:w="3461" w:type="dxa"/>
            <w:tcMar>
              <w:top w:w="50" w:type="dxa"/>
              <w:left w:w="100" w:type="dxa"/>
            </w:tcMar>
            <w:vAlign w:val="center"/>
          </w:tcPr>
          <w:p w14:paraId="64D45E6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Т, т. Проведение звукового анализа слов с буквами Т, т.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42374DF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B6084A" w14:textId="77777777" w:rsidR="00323729" w:rsidRDefault="00323729">
            <w:pPr>
              <w:spacing w:after="0"/>
              <w:ind w:left="135"/>
              <w:jc w:val="center"/>
            </w:pPr>
          </w:p>
        </w:tc>
        <w:tc>
          <w:tcPr>
            <w:tcW w:w="1576" w:type="dxa"/>
            <w:tcMar>
              <w:top w:w="50" w:type="dxa"/>
              <w:left w:w="100" w:type="dxa"/>
            </w:tcMar>
            <w:vAlign w:val="center"/>
          </w:tcPr>
          <w:p w14:paraId="0868F4C0" w14:textId="77777777" w:rsidR="00323729" w:rsidRDefault="00323729">
            <w:pPr>
              <w:spacing w:after="0"/>
              <w:ind w:left="135"/>
              <w:jc w:val="center"/>
            </w:pPr>
          </w:p>
        </w:tc>
        <w:tc>
          <w:tcPr>
            <w:tcW w:w="1110" w:type="dxa"/>
            <w:tcMar>
              <w:top w:w="50" w:type="dxa"/>
              <w:left w:w="100" w:type="dxa"/>
            </w:tcMar>
            <w:vAlign w:val="center"/>
          </w:tcPr>
          <w:p w14:paraId="3D821283" w14:textId="77777777" w:rsidR="00323729" w:rsidRDefault="00323729">
            <w:pPr>
              <w:spacing w:after="0"/>
              <w:ind w:left="135"/>
            </w:pPr>
          </w:p>
        </w:tc>
        <w:tc>
          <w:tcPr>
            <w:tcW w:w="1922" w:type="dxa"/>
            <w:tcMar>
              <w:top w:w="50" w:type="dxa"/>
              <w:left w:w="100" w:type="dxa"/>
            </w:tcMar>
            <w:vAlign w:val="center"/>
          </w:tcPr>
          <w:p w14:paraId="420CFE3C" w14:textId="77777777" w:rsidR="00323729" w:rsidRDefault="00323729">
            <w:pPr>
              <w:spacing w:after="0"/>
              <w:ind w:left="135"/>
            </w:pPr>
          </w:p>
        </w:tc>
      </w:tr>
      <w:tr w:rsidR="00323729" w14:paraId="3428CD08" w14:textId="77777777">
        <w:trPr>
          <w:trHeight w:val="144"/>
          <w:tblCellSpacing w:w="0" w:type="dxa"/>
        </w:trPr>
        <w:tc>
          <w:tcPr>
            <w:tcW w:w="447" w:type="dxa"/>
            <w:tcMar>
              <w:top w:w="50" w:type="dxa"/>
              <w:left w:w="100" w:type="dxa"/>
            </w:tcMar>
            <w:vAlign w:val="center"/>
          </w:tcPr>
          <w:p w14:paraId="27BA50BD" w14:textId="77777777" w:rsidR="00323729" w:rsidRDefault="00F8312D">
            <w:pPr>
              <w:spacing w:after="0"/>
            </w:pPr>
            <w:r>
              <w:rPr>
                <w:rFonts w:ascii="Times New Roman" w:hAnsi="Times New Roman"/>
                <w:color w:val="000000"/>
                <w:sz w:val="24"/>
              </w:rPr>
              <w:t>34</w:t>
            </w:r>
          </w:p>
        </w:tc>
        <w:tc>
          <w:tcPr>
            <w:tcW w:w="3461" w:type="dxa"/>
            <w:tcMar>
              <w:top w:w="50" w:type="dxa"/>
              <w:left w:w="100" w:type="dxa"/>
            </w:tcMar>
            <w:vAlign w:val="center"/>
          </w:tcPr>
          <w:p w14:paraId="31B83349"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02943C1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D1ACD3" w14:textId="77777777" w:rsidR="00323729" w:rsidRDefault="00323729">
            <w:pPr>
              <w:spacing w:after="0"/>
              <w:ind w:left="135"/>
              <w:jc w:val="center"/>
            </w:pPr>
          </w:p>
        </w:tc>
        <w:tc>
          <w:tcPr>
            <w:tcW w:w="1576" w:type="dxa"/>
            <w:tcMar>
              <w:top w:w="50" w:type="dxa"/>
              <w:left w:w="100" w:type="dxa"/>
            </w:tcMar>
            <w:vAlign w:val="center"/>
          </w:tcPr>
          <w:p w14:paraId="05DFE12B" w14:textId="77777777" w:rsidR="00323729" w:rsidRDefault="00323729">
            <w:pPr>
              <w:spacing w:after="0"/>
              <w:ind w:left="135"/>
              <w:jc w:val="center"/>
            </w:pPr>
          </w:p>
        </w:tc>
        <w:tc>
          <w:tcPr>
            <w:tcW w:w="1110" w:type="dxa"/>
            <w:tcMar>
              <w:top w:w="50" w:type="dxa"/>
              <w:left w:w="100" w:type="dxa"/>
            </w:tcMar>
            <w:vAlign w:val="center"/>
          </w:tcPr>
          <w:p w14:paraId="78CDCFCD" w14:textId="77777777" w:rsidR="00323729" w:rsidRDefault="00323729">
            <w:pPr>
              <w:spacing w:after="0"/>
              <w:ind w:left="135"/>
            </w:pPr>
          </w:p>
        </w:tc>
        <w:tc>
          <w:tcPr>
            <w:tcW w:w="1922" w:type="dxa"/>
            <w:tcMar>
              <w:top w:w="50" w:type="dxa"/>
              <w:left w:w="100" w:type="dxa"/>
            </w:tcMar>
            <w:vAlign w:val="center"/>
          </w:tcPr>
          <w:p w14:paraId="0AA9EE54" w14:textId="77777777" w:rsidR="00323729" w:rsidRDefault="00323729">
            <w:pPr>
              <w:spacing w:after="0"/>
              <w:ind w:left="135"/>
            </w:pPr>
          </w:p>
        </w:tc>
      </w:tr>
      <w:tr w:rsidR="00323729" w14:paraId="2E1C03FD" w14:textId="77777777">
        <w:trPr>
          <w:trHeight w:val="144"/>
          <w:tblCellSpacing w:w="0" w:type="dxa"/>
        </w:trPr>
        <w:tc>
          <w:tcPr>
            <w:tcW w:w="447" w:type="dxa"/>
            <w:tcMar>
              <w:top w:w="50" w:type="dxa"/>
              <w:left w:w="100" w:type="dxa"/>
            </w:tcMar>
            <w:vAlign w:val="center"/>
          </w:tcPr>
          <w:p w14:paraId="1C4E6E72" w14:textId="77777777" w:rsidR="00323729" w:rsidRDefault="00F8312D">
            <w:pPr>
              <w:spacing w:after="0"/>
            </w:pPr>
            <w:r>
              <w:rPr>
                <w:rFonts w:ascii="Times New Roman" w:hAnsi="Times New Roman"/>
                <w:color w:val="000000"/>
                <w:sz w:val="24"/>
              </w:rPr>
              <w:lastRenderedPageBreak/>
              <w:t>35</w:t>
            </w:r>
          </w:p>
        </w:tc>
        <w:tc>
          <w:tcPr>
            <w:tcW w:w="3461" w:type="dxa"/>
            <w:tcMar>
              <w:top w:w="50" w:type="dxa"/>
              <w:left w:w="100" w:type="dxa"/>
            </w:tcMar>
            <w:vAlign w:val="center"/>
          </w:tcPr>
          <w:p w14:paraId="07EFCA4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Л, л.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152FEED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EAA145" w14:textId="77777777" w:rsidR="00323729" w:rsidRDefault="00323729">
            <w:pPr>
              <w:spacing w:after="0"/>
              <w:ind w:left="135"/>
              <w:jc w:val="center"/>
            </w:pPr>
          </w:p>
        </w:tc>
        <w:tc>
          <w:tcPr>
            <w:tcW w:w="1576" w:type="dxa"/>
            <w:tcMar>
              <w:top w:w="50" w:type="dxa"/>
              <w:left w:w="100" w:type="dxa"/>
            </w:tcMar>
            <w:vAlign w:val="center"/>
          </w:tcPr>
          <w:p w14:paraId="4639B4E0" w14:textId="77777777" w:rsidR="00323729" w:rsidRDefault="00323729">
            <w:pPr>
              <w:spacing w:after="0"/>
              <w:ind w:left="135"/>
              <w:jc w:val="center"/>
            </w:pPr>
          </w:p>
        </w:tc>
        <w:tc>
          <w:tcPr>
            <w:tcW w:w="1110" w:type="dxa"/>
            <w:tcMar>
              <w:top w:w="50" w:type="dxa"/>
              <w:left w:w="100" w:type="dxa"/>
            </w:tcMar>
            <w:vAlign w:val="center"/>
          </w:tcPr>
          <w:p w14:paraId="2EDCC2ED" w14:textId="77777777" w:rsidR="00323729" w:rsidRDefault="00323729">
            <w:pPr>
              <w:spacing w:after="0"/>
              <w:ind w:left="135"/>
            </w:pPr>
          </w:p>
        </w:tc>
        <w:tc>
          <w:tcPr>
            <w:tcW w:w="1922" w:type="dxa"/>
            <w:tcMar>
              <w:top w:w="50" w:type="dxa"/>
              <w:left w:w="100" w:type="dxa"/>
            </w:tcMar>
            <w:vAlign w:val="center"/>
          </w:tcPr>
          <w:p w14:paraId="662ED7DC" w14:textId="77777777" w:rsidR="00323729" w:rsidRDefault="00323729">
            <w:pPr>
              <w:spacing w:after="0"/>
              <w:ind w:left="135"/>
            </w:pPr>
          </w:p>
        </w:tc>
      </w:tr>
      <w:tr w:rsidR="00323729" w14:paraId="6AA87863" w14:textId="77777777">
        <w:trPr>
          <w:trHeight w:val="144"/>
          <w:tblCellSpacing w:w="0" w:type="dxa"/>
        </w:trPr>
        <w:tc>
          <w:tcPr>
            <w:tcW w:w="447" w:type="dxa"/>
            <w:tcMar>
              <w:top w:w="50" w:type="dxa"/>
              <w:left w:w="100" w:type="dxa"/>
            </w:tcMar>
            <w:vAlign w:val="center"/>
          </w:tcPr>
          <w:p w14:paraId="03D1DE6D" w14:textId="77777777" w:rsidR="00323729" w:rsidRDefault="00F8312D">
            <w:pPr>
              <w:spacing w:after="0"/>
            </w:pPr>
            <w:r>
              <w:rPr>
                <w:rFonts w:ascii="Times New Roman" w:hAnsi="Times New Roman"/>
                <w:color w:val="000000"/>
                <w:sz w:val="24"/>
              </w:rPr>
              <w:t>36</w:t>
            </w:r>
          </w:p>
        </w:tc>
        <w:tc>
          <w:tcPr>
            <w:tcW w:w="3461" w:type="dxa"/>
            <w:tcMar>
              <w:top w:w="50" w:type="dxa"/>
              <w:left w:w="100" w:type="dxa"/>
            </w:tcMar>
            <w:vAlign w:val="center"/>
          </w:tcPr>
          <w:p w14:paraId="254EA316"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14:paraId="54D3524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07DB49" w14:textId="77777777" w:rsidR="00323729" w:rsidRDefault="00323729">
            <w:pPr>
              <w:spacing w:after="0"/>
              <w:ind w:left="135"/>
              <w:jc w:val="center"/>
            </w:pPr>
          </w:p>
        </w:tc>
        <w:tc>
          <w:tcPr>
            <w:tcW w:w="1576" w:type="dxa"/>
            <w:tcMar>
              <w:top w:w="50" w:type="dxa"/>
              <w:left w:w="100" w:type="dxa"/>
            </w:tcMar>
            <w:vAlign w:val="center"/>
          </w:tcPr>
          <w:p w14:paraId="2A745E88" w14:textId="77777777" w:rsidR="00323729" w:rsidRDefault="00323729">
            <w:pPr>
              <w:spacing w:after="0"/>
              <w:ind w:left="135"/>
              <w:jc w:val="center"/>
            </w:pPr>
          </w:p>
        </w:tc>
        <w:tc>
          <w:tcPr>
            <w:tcW w:w="1110" w:type="dxa"/>
            <w:tcMar>
              <w:top w:w="50" w:type="dxa"/>
              <w:left w:w="100" w:type="dxa"/>
            </w:tcMar>
            <w:vAlign w:val="center"/>
          </w:tcPr>
          <w:p w14:paraId="4D5B472B" w14:textId="77777777" w:rsidR="00323729" w:rsidRDefault="00323729">
            <w:pPr>
              <w:spacing w:after="0"/>
              <w:ind w:left="135"/>
            </w:pPr>
          </w:p>
        </w:tc>
        <w:tc>
          <w:tcPr>
            <w:tcW w:w="1922" w:type="dxa"/>
            <w:tcMar>
              <w:top w:w="50" w:type="dxa"/>
              <w:left w:w="100" w:type="dxa"/>
            </w:tcMar>
            <w:vAlign w:val="center"/>
          </w:tcPr>
          <w:p w14:paraId="41C62C90" w14:textId="77777777" w:rsidR="00323729" w:rsidRDefault="00323729">
            <w:pPr>
              <w:spacing w:after="0"/>
              <w:ind w:left="135"/>
            </w:pPr>
          </w:p>
        </w:tc>
      </w:tr>
      <w:tr w:rsidR="00323729" w14:paraId="5107FC8A" w14:textId="77777777">
        <w:trPr>
          <w:trHeight w:val="144"/>
          <w:tblCellSpacing w:w="0" w:type="dxa"/>
        </w:trPr>
        <w:tc>
          <w:tcPr>
            <w:tcW w:w="447" w:type="dxa"/>
            <w:tcMar>
              <w:top w:w="50" w:type="dxa"/>
              <w:left w:w="100" w:type="dxa"/>
            </w:tcMar>
            <w:vAlign w:val="center"/>
          </w:tcPr>
          <w:p w14:paraId="5C1F5344" w14:textId="77777777" w:rsidR="00323729" w:rsidRDefault="00F8312D">
            <w:pPr>
              <w:spacing w:after="0"/>
            </w:pPr>
            <w:r>
              <w:rPr>
                <w:rFonts w:ascii="Times New Roman" w:hAnsi="Times New Roman"/>
                <w:color w:val="000000"/>
                <w:sz w:val="24"/>
              </w:rPr>
              <w:t>37</w:t>
            </w:r>
          </w:p>
        </w:tc>
        <w:tc>
          <w:tcPr>
            <w:tcW w:w="3461" w:type="dxa"/>
            <w:tcMar>
              <w:top w:w="50" w:type="dxa"/>
              <w:left w:w="100" w:type="dxa"/>
            </w:tcMar>
            <w:vAlign w:val="center"/>
          </w:tcPr>
          <w:p w14:paraId="38CA47B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Р, р.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432E4CE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4881A5" w14:textId="77777777" w:rsidR="00323729" w:rsidRDefault="00323729">
            <w:pPr>
              <w:spacing w:after="0"/>
              <w:ind w:left="135"/>
              <w:jc w:val="center"/>
            </w:pPr>
          </w:p>
        </w:tc>
        <w:tc>
          <w:tcPr>
            <w:tcW w:w="1576" w:type="dxa"/>
            <w:tcMar>
              <w:top w:w="50" w:type="dxa"/>
              <w:left w:w="100" w:type="dxa"/>
            </w:tcMar>
            <w:vAlign w:val="center"/>
          </w:tcPr>
          <w:p w14:paraId="12A28756" w14:textId="77777777" w:rsidR="00323729" w:rsidRDefault="00323729">
            <w:pPr>
              <w:spacing w:after="0"/>
              <w:ind w:left="135"/>
              <w:jc w:val="center"/>
            </w:pPr>
          </w:p>
        </w:tc>
        <w:tc>
          <w:tcPr>
            <w:tcW w:w="1110" w:type="dxa"/>
            <w:tcMar>
              <w:top w:w="50" w:type="dxa"/>
              <w:left w:w="100" w:type="dxa"/>
            </w:tcMar>
            <w:vAlign w:val="center"/>
          </w:tcPr>
          <w:p w14:paraId="002EB368" w14:textId="77777777" w:rsidR="00323729" w:rsidRDefault="00323729">
            <w:pPr>
              <w:spacing w:after="0"/>
              <w:ind w:left="135"/>
            </w:pPr>
          </w:p>
        </w:tc>
        <w:tc>
          <w:tcPr>
            <w:tcW w:w="1922" w:type="dxa"/>
            <w:tcMar>
              <w:top w:w="50" w:type="dxa"/>
              <w:left w:w="100" w:type="dxa"/>
            </w:tcMar>
            <w:vAlign w:val="center"/>
          </w:tcPr>
          <w:p w14:paraId="1AA542FF" w14:textId="77777777" w:rsidR="00323729" w:rsidRDefault="00323729">
            <w:pPr>
              <w:spacing w:after="0"/>
              <w:ind w:left="135"/>
            </w:pPr>
          </w:p>
        </w:tc>
      </w:tr>
      <w:tr w:rsidR="00323729" w14:paraId="623F222A" w14:textId="77777777">
        <w:trPr>
          <w:trHeight w:val="144"/>
          <w:tblCellSpacing w:w="0" w:type="dxa"/>
        </w:trPr>
        <w:tc>
          <w:tcPr>
            <w:tcW w:w="447" w:type="dxa"/>
            <w:tcMar>
              <w:top w:w="50" w:type="dxa"/>
              <w:left w:w="100" w:type="dxa"/>
            </w:tcMar>
            <w:vAlign w:val="center"/>
          </w:tcPr>
          <w:p w14:paraId="3A70226A" w14:textId="77777777" w:rsidR="00323729" w:rsidRDefault="00F8312D">
            <w:pPr>
              <w:spacing w:after="0"/>
            </w:pPr>
            <w:r>
              <w:rPr>
                <w:rFonts w:ascii="Times New Roman" w:hAnsi="Times New Roman"/>
                <w:color w:val="000000"/>
                <w:sz w:val="24"/>
              </w:rPr>
              <w:t>38</w:t>
            </w:r>
          </w:p>
        </w:tc>
        <w:tc>
          <w:tcPr>
            <w:tcW w:w="3461" w:type="dxa"/>
            <w:tcMar>
              <w:top w:w="50" w:type="dxa"/>
              <w:left w:w="100" w:type="dxa"/>
            </w:tcMar>
            <w:vAlign w:val="center"/>
          </w:tcPr>
          <w:p w14:paraId="7AE51837"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41DF02C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7A2519" w14:textId="77777777" w:rsidR="00323729" w:rsidRDefault="00323729">
            <w:pPr>
              <w:spacing w:after="0"/>
              <w:ind w:left="135"/>
              <w:jc w:val="center"/>
            </w:pPr>
          </w:p>
        </w:tc>
        <w:tc>
          <w:tcPr>
            <w:tcW w:w="1576" w:type="dxa"/>
            <w:tcMar>
              <w:top w:w="50" w:type="dxa"/>
              <w:left w:w="100" w:type="dxa"/>
            </w:tcMar>
            <w:vAlign w:val="center"/>
          </w:tcPr>
          <w:p w14:paraId="1FEDE848" w14:textId="77777777" w:rsidR="00323729" w:rsidRDefault="00323729">
            <w:pPr>
              <w:spacing w:after="0"/>
              <w:ind w:left="135"/>
              <w:jc w:val="center"/>
            </w:pPr>
          </w:p>
        </w:tc>
        <w:tc>
          <w:tcPr>
            <w:tcW w:w="1110" w:type="dxa"/>
            <w:tcMar>
              <w:top w:w="50" w:type="dxa"/>
              <w:left w:w="100" w:type="dxa"/>
            </w:tcMar>
            <w:vAlign w:val="center"/>
          </w:tcPr>
          <w:p w14:paraId="04F4CE7A" w14:textId="77777777" w:rsidR="00323729" w:rsidRDefault="00323729">
            <w:pPr>
              <w:spacing w:after="0"/>
              <w:ind w:left="135"/>
            </w:pPr>
          </w:p>
        </w:tc>
        <w:tc>
          <w:tcPr>
            <w:tcW w:w="1922" w:type="dxa"/>
            <w:tcMar>
              <w:top w:w="50" w:type="dxa"/>
              <w:left w:w="100" w:type="dxa"/>
            </w:tcMar>
            <w:vAlign w:val="center"/>
          </w:tcPr>
          <w:p w14:paraId="3EA1DA43" w14:textId="77777777" w:rsidR="00323729" w:rsidRDefault="00323729">
            <w:pPr>
              <w:spacing w:after="0"/>
              <w:ind w:left="135"/>
            </w:pPr>
          </w:p>
        </w:tc>
      </w:tr>
      <w:tr w:rsidR="00323729" w14:paraId="747C2701" w14:textId="77777777">
        <w:trPr>
          <w:trHeight w:val="144"/>
          <w:tblCellSpacing w:w="0" w:type="dxa"/>
        </w:trPr>
        <w:tc>
          <w:tcPr>
            <w:tcW w:w="447" w:type="dxa"/>
            <w:tcMar>
              <w:top w:w="50" w:type="dxa"/>
              <w:left w:w="100" w:type="dxa"/>
            </w:tcMar>
            <w:vAlign w:val="center"/>
          </w:tcPr>
          <w:p w14:paraId="2B0E9FB1" w14:textId="77777777" w:rsidR="00323729" w:rsidRDefault="00F8312D">
            <w:pPr>
              <w:spacing w:after="0"/>
            </w:pPr>
            <w:r>
              <w:rPr>
                <w:rFonts w:ascii="Times New Roman" w:hAnsi="Times New Roman"/>
                <w:color w:val="000000"/>
                <w:sz w:val="24"/>
              </w:rPr>
              <w:t>39</w:t>
            </w:r>
          </w:p>
        </w:tc>
        <w:tc>
          <w:tcPr>
            <w:tcW w:w="3461" w:type="dxa"/>
            <w:tcMar>
              <w:top w:w="50" w:type="dxa"/>
              <w:left w:w="100" w:type="dxa"/>
            </w:tcMar>
            <w:vAlign w:val="center"/>
          </w:tcPr>
          <w:p w14:paraId="6B111B7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В, в.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0A58BAF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08874C" w14:textId="77777777" w:rsidR="00323729" w:rsidRDefault="00323729">
            <w:pPr>
              <w:spacing w:after="0"/>
              <w:ind w:left="135"/>
              <w:jc w:val="center"/>
            </w:pPr>
          </w:p>
        </w:tc>
        <w:tc>
          <w:tcPr>
            <w:tcW w:w="1576" w:type="dxa"/>
            <w:tcMar>
              <w:top w:w="50" w:type="dxa"/>
              <w:left w:w="100" w:type="dxa"/>
            </w:tcMar>
            <w:vAlign w:val="center"/>
          </w:tcPr>
          <w:p w14:paraId="273B169F" w14:textId="77777777" w:rsidR="00323729" w:rsidRDefault="00323729">
            <w:pPr>
              <w:spacing w:after="0"/>
              <w:ind w:left="135"/>
              <w:jc w:val="center"/>
            </w:pPr>
          </w:p>
        </w:tc>
        <w:tc>
          <w:tcPr>
            <w:tcW w:w="1110" w:type="dxa"/>
            <w:tcMar>
              <w:top w:w="50" w:type="dxa"/>
              <w:left w:w="100" w:type="dxa"/>
            </w:tcMar>
            <w:vAlign w:val="center"/>
          </w:tcPr>
          <w:p w14:paraId="20DFAB74" w14:textId="77777777" w:rsidR="00323729" w:rsidRDefault="00323729">
            <w:pPr>
              <w:spacing w:after="0"/>
              <w:ind w:left="135"/>
            </w:pPr>
          </w:p>
        </w:tc>
        <w:tc>
          <w:tcPr>
            <w:tcW w:w="1922" w:type="dxa"/>
            <w:tcMar>
              <w:top w:w="50" w:type="dxa"/>
              <w:left w:w="100" w:type="dxa"/>
            </w:tcMar>
            <w:vAlign w:val="center"/>
          </w:tcPr>
          <w:p w14:paraId="3FC144E0" w14:textId="77777777" w:rsidR="00323729" w:rsidRDefault="00323729">
            <w:pPr>
              <w:spacing w:after="0"/>
              <w:ind w:left="135"/>
            </w:pPr>
          </w:p>
        </w:tc>
      </w:tr>
      <w:tr w:rsidR="00323729" w14:paraId="4979893E" w14:textId="77777777">
        <w:trPr>
          <w:trHeight w:val="144"/>
          <w:tblCellSpacing w:w="0" w:type="dxa"/>
        </w:trPr>
        <w:tc>
          <w:tcPr>
            <w:tcW w:w="447" w:type="dxa"/>
            <w:tcMar>
              <w:top w:w="50" w:type="dxa"/>
              <w:left w:w="100" w:type="dxa"/>
            </w:tcMar>
            <w:vAlign w:val="center"/>
          </w:tcPr>
          <w:p w14:paraId="59F14534" w14:textId="77777777" w:rsidR="00323729" w:rsidRDefault="00F8312D">
            <w:pPr>
              <w:spacing w:after="0"/>
            </w:pPr>
            <w:r>
              <w:rPr>
                <w:rFonts w:ascii="Times New Roman" w:hAnsi="Times New Roman"/>
                <w:color w:val="000000"/>
                <w:sz w:val="24"/>
              </w:rPr>
              <w:t>40</w:t>
            </w:r>
          </w:p>
        </w:tc>
        <w:tc>
          <w:tcPr>
            <w:tcW w:w="3461" w:type="dxa"/>
            <w:tcMar>
              <w:top w:w="50" w:type="dxa"/>
              <w:left w:w="100" w:type="dxa"/>
            </w:tcMar>
            <w:vAlign w:val="center"/>
          </w:tcPr>
          <w:p w14:paraId="17F8AED7"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3A58248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7D3DC1" w14:textId="77777777" w:rsidR="00323729" w:rsidRDefault="00323729">
            <w:pPr>
              <w:spacing w:after="0"/>
              <w:ind w:left="135"/>
              <w:jc w:val="center"/>
            </w:pPr>
          </w:p>
        </w:tc>
        <w:tc>
          <w:tcPr>
            <w:tcW w:w="1576" w:type="dxa"/>
            <w:tcMar>
              <w:top w:w="50" w:type="dxa"/>
              <w:left w:w="100" w:type="dxa"/>
            </w:tcMar>
            <w:vAlign w:val="center"/>
          </w:tcPr>
          <w:p w14:paraId="79B70D98" w14:textId="77777777" w:rsidR="00323729" w:rsidRDefault="00323729">
            <w:pPr>
              <w:spacing w:after="0"/>
              <w:ind w:left="135"/>
              <w:jc w:val="center"/>
            </w:pPr>
          </w:p>
        </w:tc>
        <w:tc>
          <w:tcPr>
            <w:tcW w:w="1110" w:type="dxa"/>
            <w:tcMar>
              <w:top w:w="50" w:type="dxa"/>
              <w:left w:w="100" w:type="dxa"/>
            </w:tcMar>
            <w:vAlign w:val="center"/>
          </w:tcPr>
          <w:p w14:paraId="7E91836A" w14:textId="77777777" w:rsidR="00323729" w:rsidRDefault="00323729">
            <w:pPr>
              <w:spacing w:after="0"/>
              <w:ind w:left="135"/>
            </w:pPr>
          </w:p>
        </w:tc>
        <w:tc>
          <w:tcPr>
            <w:tcW w:w="1922" w:type="dxa"/>
            <w:tcMar>
              <w:top w:w="50" w:type="dxa"/>
              <w:left w:w="100" w:type="dxa"/>
            </w:tcMar>
            <w:vAlign w:val="center"/>
          </w:tcPr>
          <w:p w14:paraId="2F6B7BCF" w14:textId="77777777" w:rsidR="00323729" w:rsidRDefault="00323729">
            <w:pPr>
              <w:spacing w:after="0"/>
              <w:ind w:left="135"/>
            </w:pPr>
          </w:p>
        </w:tc>
      </w:tr>
      <w:tr w:rsidR="00323729" w14:paraId="36E265DB" w14:textId="77777777">
        <w:trPr>
          <w:trHeight w:val="144"/>
          <w:tblCellSpacing w:w="0" w:type="dxa"/>
        </w:trPr>
        <w:tc>
          <w:tcPr>
            <w:tcW w:w="447" w:type="dxa"/>
            <w:tcMar>
              <w:top w:w="50" w:type="dxa"/>
              <w:left w:w="100" w:type="dxa"/>
            </w:tcMar>
            <w:vAlign w:val="center"/>
          </w:tcPr>
          <w:p w14:paraId="5692EF95" w14:textId="77777777" w:rsidR="00323729" w:rsidRDefault="00F8312D">
            <w:pPr>
              <w:spacing w:after="0"/>
            </w:pPr>
            <w:r>
              <w:rPr>
                <w:rFonts w:ascii="Times New Roman" w:hAnsi="Times New Roman"/>
                <w:color w:val="000000"/>
                <w:sz w:val="24"/>
              </w:rPr>
              <w:t>41</w:t>
            </w:r>
          </w:p>
        </w:tc>
        <w:tc>
          <w:tcPr>
            <w:tcW w:w="3461" w:type="dxa"/>
            <w:tcMar>
              <w:top w:w="50" w:type="dxa"/>
              <w:left w:w="100" w:type="dxa"/>
            </w:tcMar>
            <w:vAlign w:val="center"/>
          </w:tcPr>
          <w:p w14:paraId="5DFDFBB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Е, 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73AEC4D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C17340" w14:textId="77777777" w:rsidR="00323729" w:rsidRDefault="00323729">
            <w:pPr>
              <w:spacing w:after="0"/>
              <w:ind w:left="135"/>
              <w:jc w:val="center"/>
            </w:pPr>
          </w:p>
        </w:tc>
        <w:tc>
          <w:tcPr>
            <w:tcW w:w="1576" w:type="dxa"/>
            <w:tcMar>
              <w:top w:w="50" w:type="dxa"/>
              <w:left w:w="100" w:type="dxa"/>
            </w:tcMar>
            <w:vAlign w:val="center"/>
          </w:tcPr>
          <w:p w14:paraId="226F1254" w14:textId="77777777" w:rsidR="00323729" w:rsidRDefault="00323729">
            <w:pPr>
              <w:spacing w:after="0"/>
              <w:ind w:left="135"/>
              <w:jc w:val="center"/>
            </w:pPr>
          </w:p>
        </w:tc>
        <w:tc>
          <w:tcPr>
            <w:tcW w:w="1110" w:type="dxa"/>
            <w:tcMar>
              <w:top w:w="50" w:type="dxa"/>
              <w:left w:w="100" w:type="dxa"/>
            </w:tcMar>
            <w:vAlign w:val="center"/>
          </w:tcPr>
          <w:p w14:paraId="1A1EDD36" w14:textId="77777777" w:rsidR="00323729" w:rsidRDefault="00323729">
            <w:pPr>
              <w:spacing w:after="0"/>
              <w:ind w:left="135"/>
            </w:pPr>
          </w:p>
        </w:tc>
        <w:tc>
          <w:tcPr>
            <w:tcW w:w="1922" w:type="dxa"/>
            <w:tcMar>
              <w:top w:w="50" w:type="dxa"/>
              <w:left w:w="100" w:type="dxa"/>
            </w:tcMar>
            <w:vAlign w:val="center"/>
          </w:tcPr>
          <w:p w14:paraId="2D19190A" w14:textId="77777777" w:rsidR="00323729" w:rsidRDefault="00323729">
            <w:pPr>
              <w:spacing w:after="0"/>
              <w:ind w:left="135"/>
            </w:pPr>
          </w:p>
        </w:tc>
      </w:tr>
      <w:tr w:rsidR="00323729" w14:paraId="0B4485AA" w14:textId="77777777">
        <w:trPr>
          <w:trHeight w:val="144"/>
          <w:tblCellSpacing w:w="0" w:type="dxa"/>
        </w:trPr>
        <w:tc>
          <w:tcPr>
            <w:tcW w:w="447" w:type="dxa"/>
            <w:tcMar>
              <w:top w:w="50" w:type="dxa"/>
              <w:left w:w="100" w:type="dxa"/>
            </w:tcMar>
            <w:vAlign w:val="center"/>
          </w:tcPr>
          <w:p w14:paraId="266A5881" w14:textId="77777777" w:rsidR="00323729" w:rsidRDefault="00F8312D">
            <w:pPr>
              <w:spacing w:after="0"/>
            </w:pPr>
            <w:r>
              <w:rPr>
                <w:rFonts w:ascii="Times New Roman" w:hAnsi="Times New Roman"/>
                <w:color w:val="000000"/>
                <w:sz w:val="24"/>
              </w:rPr>
              <w:t>42</w:t>
            </w:r>
          </w:p>
        </w:tc>
        <w:tc>
          <w:tcPr>
            <w:tcW w:w="3461" w:type="dxa"/>
            <w:tcMar>
              <w:top w:w="50" w:type="dxa"/>
              <w:left w:w="100" w:type="dxa"/>
            </w:tcMar>
            <w:vAlign w:val="center"/>
          </w:tcPr>
          <w:p w14:paraId="58D20D73"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0D5AE4A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026F0C" w14:textId="77777777" w:rsidR="00323729" w:rsidRDefault="00323729">
            <w:pPr>
              <w:spacing w:after="0"/>
              <w:ind w:left="135"/>
              <w:jc w:val="center"/>
            </w:pPr>
          </w:p>
        </w:tc>
        <w:tc>
          <w:tcPr>
            <w:tcW w:w="1576" w:type="dxa"/>
            <w:tcMar>
              <w:top w:w="50" w:type="dxa"/>
              <w:left w:w="100" w:type="dxa"/>
            </w:tcMar>
            <w:vAlign w:val="center"/>
          </w:tcPr>
          <w:p w14:paraId="3F6B08C9" w14:textId="77777777" w:rsidR="00323729" w:rsidRDefault="00323729">
            <w:pPr>
              <w:spacing w:after="0"/>
              <w:ind w:left="135"/>
              <w:jc w:val="center"/>
            </w:pPr>
          </w:p>
        </w:tc>
        <w:tc>
          <w:tcPr>
            <w:tcW w:w="1110" w:type="dxa"/>
            <w:tcMar>
              <w:top w:w="50" w:type="dxa"/>
              <w:left w:w="100" w:type="dxa"/>
            </w:tcMar>
            <w:vAlign w:val="center"/>
          </w:tcPr>
          <w:p w14:paraId="083CD061" w14:textId="77777777" w:rsidR="00323729" w:rsidRDefault="00323729">
            <w:pPr>
              <w:spacing w:after="0"/>
              <w:ind w:left="135"/>
            </w:pPr>
          </w:p>
        </w:tc>
        <w:tc>
          <w:tcPr>
            <w:tcW w:w="1922" w:type="dxa"/>
            <w:tcMar>
              <w:top w:w="50" w:type="dxa"/>
              <w:left w:w="100" w:type="dxa"/>
            </w:tcMar>
            <w:vAlign w:val="center"/>
          </w:tcPr>
          <w:p w14:paraId="2012C60C" w14:textId="77777777" w:rsidR="00323729" w:rsidRDefault="00323729">
            <w:pPr>
              <w:spacing w:after="0"/>
              <w:ind w:left="135"/>
            </w:pPr>
          </w:p>
        </w:tc>
      </w:tr>
      <w:tr w:rsidR="00323729" w14:paraId="1D8EBB98" w14:textId="77777777">
        <w:trPr>
          <w:trHeight w:val="144"/>
          <w:tblCellSpacing w:w="0" w:type="dxa"/>
        </w:trPr>
        <w:tc>
          <w:tcPr>
            <w:tcW w:w="447" w:type="dxa"/>
            <w:tcMar>
              <w:top w:w="50" w:type="dxa"/>
              <w:left w:w="100" w:type="dxa"/>
            </w:tcMar>
            <w:vAlign w:val="center"/>
          </w:tcPr>
          <w:p w14:paraId="5EC89349" w14:textId="77777777" w:rsidR="00323729" w:rsidRDefault="00F8312D">
            <w:pPr>
              <w:spacing w:after="0"/>
            </w:pPr>
            <w:r>
              <w:rPr>
                <w:rFonts w:ascii="Times New Roman" w:hAnsi="Times New Roman"/>
                <w:color w:val="000000"/>
                <w:sz w:val="24"/>
              </w:rPr>
              <w:t>43</w:t>
            </w:r>
          </w:p>
        </w:tc>
        <w:tc>
          <w:tcPr>
            <w:tcW w:w="3461" w:type="dxa"/>
            <w:tcMar>
              <w:top w:w="50" w:type="dxa"/>
              <w:left w:w="100" w:type="dxa"/>
            </w:tcMar>
            <w:vAlign w:val="center"/>
          </w:tcPr>
          <w:p w14:paraId="4FC7512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П, п.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2C80314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EE9BC0" w14:textId="77777777" w:rsidR="00323729" w:rsidRDefault="00323729">
            <w:pPr>
              <w:spacing w:after="0"/>
              <w:ind w:left="135"/>
              <w:jc w:val="center"/>
            </w:pPr>
          </w:p>
        </w:tc>
        <w:tc>
          <w:tcPr>
            <w:tcW w:w="1576" w:type="dxa"/>
            <w:tcMar>
              <w:top w:w="50" w:type="dxa"/>
              <w:left w:w="100" w:type="dxa"/>
            </w:tcMar>
            <w:vAlign w:val="center"/>
          </w:tcPr>
          <w:p w14:paraId="78D9E85E" w14:textId="77777777" w:rsidR="00323729" w:rsidRDefault="00323729">
            <w:pPr>
              <w:spacing w:after="0"/>
              <w:ind w:left="135"/>
              <w:jc w:val="center"/>
            </w:pPr>
          </w:p>
        </w:tc>
        <w:tc>
          <w:tcPr>
            <w:tcW w:w="1110" w:type="dxa"/>
            <w:tcMar>
              <w:top w:w="50" w:type="dxa"/>
              <w:left w:w="100" w:type="dxa"/>
            </w:tcMar>
            <w:vAlign w:val="center"/>
          </w:tcPr>
          <w:p w14:paraId="5AB45343" w14:textId="77777777" w:rsidR="00323729" w:rsidRDefault="00323729">
            <w:pPr>
              <w:spacing w:after="0"/>
              <w:ind w:left="135"/>
            </w:pPr>
          </w:p>
        </w:tc>
        <w:tc>
          <w:tcPr>
            <w:tcW w:w="1922" w:type="dxa"/>
            <w:tcMar>
              <w:top w:w="50" w:type="dxa"/>
              <w:left w:w="100" w:type="dxa"/>
            </w:tcMar>
            <w:vAlign w:val="center"/>
          </w:tcPr>
          <w:p w14:paraId="52EB0795" w14:textId="77777777" w:rsidR="00323729" w:rsidRDefault="00323729">
            <w:pPr>
              <w:spacing w:after="0"/>
              <w:ind w:left="135"/>
            </w:pPr>
          </w:p>
        </w:tc>
      </w:tr>
      <w:tr w:rsidR="00323729" w14:paraId="10A8CD9E" w14:textId="77777777">
        <w:trPr>
          <w:trHeight w:val="144"/>
          <w:tblCellSpacing w:w="0" w:type="dxa"/>
        </w:trPr>
        <w:tc>
          <w:tcPr>
            <w:tcW w:w="447" w:type="dxa"/>
            <w:tcMar>
              <w:top w:w="50" w:type="dxa"/>
              <w:left w:w="100" w:type="dxa"/>
            </w:tcMar>
            <w:vAlign w:val="center"/>
          </w:tcPr>
          <w:p w14:paraId="07BF6F3E" w14:textId="77777777" w:rsidR="00323729" w:rsidRDefault="00F8312D">
            <w:pPr>
              <w:spacing w:after="0"/>
            </w:pPr>
            <w:r>
              <w:rPr>
                <w:rFonts w:ascii="Times New Roman" w:hAnsi="Times New Roman"/>
                <w:color w:val="000000"/>
                <w:sz w:val="24"/>
              </w:rPr>
              <w:t>44</w:t>
            </w:r>
          </w:p>
        </w:tc>
        <w:tc>
          <w:tcPr>
            <w:tcW w:w="3461" w:type="dxa"/>
            <w:tcMar>
              <w:top w:w="50" w:type="dxa"/>
              <w:left w:w="100" w:type="dxa"/>
            </w:tcMar>
            <w:vAlign w:val="center"/>
          </w:tcPr>
          <w:p w14:paraId="561B59C4"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724F8F8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428B14" w14:textId="77777777" w:rsidR="00323729" w:rsidRDefault="00323729">
            <w:pPr>
              <w:spacing w:after="0"/>
              <w:ind w:left="135"/>
              <w:jc w:val="center"/>
            </w:pPr>
          </w:p>
        </w:tc>
        <w:tc>
          <w:tcPr>
            <w:tcW w:w="1576" w:type="dxa"/>
            <w:tcMar>
              <w:top w:w="50" w:type="dxa"/>
              <w:left w:w="100" w:type="dxa"/>
            </w:tcMar>
            <w:vAlign w:val="center"/>
          </w:tcPr>
          <w:p w14:paraId="20DE787A" w14:textId="77777777" w:rsidR="00323729" w:rsidRDefault="00323729">
            <w:pPr>
              <w:spacing w:after="0"/>
              <w:ind w:left="135"/>
              <w:jc w:val="center"/>
            </w:pPr>
          </w:p>
        </w:tc>
        <w:tc>
          <w:tcPr>
            <w:tcW w:w="1110" w:type="dxa"/>
            <w:tcMar>
              <w:top w:w="50" w:type="dxa"/>
              <w:left w:w="100" w:type="dxa"/>
            </w:tcMar>
            <w:vAlign w:val="center"/>
          </w:tcPr>
          <w:p w14:paraId="11C09DB1" w14:textId="77777777" w:rsidR="00323729" w:rsidRDefault="00323729">
            <w:pPr>
              <w:spacing w:after="0"/>
              <w:ind w:left="135"/>
            </w:pPr>
          </w:p>
        </w:tc>
        <w:tc>
          <w:tcPr>
            <w:tcW w:w="1922" w:type="dxa"/>
            <w:tcMar>
              <w:top w:w="50" w:type="dxa"/>
              <w:left w:w="100" w:type="dxa"/>
            </w:tcMar>
            <w:vAlign w:val="center"/>
          </w:tcPr>
          <w:p w14:paraId="256E39B6" w14:textId="77777777" w:rsidR="00323729" w:rsidRDefault="00323729">
            <w:pPr>
              <w:spacing w:after="0"/>
              <w:ind w:left="135"/>
            </w:pPr>
          </w:p>
        </w:tc>
      </w:tr>
      <w:tr w:rsidR="00323729" w14:paraId="3C848953" w14:textId="77777777">
        <w:trPr>
          <w:trHeight w:val="144"/>
          <w:tblCellSpacing w:w="0" w:type="dxa"/>
        </w:trPr>
        <w:tc>
          <w:tcPr>
            <w:tcW w:w="447" w:type="dxa"/>
            <w:tcMar>
              <w:top w:w="50" w:type="dxa"/>
              <w:left w:w="100" w:type="dxa"/>
            </w:tcMar>
            <w:vAlign w:val="center"/>
          </w:tcPr>
          <w:p w14:paraId="36E4D95A" w14:textId="77777777" w:rsidR="00323729" w:rsidRDefault="00F8312D">
            <w:pPr>
              <w:spacing w:after="0"/>
            </w:pPr>
            <w:r>
              <w:rPr>
                <w:rFonts w:ascii="Times New Roman" w:hAnsi="Times New Roman"/>
                <w:color w:val="000000"/>
                <w:sz w:val="24"/>
              </w:rPr>
              <w:t>45</w:t>
            </w:r>
          </w:p>
        </w:tc>
        <w:tc>
          <w:tcPr>
            <w:tcW w:w="3461" w:type="dxa"/>
            <w:tcMar>
              <w:top w:w="50" w:type="dxa"/>
              <w:left w:w="100" w:type="dxa"/>
            </w:tcMar>
            <w:vAlign w:val="center"/>
          </w:tcPr>
          <w:p w14:paraId="047318F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М, м.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4E91188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664B8F" w14:textId="77777777" w:rsidR="00323729" w:rsidRDefault="00323729">
            <w:pPr>
              <w:spacing w:after="0"/>
              <w:ind w:left="135"/>
              <w:jc w:val="center"/>
            </w:pPr>
          </w:p>
        </w:tc>
        <w:tc>
          <w:tcPr>
            <w:tcW w:w="1576" w:type="dxa"/>
            <w:tcMar>
              <w:top w:w="50" w:type="dxa"/>
              <w:left w:w="100" w:type="dxa"/>
            </w:tcMar>
            <w:vAlign w:val="center"/>
          </w:tcPr>
          <w:p w14:paraId="026D6AFE" w14:textId="77777777" w:rsidR="00323729" w:rsidRDefault="00323729">
            <w:pPr>
              <w:spacing w:after="0"/>
              <w:ind w:left="135"/>
              <w:jc w:val="center"/>
            </w:pPr>
          </w:p>
        </w:tc>
        <w:tc>
          <w:tcPr>
            <w:tcW w:w="1110" w:type="dxa"/>
            <w:tcMar>
              <w:top w:w="50" w:type="dxa"/>
              <w:left w:w="100" w:type="dxa"/>
            </w:tcMar>
            <w:vAlign w:val="center"/>
          </w:tcPr>
          <w:p w14:paraId="3AAE5509" w14:textId="77777777" w:rsidR="00323729" w:rsidRDefault="00323729">
            <w:pPr>
              <w:spacing w:after="0"/>
              <w:ind w:left="135"/>
            </w:pPr>
          </w:p>
        </w:tc>
        <w:tc>
          <w:tcPr>
            <w:tcW w:w="1922" w:type="dxa"/>
            <w:tcMar>
              <w:top w:w="50" w:type="dxa"/>
              <w:left w:w="100" w:type="dxa"/>
            </w:tcMar>
            <w:vAlign w:val="center"/>
          </w:tcPr>
          <w:p w14:paraId="4D010E0B" w14:textId="77777777" w:rsidR="00323729" w:rsidRDefault="00323729">
            <w:pPr>
              <w:spacing w:after="0"/>
              <w:ind w:left="135"/>
            </w:pPr>
          </w:p>
        </w:tc>
      </w:tr>
      <w:tr w:rsidR="00323729" w14:paraId="78A5A7C5" w14:textId="77777777">
        <w:trPr>
          <w:trHeight w:val="144"/>
          <w:tblCellSpacing w:w="0" w:type="dxa"/>
        </w:trPr>
        <w:tc>
          <w:tcPr>
            <w:tcW w:w="447" w:type="dxa"/>
            <w:tcMar>
              <w:top w:w="50" w:type="dxa"/>
              <w:left w:w="100" w:type="dxa"/>
            </w:tcMar>
            <w:vAlign w:val="center"/>
          </w:tcPr>
          <w:p w14:paraId="4394FA03" w14:textId="77777777" w:rsidR="00323729" w:rsidRDefault="00F8312D">
            <w:pPr>
              <w:spacing w:after="0"/>
            </w:pPr>
            <w:r>
              <w:rPr>
                <w:rFonts w:ascii="Times New Roman" w:hAnsi="Times New Roman"/>
                <w:color w:val="000000"/>
                <w:sz w:val="24"/>
              </w:rPr>
              <w:t>46</w:t>
            </w:r>
          </w:p>
        </w:tc>
        <w:tc>
          <w:tcPr>
            <w:tcW w:w="3461" w:type="dxa"/>
            <w:tcMar>
              <w:top w:w="50" w:type="dxa"/>
              <w:left w:w="100" w:type="dxa"/>
            </w:tcMar>
            <w:vAlign w:val="center"/>
          </w:tcPr>
          <w:p w14:paraId="45481C2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Проведение звукового анализа слов с буквами </w:t>
            </w:r>
            <w:proofErr w:type="gramStart"/>
            <w:r w:rsidRPr="00F8312D">
              <w:rPr>
                <w:rFonts w:ascii="Times New Roman" w:hAnsi="Times New Roman"/>
                <w:color w:val="000000"/>
                <w:sz w:val="24"/>
                <w:lang w:val="ru-RU"/>
              </w:rPr>
              <w:t>М,м.</w:t>
            </w:r>
            <w:proofErr w:type="gramEnd"/>
            <w:r w:rsidRPr="00F8312D">
              <w:rPr>
                <w:rFonts w:ascii="Times New Roman" w:hAnsi="Times New Roman"/>
                <w:color w:val="000000"/>
                <w:sz w:val="24"/>
                <w:lang w:val="ru-RU"/>
              </w:rPr>
              <w:t xml:space="preserve">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7A6D06E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AF3DC9" w14:textId="77777777" w:rsidR="00323729" w:rsidRDefault="00323729">
            <w:pPr>
              <w:spacing w:after="0"/>
              <w:ind w:left="135"/>
              <w:jc w:val="center"/>
            </w:pPr>
          </w:p>
        </w:tc>
        <w:tc>
          <w:tcPr>
            <w:tcW w:w="1576" w:type="dxa"/>
            <w:tcMar>
              <w:top w:w="50" w:type="dxa"/>
              <w:left w:w="100" w:type="dxa"/>
            </w:tcMar>
            <w:vAlign w:val="center"/>
          </w:tcPr>
          <w:p w14:paraId="34E22EBF" w14:textId="77777777" w:rsidR="00323729" w:rsidRDefault="00323729">
            <w:pPr>
              <w:spacing w:after="0"/>
              <w:ind w:left="135"/>
              <w:jc w:val="center"/>
            </w:pPr>
          </w:p>
        </w:tc>
        <w:tc>
          <w:tcPr>
            <w:tcW w:w="1110" w:type="dxa"/>
            <w:tcMar>
              <w:top w:w="50" w:type="dxa"/>
              <w:left w:w="100" w:type="dxa"/>
            </w:tcMar>
            <w:vAlign w:val="center"/>
          </w:tcPr>
          <w:p w14:paraId="64283059" w14:textId="77777777" w:rsidR="00323729" w:rsidRDefault="00323729">
            <w:pPr>
              <w:spacing w:after="0"/>
              <w:ind w:left="135"/>
            </w:pPr>
          </w:p>
        </w:tc>
        <w:tc>
          <w:tcPr>
            <w:tcW w:w="1922" w:type="dxa"/>
            <w:tcMar>
              <w:top w:w="50" w:type="dxa"/>
              <w:left w:w="100" w:type="dxa"/>
            </w:tcMar>
            <w:vAlign w:val="center"/>
          </w:tcPr>
          <w:p w14:paraId="74D3B3CD" w14:textId="77777777" w:rsidR="00323729" w:rsidRDefault="00323729">
            <w:pPr>
              <w:spacing w:after="0"/>
              <w:ind w:left="135"/>
            </w:pPr>
          </w:p>
        </w:tc>
      </w:tr>
      <w:tr w:rsidR="00323729" w14:paraId="5D79AEDF" w14:textId="77777777">
        <w:trPr>
          <w:trHeight w:val="144"/>
          <w:tblCellSpacing w:w="0" w:type="dxa"/>
        </w:trPr>
        <w:tc>
          <w:tcPr>
            <w:tcW w:w="447" w:type="dxa"/>
            <w:tcMar>
              <w:top w:w="50" w:type="dxa"/>
              <w:left w:w="100" w:type="dxa"/>
            </w:tcMar>
            <w:vAlign w:val="center"/>
          </w:tcPr>
          <w:p w14:paraId="06222AC7" w14:textId="77777777" w:rsidR="00323729" w:rsidRDefault="00F8312D">
            <w:pPr>
              <w:spacing w:after="0"/>
            </w:pPr>
            <w:r>
              <w:rPr>
                <w:rFonts w:ascii="Times New Roman" w:hAnsi="Times New Roman"/>
                <w:color w:val="000000"/>
                <w:sz w:val="24"/>
              </w:rPr>
              <w:t>47</w:t>
            </w:r>
          </w:p>
        </w:tc>
        <w:tc>
          <w:tcPr>
            <w:tcW w:w="3461" w:type="dxa"/>
            <w:tcMar>
              <w:top w:w="50" w:type="dxa"/>
              <w:left w:w="100" w:type="dxa"/>
            </w:tcMar>
            <w:vAlign w:val="center"/>
          </w:tcPr>
          <w:p w14:paraId="67CFD1A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З, з.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2AAB112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BE711D" w14:textId="77777777" w:rsidR="00323729" w:rsidRDefault="00323729">
            <w:pPr>
              <w:spacing w:after="0"/>
              <w:ind w:left="135"/>
              <w:jc w:val="center"/>
            </w:pPr>
          </w:p>
        </w:tc>
        <w:tc>
          <w:tcPr>
            <w:tcW w:w="1576" w:type="dxa"/>
            <w:tcMar>
              <w:top w:w="50" w:type="dxa"/>
              <w:left w:w="100" w:type="dxa"/>
            </w:tcMar>
            <w:vAlign w:val="center"/>
          </w:tcPr>
          <w:p w14:paraId="48066536" w14:textId="77777777" w:rsidR="00323729" w:rsidRDefault="00323729">
            <w:pPr>
              <w:spacing w:after="0"/>
              <w:ind w:left="135"/>
              <w:jc w:val="center"/>
            </w:pPr>
          </w:p>
        </w:tc>
        <w:tc>
          <w:tcPr>
            <w:tcW w:w="1110" w:type="dxa"/>
            <w:tcMar>
              <w:top w:w="50" w:type="dxa"/>
              <w:left w:w="100" w:type="dxa"/>
            </w:tcMar>
            <w:vAlign w:val="center"/>
          </w:tcPr>
          <w:p w14:paraId="3865B63D" w14:textId="77777777" w:rsidR="00323729" w:rsidRDefault="00323729">
            <w:pPr>
              <w:spacing w:after="0"/>
              <w:ind w:left="135"/>
            </w:pPr>
          </w:p>
        </w:tc>
        <w:tc>
          <w:tcPr>
            <w:tcW w:w="1922" w:type="dxa"/>
            <w:tcMar>
              <w:top w:w="50" w:type="dxa"/>
              <w:left w:w="100" w:type="dxa"/>
            </w:tcMar>
            <w:vAlign w:val="center"/>
          </w:tcPr>
          <w:p w14:paraId="310D1209" w14:textId="77777777" w:rsidR="00323729" w:rsidRDefault="00323729">
            <w:pPr>
              <w:spacing w:after="0"/>
              <w:ind w:left="135"/>
            </w:pPr>
          </w:p>
        </w:tc>
      </w:tr>
      <w:tr w:rsidR="00323729" w14:paraId="65090ECA" w14:textId="77777777">
        <w:trPr>
          <w:trHeight w:val="144"/>
          <w:tblCellSpacing w:w="0" w:type="dxa"/>
        </w:trPr>
        <w:tc>
          <w:tcPr>
            <w:tcW w:w="447" w:type="dxa"/>
            <w:tcMar>
              <w:top w:w="50" w:type="dxa"/>
              <w:left w:w="100" w:type="dxa"/>
            </w:tcMar>
            <w:vAlign w:val="center"/>
          </w:tcPr>
          <w:p w14:paraId="2036856B" w14:textId="77777777" w:rsidR="00323729" w:rsidRDefault="00F8312D">
            <w:pPr>
              <w:spacing w:after="0"/>
            </w:pPr>
            <w:r>
              <w:rPr>
                <w:rFonts w:ascii="Times New Roman" w:hAnsi="Times New Roman"/>
                <w:color w:val="000000"/>
                <w:sz w:val="24"/>
              </w:rPr>
              <w:t>48</w:t>
            </w:r>
          </w:p>
        </w:tc>
        <w:tc>
          <w:tcPr>
            <w:tcW w:w="3461" w:type="dxa"/>
            <w:tcMar>
              <w:top w:w="50" w:type="dxa"/>
              <w:left w:w="100" w:type="dxa"/>
            </w:tcMar>
            <w:vAlign w:val="center"/>
          </w:tcPr>
          <w:p w14:paraId="66A91CA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Проведение звукового анализа слов с буквами З, з. Отработка навыка чтения </w:t>
            </w:r>
            <w:r w:rsidRPr="00F8312D">
              <w:rPr>
                <w:rFonts w:ascii="Times New Roman" w:hAnsi="Times New Roman"/>
                <w:color w:val="000000"/>
                <w:sz w:val="24"/>
                <w:lang w:val="ru-RU"/>
              </w:rPr>
              <w:lastRenderedPageBreak/>
              <w:t>предложений с буквами З, з</w:t>
            </w:r>
          </w:p>
        </w:tc>
        <w:tc>
          <w:tcPr>
            <w:tcW w:w="783" w:type="dxa"/>
            <w:tcMar>
              <w:top w:w="50" w:type="dxa"/>
              <w:left w:w="100" w:type="dxa"/>
            </w:tcMar>
            <w:vAlign w:val="center"/>
          </w:tcPr>
          <w:p w14:paraId="00BC46A0"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1EE1E72" w14:textId="77777777" w:rsidR="00323729" w:rsidRDefault="00323729">
            <w:pPr>
              <w:spacing w:after="0"/>
              <w:ind w:left="135"/>
              <w:jc w:val="center"/>
            </w:pPr>
          </w:p>
        </w:tc>
        <w:tc>
          <w:tcPr>
            <w:tcW w:w="1576" w:type="dxa"/>
            <w:tcMar>
              <w:top w:w="50" w:type="dxa"/>
              <w:left w:w="100" w:type="dxa"/>
            </w:tcMar>
            <w:vAlign w:val="center"/>
          </w:tcPr>
          <w:p w14:paraId="3712EFB4" w14:textId="77777777" w:rsidR="00323729" w:rsidRDefault="00323729">
            <w:pPr>
              <w:spacing w:after="0"/>
              <w:ind w:left="135"/>
              <w:jc w:val="center"/>
            </w:pPr>
          </w:p>
        </w:tc>
        <w:tc>
          <w:tcPr>
            <w:tcW w:w="1110" w:type="dxa"/>
            <w:tcMar>
              <w:top w:w="50" w:type="dxa"/>
              <w:left w:w="100" w:type="dxa"/>
            </w:tcMar>
            <w:vAlign w:val="center"/>
          </w:tcPr>
          <w:p w14:paraId="6C82AE18" w14:textId="77777777" w:rsidR="00323729" w:rsidRDefault="00323729">
            <w:pPr>
              <w:spacing w:after="0"/>
              <w:ind w:left="135"/>
            </w:pPr>
          </w:p>
        </w:tc>
        <w:tc>
          <w:tcPr>
            <w:tcW w:w="1922" w:type="dxa"/>
            <w:tcMar>
              <w:top w:w="50" w:type="dxa"/>
              <w:left w:w="100" w:type="dxa"/>
            </w:tcMar>
            <w:vAlign w:val="center"/>
          </w:tcPr>
          <w:p w14:paraId="6C5DC986" w14:textId="77777777" w:rsidR="00323729" w:rsidRDefault="00323729">
            <w:pPr>
              <w:spacing w:after="0"/>
              <w:ind w:left="135"/>
            </w:pPr>
          </w:p>
        </w:tc>
      </w:tr>
      <w:tr w:rsidR="00323729" w14:paraId="39878E67" w14:textId="77777777">
        <w:trPr>
          <w:trHeight w:val="144"/>
          <w:tblCellSpacing w:w="0" w:type="dxa"/>
        </w:trPr>
        <w:tc>
          <w:tcPr>
            <w:tcW w:w="447" w:type="dxa"/>
            <w:tcMar>
              <w:top w:w="50" w:type="dxa"/>
              <w:left w:w="100" w:type="dxa"/>
            </w:tcMar>
            <w:vAlign w:val="center"/>
          </w:tcPr>
          <w:p w14:paraId="278957FE" w14:textId="77777777" w:rsidR="00323729" w:rsidRDefault="00F8312D">
            <w:pPr>
              <w:spacing w:after="0"/>
            </w:pPr>
            <w:r>
              <w:rPr>
                <w:rFonts w:ascii="Times New Roman" w:hAnsi="Times New Roman"/>
                <w:color w:val="000000"/>
                <w:sz w:val="24"/>
              </w:rPr>
              <w:t>49</w:t>
            </w:r>
          </w:p>
        </w:tc>
        <w:tc>
          <w:tcPr>
            <w:tcW w:w="3461" w:type="dxa"/>
            <w:tcMar>
              <w:top w:w="50" w:type="dxa"/>
              <w:left w:w="100" w:type="dxa"/>
            </w:tcMar>
            <w:vAlign w:val="center"/>
          </w:tcPr>
          <w:p w14:paraId="5B01615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Б, б. Проведение звукового анализа слов с буквами Б, б.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5F0158E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BC2BCC" w14:textId="77777777" w:rsidR="00323729" w:rsidRDefault="00323729">
            <w:pPr>
              <w:spacing w:after="0"/>
              <w:ind w:left="135"/>
              <w:jc w:val="center"/>
            </w:pPr>
          </w:p>
        </w:tc>
        <w:tc>
          <w:tcPr>
            <w:tcW w:w="1576" w:type="dxa"/>
            <w:tcMar>
              <w:top w:w="50" w:type="dxa"/>
              <w:left w:w="100" w:type="dxa"/>
            </w:tcMar>
            <w:vAlign w:val="center"/>
          </w:tcPr>
          <w:p w14:paraId="3AE90C73" w14:textId="77777777" w:rsidR="00323729" w:rsidRDefault="00323729">
            <w:pPr>
              <w:spacing w:after="0"/>
              <w:ind w:left="135"/>
              <w:jc w:val="center"/>
            </w:pPr>
          </w:p>
        </w:tc>
        <w:tc>
          <w:tcPr>
            <w:tcW w:w="1110" w:type="dxa"/>
            <w:tcMar>
              <w:top w:w="50" w:type="dxa"/>
              <w:left w:w="100" w:type="dxa"/>
            </w:tcMar>
            <w:vAlign w:val="center"/>
          </w:tcPr>
          <w:p w14:paraId="198F5B5E" w14:textId="77777777" w:rsidR="00323729" w:rsidRDefault="00323729">
            <w:pPr>
              <w:spacing w:after="0"/>
              <w:ind w:left="135"/>
            </w:pPr>
          </w:p>
        </w:tc>
        <w:tc>
          <w:tcPr>
            <w:tcW w:w="1922" w:type="dxa"/>
            <w:tcMar>
              <w:top w:w="50" w:type="dxa"/>
              <w:left w:w="100" w:type="dxa"/>
            </w:tcMar>
            <w:vAlign w:val="center"/>
          </w:tcPr>
          <w:p w14:paraId="2BB0D27B" w14:textId="77777777" w:rsidR="00323729" w:rsidRDefault="00323729">
            <w:pPr>
              <w:spacing w:after="0"/>
              <w:ind w:left="135"/>
            </w:pPr>
          </w:p>
        </w:tc>
      </w:tr>
      <w:tr w:rsidR="00323729" w14:paraId="6E8F9BD1" w14:textId="77777777">
        <w:trPr>
          <w:trHeight w:val="144"/>
          <w:tblCellSpacing w:w="0" w:type="dxa"/>
        </w:trPr>
        <w:tc>
          <w:tcPr>
            <w:tcW w:w="447" w:type="dxa"/>
            <w:tcMar>
              <w:top w:w="50" w:type="dxa"/>
              <w:left w:w="100" w:type="dxa"/>
            </w:tcMar>
            <w:vAlign w:val="center"/>
          </w:tcPr>
          <w:p w14:paraId="206ED777" w14:textId="77777777" w:rsidR="00323729" w:rsidRDefault="00F8312D">
            <w:pPr>
              <w:spacing w:after="0"/>
            </w:pPr>
            <w:r>
              <w:rPr>
                <w:rFonts w:ascii="Times New Roman" w:hAnsi="Times New Roman"/>
                <w:color w:val="000000"/>
                <w:sz w:val="24"/>
              </w:rPr>
              <w:t>50</w:t>
            </w:r>
          </w:p>
        </w:tc>
        <w:tc>
          <w:tcPr>
            <w:tcW w:w="3461" w:type="dxa"/>
            <w:tcMar>
              <w:top w:w="50" w:type="dxa"/>
              <w:left w:w="100" w:type="dxa"/>
            </w:tcMar>
            <w:vAlign w:val="center"/>
          </w:tcPr>
          <w:p w14:paraId="574CC619" w14:textId="77777777" w:rsidR="00323729" w:rsidRPr="00F8312D" w:rsidRDefault="00F8312D">
            <w:pPr>
              <w:spacing w:after="0"/>
              <w:ind w:left="135"/>
              <w:rPr>
                <w:lang w:val="ru-RU"/>
              </w:rPr>
            </w:pPr>
            <w:r w:rsidRPr="00F8312D">
              <w:rPr>
                <w:rFonts w:ascii="Times New Roman" w:hAnsi="Times New Roman"/>
                <w:color w:val="000000"/>
                <w:sz w:val="24"/>
                <w:lang w:val="ru-RU"/>
              </w:rPr>
              <w:t>Закрепление знаний о буквах Б, б. Сопоставление звуков –</w:t>
            </w:r>
          </w:p>
        </w:tc>
        <w:tc>
          <w:tcPr>
            <w:tcW w:w="783" w:type="dxa"/>
            <w:tcMar>
              <w:top w:w="50" w:type="dxa"/>
              <w:left w:w="100" w:type="dxa"/>
            </w:tcMar>
            <w:vAlign w:val="center"/>
          </w:tcPr>
          <w:p w14:paraId="37588D1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2892CD" w14:textId="77777777" w:rsidR="00323729" w:rsidRDefault="00323729">
            <w:pPr>
              <w:spacing w:after="0"/>
              <w:ind w:left="135"/>
              <w:jc w:val="center"/>
            </w:pPr>
          </w:p>
        </w:tc>
        <w:tc>
          <w:tcPr>
            <w:tcW w:w="1576" w:type="dxa"/>
            <w:tcMar>
              <w:top w:w="50" w:type="dxa"/>
              <w:left w:w="100" w:type="dxa"/>
            </w:tcMar>
            <w:vAlign w:val="center"/>
          </w:tcPr>
          <w:p w14:paraId="3E94A335" w14:textId="77777777" w:rsidR="00323729" w:rsidRDefault="00323729">
            <w:pPr>
              <w:spacing w:after="0"/>
              <w:ind w:left="135"/>
              <w:jc w:val="center"/>
            </w:pPr>
          </w:p>
        </w:tc>
        <w:tc>
          <w:tcPr>
            <w:tcW w:w="1110" w:type="dxa"/>
            <w:tcMar>
              <w:top w:w="50" w:type="dxa"/>
              <w:left w:w="100" w:type="dxa"/>
            </w:tcMar>
            <w:vAlign w:val="center"/>
          </w:tcPr>
          <w:p w14:paraId="6745EED6" w14:textId="77777777" w:rsidR="00323729" w:rsidRDefault="00323729">
            <w:pPr>
              <w:spacing w:after="0"/>
              <w:ind w:left="135"/>
            </w:pPr>
          </w:p>
        </w:tc>
        <w:tc>
          <w:tcPr>
            <w:tcW w:w="1922" w:type="dxa"/>
            <w:tcMar>
              <w:top w:w="50" w:type="dxa"/>
              <w:left w:w="100" w:type="dxa"/>
            </w:tcMar>
            <w:vAlign w:val="center"/>
          </w:tcPr>
          <w:p w14:paraId="00E865A2" w14:textId="77777777" w:rsidR="00323729" w:rsidRDefault="00323729">
            <w:pPr>
              <w:spacing w:after="0"/>
              <w:ind w:left="135"/>
            </w:pPr>
          </w:p>
        </w:tc>
      </w:tr>
      <w:tr w:rsidR="00323729" w14:paraId="321F1A4B" w14:textId="77777777">
        <w:trPr>
          <w:trHeight w:val="144"/>
          <w:tblCellSpacing w:w="0" w:type="dxa"/>
        </w:trPr>
        <w:tc>
          <w:tcPr>
            <w:tcW w:w="447" w:type="dxa"/>
            <w:tcMar>
              <w:top w:w="50" w:type="dxa"/>
              <w:left w:w="100" w:type="dxa"/>
            </w:tcMar>
            <w:vAlign w:val="center"/>
          </w:tcPr>
          <w:p w14:paraId="165981F6" w14:textId="77777777" w:rsidR="00323729" w:rsidRDefault="00F8312D">
            <w:pPr>
              <w:spacing w:after="0"/>
            </w:pPr>
            <w:r>
              <w:rPr>
                <w:rFonts w:ascii="Times New Roman" w:hAnsi="Times New Roman"/>
                <w:color w:val="000000"/>
                <w:sz w:val="24"/>
              </w:rPr>
              <w:t>51</w:t>
            </w:r>
          </w:p>
        </w:tc>
        <w:tc>
          <w:tcPr>
            <w:tcW w:w="3461" w:type="dxa"/>
            <w:tcMar>
              <w:top w:w="50" w:type="dxa"/>
              <w:left w:w="100" w:type="dxa"/>
            </w:tcMar>
            <w:vAlign w:val="center"/>
          </w:tcPr>
          <w:p w14:paraId="02DB821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Д, д.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3A19E63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A1F1F4" w14:textId="77777777" w:rsidR="00323729" w:rsidRDefault="00323729">
            <w:pPr>
              <w:spacing w:after="0"/>
              <w:ind w:left="135"/>
              <w:jc w:val="center"/>
            </w:pPr>
          </w:p>
        </w:tc>
        <w:tc>
          <w:tcPr>
            <w:tcW w:w="1576" w:type="dxa"/>
            <w:tcMar>
              <w:top w:w="50" w:type="dxa"/>
              <w:left w:w="100" w:type="dxa"/>
            </w:tcMar>
            <w:vAlign w:val="center"/>
          </w:tcPr>
          <w:p w14:paraId="75CBCE91" w14:textId="77777777" w:rsidR="00323729" w:rsidRDefault="00323729">
            <w:pPr>
              <w:spacing w:after="0"/>
              <w:ind w:left="135"/>
              <w:jc w:val="center"/>
            </w:pPr>
          </w:p>
        </w:tc>
        <w:tc>
          <w:tcPr>
            <w:tcW w:w="1110" w:type="dxa"/>
            <w:tcMar>
              <w:top w:w="50" w:type="dxa"/>
              <w:left w:w="100" w:type="dxa"/>
            </w:tcMar>
            <w:vAlign w:val="center"/>
          </w:tcPr>
          <w:p w14:paraId="26C081F8" w14:textId="77777777" w:rsidR="00323729" w:rsidRDefault="00323729">
            <w:pPr>
              <w:spacing w:after="0"/>
              <w:ind w:left="135"/>
            </w:pPr>
          </w:p>
        </w:tc>
        <w:tc>
          <w:tcPr>
            <w:tcW w:w="1922" w:type="dxa"/>
            <w:tcMar>
              <w:top w:w="50" w:type="dxa"/>
              <w:left w:w="100" w:type="dxa"/>
            </w:tcMar>
            <w:vAlign w:val="center"/>
          </w:tcPr>
          <w:p w14:paraId="4246D325" w14:textId="77777777" w:rsidR="00323729" w:rsidRDefault="00323729">
            <w:pPr>
              <w:spacing w:after="0"/>
              <w:ind w:left="135"/>
            </w:pPr>
          </w:p>
        </w:tc>
      </w:tr>
      <w:tr w:rsidR="00323729" w14:paraId="756ABA61" w14:textId="77777777">
        <w:trPr>
          <w:trHeight w:val="144"/>
          <w:tblCellSpacing w:w="0" w:type="dxa"/>
        </w:trPr>
        <w:tc>
          <w:tcPr>
            <w:tcW w:w="447" w:type="dxa"/>
            <w:tcMar>
              <w:top w:w="50" w:type="dxa"/>
              <w:left w:w="100" w:type="dxa"/>
            </w:tcMar>
            <w:vAlign w:val="center"/>
          </w:tcPr>
          <w:p w14:paraId="6E407FA4" w14:textId="77777777" w:rsidR="00323729" w:rsidRDefault="00F8312D">
            <w:pPr>
              <w:spacing w:after="0"/>
            </w:pPr>
            <w:r>
              <w:rPr>
                <w:rFonts w:ascii="Times New Roman" w:hAnsi="Times New Roman"/>
                <w:color w:val="000000"/>
                <w:sz w:val="24"/>
              </w:rPr>
              <w:t>52</w:t>
            </w:r>
          </w:p>
        </w:tc>
        <w:tc>
          <w:tcPr>
            <w:tcW w:w="3461" w:type="dxa"/>
            <w:tcMar>
              <w:top w:w="50" w:type="dxa"/>
              <w:left w:w="100" w:type="dxa"/>
            </w:tcMar>
            <w:vAlign w:val="center"/>
          </w:tcPr>
          <w:p w14:paraId="3B6DB2F6"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Д, д. Сопоставление звуков –</w:t>
            </w:r>
          </w:p>
        </w:tc>
        <w:tc>
          <w:tcPr>
            <w:tcW w:w="783" w:type="dxa"/>
            <w:tcMar>
              <w:top w:w="50" w:type="dxa"/>
              <w:left w:w="100" w:type="dxa"/>
            </w:tcMar>
            <w:vAlign w:val="center"/>
          </w:tcPr>
          <w:p w14:paraId="7A774EE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1B9F7B" w14:textId="77777777" w:rsidR="00323729" w:rsidRDefault="00323729">
            <w:pPr>
              <w:spacing w:after="0"/>
              <w:ind w:left="135"/>
              <w:jc w:val="center"/>
            </w:pPr>
          </w:p>
        </w:tc>
        <w:tc>
          <w:tcPr>
            <w:tcW w:w="1576" w:type="dxa"/>
            <w:tcMar>
              <w:top w:w="50" w:type="dxa"/>
              <w:left w:w="100" w:type="dxa"/>
            </w:tcMar>
            <w:vAlign w:val="center"/>
          </w:tcPr>
          <w:p w14:paraId="14C21351" w14:textId="77777777" w:rsidR="00323729" w:rsidRDefault="00323729">
            <w:pPr>
              <w:spacing w:after="0"/>
              <w:ind w:left="135"/>
              <w:jc w:val="center"/>
            </w:pPr>
          </w:p>
        </w:tc>
        <w:tc>
          <w:tcPr>
            <w:tcW w:w="1110" w:type="dxa"/>
            <w:tcMar>
              <w:top w:w="50" w:type="dxa"/>
              <w:left w:w="100" w:type="dxa"/>
            </w:tcMar>
            <w:vAlign w:val="center"/>
          </w:tcPr>
          <w:p w14:paraId="746BD7E6" w14:textId="77777777" w:rsidR="00323729" w:rsidRDefault="00323729">
            <w:pPr>
              <w:spacing w:after="0"/>
              <w:ind w:left="135"/>
            </w:pPr>
          </w:p>
        </w:tc>
        <w:tc>
          <w:tcPr>
            <w:tcW w:w="1922" w:type="dxa"/>
            <w:tcMar>
              <w:top w:w="50" w:type="dxa"/>
              <w:left w:w="100" w:type="dxa"/>
            </w:tcMar>
            <w:vAlign w:val="center"/>
          </w:tcPr>
          <w:p w14:paraId="68468BB6" w14:textId="77777777" w:rsidR="00323729" w:rsidRDefault="00323729">
            <w:pPr>
              <w:spacing w:after="0"/>
              <w:ind w:left="135"/>
            </w:pPr>
          </w:p>
        </w:tc>
      </w:tr>
      <w:tr w:rsidR="00323729" w14:paraId="7F34FE82" w14:textId="77777777">
        <w:trPr>
          <w:trHeight w:val="144"/>
          <w:tblCellSpacing w:w="0" w:type="dxa"/>
        </w:trPr>
        <w:tc>
          <w:tcPr>
            <w:tcW w:w="447" w:type="dxa"/>
            <w:tcMar>
              <w:top w:w="50" w:type="dxa"/>
              <w:left w:w="100" w:type="dxa"/>
            </w:tcMar>
            <w:vAlign w:val="center"/>
          </w:tcPr>
          <w:p w14:paraId="1A7CFF58" w14:textId="77777777" w:rsidR="00323729" w:rsidRDefault="00F8312D">
            <w:pPr>
              <w:spacing w:after="0"/>
            </w:pPr>
            <w:r>
              <w:rPr>
                <w:rFonts w:ascii="Times New Roman" w:hAnsi="Times New Roman"/>
                <w:color w:val="000000"/>
                <w:sz w:val="24"/>
              </w:rPr>
              <w:t>53</w:t>
            </w:r>
          </w:p>
        </w:tc>
        <w:tc>
          <w:tcPr>
            <w:tcW w:w="3461" w:type="dxa"/>
            <w:tcMar>
              <w:top w:w="50" w:type="dxa"/>
              <w:left w:w="100" w:type="dxa"/>
            </w:tcMar>
            <w:vAlign w:val="center"/>
          </w:tcPr>
          <w:p w14:paraId="485CA03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Я, я. </w:t>
            </w:r>
            <w:proofErr w:type="gramStart"/>
            <w:r w:rsidRPr="00F8312D">
              <w:rPr>
                <w:rFonts w:ascii="Times New Roman" w:hAnsi="Times New Roman"/>
                <w:color w:val="000000"/>
                <w:sz w:val="24"/>
                <w:lang w:val="ru-RU"/>
              </w:rPr>
              <w:t>Звуки ,</w:t>
            </w:r>
            <w:proofErr w:type="gramEnd"/>
            <w:r w:rsidRPr="00F8312D">
              <w:rPr>
                <w:rFonts w:ascii="Times New Roman" w:hAnsi="Times New Roman"/>
                <w:color w:val="000000"/>
                <w:sz w:val="24"/>
                <w:lang w:val="ru-RU"/>
              </w:rPr>
              <w:t xml:space="preserve"> . Двойная роль букв Я, я</w:t>
            </w:r>
          </w:p>
        </w:tc>
        <w:tc>
          <w:tcPr>
            <w:tcW w:w="783" w:type="dxa"/>
            <w:tcMar>
              <w:top w:w="50" w:type="dxa"/>
              <w:left w:w="100" w:type="dxa"/>
            </w:tcMar>
            <w:vAlign w:val="center"/>
          </w:tcPr>
          <w:p w14:paraId="247B689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6890C5" w14:textId="77777777" w:rsidR="00323729" w:rsidRDefault="00323729">
            <w:pPr>
              <w:spacing w:after="0"/>
              <w:ind w:left="135"/>
              <w:jc w:val="center"/>
            </w:pPr>
          </w:p>
        </w:tc>
        <w:tc>
          <w:tcPr>
            <w:tcW w:w="1576" w:type="dxa"/>
            <w:tcMar>
              <w:top w:w="50" w:type="dxa"/>
              <w:left w:w="100" w:type="dxa"/>
            </w:tcMar>
            <w:vAlign w:val="center"/>
          </w:tcPr>
          <w:p w14:paraId="1F86B195" w14:textId="77777777" w:rsidR="00323729" w:rsidRDefault="00323729">
            <w:pPr>
              <w:spacing w:after="0"/>
              <w:ind w:left="135"/>
              <w:jc w:val="center"/>
            </w:pPr>
          </w:p>
        </w:tc>
        <w:tc>
          <w:tcPr>
            <w:tcW w:w="1110" w:type="dxa"/>
            <w:tcMar>
              <w:top w:w="50" w:type="dxa"/>
              <w:left w:w="100" w:type="dxa"/>
            </w:tcMar>
            <w:vAlign w:val="center"/>
          </w:tcPr>
          <w:p w14:paraId="0D5756B5" w14:textId="77777777" w:rsidR="00323729" w:rsidRDefault="00323729">
            <w:pPr>
              <w:spacing w:after="0"/>
              <w:ind w:left="135"/>
            </w:pPr>
          </w:p>
        </w:tc>
        <w:tc>
          <w:tcPr>
            <w:tcW w:w="1922" w:type="dxa"/>
            <w:tcMar>
              <w:top w:w="50" w:type="dxa"/>
              <w:left w:w="100" w:type="dxa"/>
            </w:tcMar>
            <w:vAlign w:val="center"/>
          </w:tcPr>
          <w:p w14:paraId="6AA60C5B" w14:textId="77777777" w:rsidR="00323729" w:rsidRDefault="00323729">
            <w:pPr>
              <w:spacing w:after="0"/>
              <w:ind w:left="135"/>
            </w:pPr>
          </w:p>
        </w:tc>
      </w:tr>
      <w:tr w:rsidR="00323729" w14:paraId="0D69DB96" w14:textId="77777777">
        <w:trPr>
          <w:trHeight w:val="144"/>
          <w:tblCellSpacing w:w="0" w:type="dxa"/>
        </w:trPr>
        <w:tc>
          <w:tcPr>
            <w:tcW w:w="447" w:type="dxa"/>
            <w:tcMar>
              <w:top w:w="50" w:type="dxa"/>
              <w:left w:w="100" w:type="dxa"/>
            </w:tcMar>
            <w:vAlign w:val="center"/>
          </w:tcPr>
          <w:p w14:paraId="2F14C04E" w14:textId="77777777" w:rsidR="00323729" w:rsidRDefault="00F8312D">
            <w:pPr>
              <w:spacing w:after="0"/>
            </w:pPr>
            <w:r>
              <w:rPr>
                <w:rFonts w:ascii="Times New Roman" w:hAnsi="Times New Roman"/>
                <w:color w:val="000000"/>
                <w:sz w:val="24"/>
              </w:rPr>
              <w:t>54</w:t>
            </w:r>
          </w:p>
        </w:tc>
        <w:tc>
          <w:tcPr>
            <w:tcW w:w="3461" w:type="dxa"/>
            <w:tcMar>
              <w:top w:w="50" w:type="dxa"/>
              <w:left w:w="100" w:type="dxa"/>
            </w:tcMar>
            <w:vAlign w:val="center"/>
          </w:tcPr>
          <w:p w14:paraId="4A224C93" w14:textId="77777777" w:rsidR="00323729" w:rsidRDefault="00F8312D">
            <w:pPr>
              <w:spacing w:after="0"/>
              <w:ind w:left="135"/>
            </w:pPr>
            <w:r w:rsidRPr="00F8312D">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20E06DE2"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E43FB5" w14:textId="77777777" w:rsidR="00323729" w:rsidRDefault="00323729">
            <w:pPr>
              <w:spacing w:after="0"/>
              <w:ind w:left="135"/>
              <w:jc w:val="center"/>
            </w:pPr>
          </w:p>
        </w:tc>
        <w:tc>
          <w:tcPr>
            <w:tcW w:w="1576" w:type="dxa"/>
            <w:tcMar>
              <w:top w:w="50" w:type="dxa"/>
              <w:left w:w="100" w:type="dxa"/>
            </w:tcMar>
            <w:vAlign w:val="center"/>
          </w:tcPr>
          <w:p w14:paraId="3B6CDCF8" w14:textId="77777777" w:rsidR="00323729" w:rsidRDefault="00323729">
            <w:pPr>
              <w:spacing w:after="0"/>
              <w:ind w:left="135"/>
              <w:jc w:val="center"/>
            </w:pPr>
          </w:p>
        </w:tc>
        <w:tc>
          <w:tcPr>
            <w:tcW w:w="1110" w:type="dxa"/>
            <w:tcMar>
              <w:top w:w="50" w:type="dxa"/>
              <w:left w:w="100" w:type="dxa"/>
            </w:tcMar>
            <w:vAlign w:val="center"/>
          </w:tcPr>
          <w:p w14:paraId="5A65E43E" w14:textId="77777777" w:rsidR="00323729" w:rsidRDefault="00323729">
            <w:pPr>
              <w:spacing w:after="0"/>
              <w:ind w:left="135"/>
            </w:pPr>
          </w:p>
        </w:tc>
        <w:tc>
          <w:tcPr>
            <w:tcW w:w="1922" w:type="dxa"/>
            <w:tcMar>
              <w:top w:w="50" w:type="dxa"/>
              <w:left w:w="100" w:type="dxa"/>
            </w:tcMar>
            <w:vAlign w:val="center"/>
          </w:tcPr>
          <w:p w14:paraId="11F209AD" w14:textId="77777777" w:rsidR="00323729" w:rsidRDefault="00323729">
            <w:pPr>
              <w:spacing w:after="0"/>
              <w:ind w:left="135"/>
            </w:pPr>
          </w:p>
        </w:tc>
      </w:tr>
      <w:tr w:rsidR="00323729" w14:paraId="1ED053E8" w14:textId="77777777">
        <w:trPr>
          <w:trHeight w:val="144"/>
          <w:tblCellSpacing w:w="0" w:type="dxa"/>
        </w:trPr>
        <w:tc>
          <w:tcPr>
            <w:tcW w:w="447" w:type="dxa"/>
            <w:tcMar>
              <w:top w:w="50" w:type="dxa"/>
              <w:left w:w="100" w:type="dxa"/>
            </w:tcMar>
            <w:vAlign w:val="center"/>
          </w:tcPr>
          <w:p w14:paraId="3119C3A3" w14:textId="77777777" w:rsidR="00323729" w:rsidRDefault="00F8312D">
            <w:pPr>
              <w:spacing w:after="0"/>
            </w:pPr>
            <w:r>
              <w:rPr>
                <w:rFonts w:ascii="Times New Roman" w:hAnsi="Times New Roman"/>
                <w:color w:val="000000"/>
                <w:sz w:val="24"/>
              </w:rPr>
              <w:t>55</w:t>
            </w:r>
          </w:p>
        </w:tc>
        <w:tc>
          <w:tcPr>
            <w:tcW w:w="3461" w:type="dxa"/>
            <w:tcMar>
              <w:top w:w="50" w:type="dxa"/>
              <w:left w:w="100" w:type="dxa"/>
            </w:tcMar>
            <w:vAlign w:val="center"/>
          </w:tcPr>
          <w:p w14:paraId="44731C4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Согласные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0F0FD3D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3F8E7D" w14:textId="77777777" w:rsidR="00323729" w:rsidRDefault="00323729">
            <w:pPr>
              <w:spacing w:after="0"/>
              <w:ind w:left="135"/>
              <w:jc w:val="center"/>
            </w:pPr>
          </w:p>
        </w:tc>
        <w:tc>
          <w:tcPr>
            <w:tcW w:w="1576" w:type="dxa"/>
            <w:tcMar>
              <w:top w:w="50" w:type="dxa"/>
              <w:left w:w="100" w:type="dxa"/>
            </w:tcMar>
            <w:vAlign w:val="center"/>
          </w:tcPr>
          <w:p w14:paraId="3A4A3D02" w14:textId="77777777" w:rsidR="00323729" w:rsidRDefault="00323729">
            <w:pPr>
              <w:spacing w:after="0"/>
              <w:ind w:left="135"/>
              <w:jc w:val="center"/>
            </w:pPr>
          </w:p>
        </w:tc>
        <w:tc>
          <w:tcPr>
            <w:tcW w:w="1110" w:type="dxa"/>
            <w:tcMar>
              <w:top w:w="50" w:type="dxa"/>
              <w:left w:w="100" w:type="dxa"/>
            </w:tcMar>
            <w:vAlign w:val="center"/>
          </w:tcPr>
          <w:p w14:paraId="4D134945" w14:textId="77777777" w:rsidR="00323729" w:rsidRDefault="00323729">
            <w:pPr>
              <w:spacing w:after="0"/>
              <w:ind w:left="135"/>
            </w:pPr>
          </w:p>
        </w:tc>
        <w:tc>
          <w:tcPr>
            <w:tcW w:w="1922" w:type="dxa"/>
            <w:tcMar>
              <w:top w:w="50" w:type="dxa"/>
              <w:left w:w="100" w:type="dxa"/>
            </w:tcMar>
            <w:vAlign w:val="center"/>
          </w:tcPr>
          <w:p w14:paraId="77EECA35" w14:textId="77777777" w:rsidR="00323729" w:rsidRDefault="00323729">
            <w:pPr>
              <w:spacing w:after="0"/>
              <w:ind w:left="135"/>
            </w:pPr>
          </w:p>
        </w:tc>
      </w:tr>
      <w:tr w:rsidR="00323729" w14:paraId="2B51304A" w14:textId="77777777">
        <w:trPr>
          <w:trHeight w:val="144"/>
          <w:tblCellSpacing w:w="0" w:type="dxa"/>
        </w:trPr>
        <w:tc>
          <w:tcPr>
            <w:tcW w:w="447" w:type="dxa"/>
            <w:tcMar>
              <w:top w:w="50" w:type="dxa"/>
              <w:left w:w="100" w:type="dxa"/>
            </w:tcMar>
            <w:vAlign w:val="center"/>
          </w:tcPr>
          <w:p w14:paraId="392FC07A" w14:textId="77777777" w:rsidR="00323729" w:rsidRDefault="00F8312D">
            <w:pPr>
              <w:spacing w:after="0"/>
            </w:pPr>
            <w:r>
              <w:rPr>
                <w:rFonts w:ascii="Times New Roman" w:hAnsi="Times New Roman"/>
                <w:color w:val="000000"/>
                <w:sz w:val="24"/>
              </w:rPr>
              <w:t>56</w:t>
            </w:r>
          </w:p>
        </w:tc>
        <w:tc>
          <w:tcPr>
            <w:tcW w:w="3461" w:type="dxa"/>
            <w:tcMar>
              <w:top w:w="50" w:type="dxa"/>
              <w:left w:w="100" w:type="dxa"/>
            </w:tcMar>
            <w:vAlign w:val="center"/>
          </w:tcPr>
          <w:p w14:paraId="77F7CFF3" w14:textId="77777777" w:rsidR="00323729" w:rsidRPr="00F8312D" w:rsidRDefault="00F8312D">
            <w:pPr>
              <w:spacing w:after="0"/>
              <w:ind w:left="135"/>
              <w:rPr>
                <w:lang w:val="ru-RU"/>
              </w:rPr>
            </w:pPr>
            <w:r w:rsidRPr="00F8312D">
              <w:rPr>
                <w:rFonts w:ascii="Times New Roman" w:hAnsi="Times New Roman"/>
                <w:color w:val="000000"/>
                <w:sz w:val="24"/>
                <w:lang w:val="ru-RU"/>
              </w:rPr>
              <w:t>Закрепление знаний о буквах Г, г. Сопоставление звуков –</w:t>
            </w:r>
          </w:p>
        </w:tc>
        <w:tc>
          <w:tcPr>
            <w:tcW w:w="783" w:type="dxa"/>
            <w:tcMar>
              <w:top w:w="50" w:type="dxa"/>
              <w:left w:w="100" w:type="dxa"/>
            </w:tcMar>
            <w:vAlign w:val="center"/>
          </w:tcPr>
          <w:p w14:paraId="78F18FF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2DE0B5" w14:textId="77777777" w:rsidR="00323729" w:rsidRDefault="00323729">
            <w:pPr>
              <w:spacing w:after="0"/>
              <w:ind w:left="135"/>
              <w:jc w:val="center"/>
            </w:pPr>
          </w:p>
        </w:tc>
        <w:tc>
          <w:tcPr>
            <w:tcW w:w="1576" w:type="dxa"/>
            <w:tcMar>
              <w:top w:w="50" w:type="dxa"/>
              <w:left w:w="100" w:type="dxa"/>
            </w:tcMar>
            <w:vAlign w:val="center"/>
          </w:tcPr>
          <w:p w14:paraId="09126D14" w14:textId="77777777" w:rsidR="00323729" w:rsidRDefault="00323729">
            <w:pPr>
              <w:spacing w:after="0"/>
              <w:ind w:left="135"/>
              <w:jc w:val="center"/>
            </w:pPr>
          </w:p>
        </w:tc>
        <w:tc>
          <w:tcPr>
            <w:tcW w:w="1110" w:type="dxa"/>
            <w:tcMar>
              <w:top w:w="50" w:type="dxa"/>
              <w:left w:w="100" w:type="dxa"/>
            </w:tcMar>
            <w:vAlign w:val="center"/>
          </w:tcPr>
          <w:p w14:paraId="22EF4C45" w14:textId="77777777" w:rsidR="00323729" w:rsidRDefault="00323729">
            <w:pPr>
              <w:spacing w:after="0"/>
              <w:ind w:left="135"/>
            </w:pPr>
          </w:p>
        </w:tc>
        <w:tc>
          <w:tcPr>
            <w:tcW w:w="1922" w:type="dxa"/>
            <w:tcMar>
              <w:top w:w="50" w:type="dxa"/>
              <w:left w:w="100" w:type="dxa"/>
            </w:tcMar>
            <w:vAlign w:val="center"/>
          </w:tcPr>
          <w:p w14:paraId="514DA8CA" w14:textId="77777777" w:rsidR="00323729" w:rsidRDefault="00323729">
            <w:pPr>
              <w:spacing w:after="0"/>
              <w:ind w:left="135"/>
            </w:pPr>
          </w:p>
        </w:tc>
      </w:tr>
      <w:tr w:rsidR="00323729" w14:paraId="32E624CF" w14:textId="77777777">
        <w:trPr>
          <w:trHeight w:val="144"/>
          <w:tblCellSpacing w:w="0" w:type="dxa"/>
        </w:trPr>
        <w:tc>
          <w:tcPr>
            <w:tcW w:w="447" w:type="dxa"/>
            <w:tcMar>
              <w:top w:w="50" w:type="dxa"/>
              <w:left w:w="100" w:type="dxa"/>
            </w:tcMar>
            <w:vAlign w:val="center"/>
          </w:tcPr>
          <w:p w14:paraId="64B657BB" w14:textId="77777777" w:rsidR="00323729" w:rsidRDefault="00F8312D">
            <w:pPr>
              <w:spacing w:after="0"/>
            </w:pPr>
            <w:r>
              <w:rPr>
                <w:rFonts w:ascii="Times New Roman" w:hAnsi="Times New Roman"/>
                <w:color w:val="000000"/>
                <w:sz w:val="24"/>
              </w:rPr>
              <w:t>57</w:t>
            </w:r>
          </w:p>
        </w:tc>
        <w:tc>
          <w:tcPr>
            <w:tcW w:w="3461" w:type="dxa"/>
            <w:tcMar>
              <w:top w:w="50" w:type="dxa"/>
              <w:left w:w="100" w:type="dxa"/>
            </w:tcMar>
            <w:vAlign w:val="center"/>
          </w:tcPr>
          <w:p w14:paraId="42507A66" w14:textId="77777777" w:rsidR="00323729" w:rsidRDefault="00F8312D">
            <w:pPr>
              <w:spacing w:after="0"/>
              <w:ind w:left="135"/>
            </w:pPr>
            <w:r w:rsidRPr="00F8312D">
              <w:rPr>
                <w:rFonts w:ascii="Times New Roman" w:hAnsi="Times New Roman"/>
                <w:color w:val="000000"/>
                <w:sz w:val="24"/>
                <w:lang w:val="ru-RU"/>
              </w:rPr>
              <w:t xml:space="preserve">Знакомство со строчной и заглавной буквами Ч, ч. </w:t>
            </w:r>
            <w:proofErr w:type="gramStart"/>
            <w:r w:rsidRPr="00F8312D">
              <w:rPr>
                <w:rFonts w:ascii="Times New Roman" w:hAnsi="Times New Roman"/>
                <w:color w:val="000000"/>
                <w:sz w:val="24"/>
                <w:lang w:val="ru-RU"/>
              </w:rPr>
              <w:t>Звук .</w:t>
            </w:r>
            <w:proofErr w:type="gramEnd"/>
            <w:r w:rsidRPr="00F8312D">
              <w:rPr>
                <w:rFonts w:ascii="Times New Roman" w:hAnsi="Times New Roman"/>
                <w:color w:val="000000"/>
                <w:sz w:val="24"/>
                <w:lang w:val="ru-RU"/>
              </w:rPr>
              <w:t xml:space="preserve"> </w:t>
            </w:r>
            <w:r>
              <w:rPr>
                <w:rFonts w:ascii="Times New Roman" w:hAnsi="Times New Roman"/>
                <w:color w:val="000000"/>
                <w:sz w:val="24"/>
              </w:rPr>
              <w:t>Сочетания ча – чу</w:t>
            </w:r>
          </w:p>
        </w:tc>
        <w:tc>
          <w:tcPr>
            <w:tcW w:w="783" w:type="dxa"/>
            <w:tcMar>
              <w:top w:w="50" w:type="dxa"/>
              <w:left w:w="100" w:type="dxa"/>
            </w:tcMar>
            <w:vAlign w:val="center"/>
          </w:tcPr>
          <w:p w14:paraId="24747040"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030EE2" w14:textId="77777777" w:rsidR="00323729" w:rsidRDefault="00323729">
            <w:pPr>
              <w:spacing w:after="0"/>
              <w:ind w:left="135"/>
              <w:jc w:val="center"/>
            </w:pPr>
          </w:p>
        </w:tc>
        <w:tc>
          <w:tcPr>
            <w:tcW w:w="1576" w:type="dxa"/>
            <w:tcMar>
              <w:top w:w="50" w:type="dxa"/>
              <w:left w:w="100" w:type="dxa"/>
            </w:tcMar>
            <w:vAlign w:val="center"/>
          </w:tcPr>
          <w:p w14:paraId="6A5EC074" w14:textId="77777777" w:rsidR="00323729" w:rsidRDefault="00323729">
            <w:pPr>
              <w:spacing w:after="0"/>
              <w:ind w:left="135"/>
              <w:jc w:val="center"/>
            </w:pPr>
          </w:p>
        </w:tc>
        <w:tc>
          <w:tcPr>
            <w:tcW w:w="1110" w:type="dxa"/>
            <w:tcMar>
              <w:top w:w="50" w:type="dxa"/>
              <w:left w:w="100" w:type="dxa"/>
            </w:tcMar>
            <w:vAlign w:val="center"/>
          </w:tcPr>
          <w:p w14:paraId="5009FF80" w14:textId="77777777" w:rsidR="00323729" w:rsidRDefault="00323729">
            <w:pPr>
              <w:spacing w:after="0"/>
              <w:ind w:left="135"/>
            </w:pPr>
          </w:p>
        </w:tc>
        <w:tc>
          <w:tcPr>
            <w:tcW w:w="1922" w:type="dxa"/>
            <w:tcMar>
              <w:top w:w="50" w:type="dxa"/>
              <w:left w:w="100" w:type="dxa"/>
            </w:tcMar>
            <w:vAlign w:val="center"/>
          </w:tcPr>
          <w:p w14:paraId="2A9BB7C7" w14:textId="77777777" w:rsidR="00323729" w:rsidRDefault="00323729">
            <w:pPr>
              <w:spacing w:after="0"/>
              <w:ind w:left="135"/>
            </w:pPr>
          </w:p>
        </w:tc>
      </w:tr>
      <w:tr w:rsidR="00323729" w14:paraId="6765FCD0" w14:textId="77777777">
        <w:trPr>
          <w:trHeight w:val="144"/>
          <w:tblCellSpacing w:w="0" w:type="dxa"/>
        </w:trPr>
        <w:tc>
          <w:tcPr>
            <w:tcW w:w="447" w:type="dxa"/>
            <w:tcMar>
              <w:top w:w="50" w:type="dxa"/>
              <w:left w:w="100" w:type="dxa"/>
            </w:tcMar>
            <w:vAlign w:val="center"/>
          </w:tcPr>
          <w:p w14:paraId="421EF908" w14:textId="77777777" w:rsidR="00323729" w:rsidRDefault="00F8312D">
            <w:pPr>
              <w:spacing w:after="0"/>
            </w:pPr>
            <w:r>
              <w:rPr>
                <w:rFonts w:ascii="Times New Roman" w:hAnsi="Times New Roman"/>
                <w:color w:val="000000"/>
                <w:sz w:val="24"/>
              </w:rPr>
              <w:t>58</w:t>
            </w:r>
          </w:p>
        </w:tc>
        <w:tc>
          <w:tcPr>
            <w:tcW w:w="3461" w:type="dxa"/>
            <w:tcMar>
              <w:top w:w="50" w:type="dxa"/>
              <w:left w:w="100" w:type="dxa"/>
            </w:tcMar>
            <w:vAlign w:val="center"/>
          </w:tcPr>
          <w:p w14:paraId="39448DF6"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1606D8F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BEDB05" w14:textId="77777777" w:rsidR="00323729" w:rsidRDefault="00323729">
            <w:pPr>
              <w:spacing w:after="0"/>
              <w:ind w:left="135"/>
              <w:jc w:val="center"/>
            </w:pPr>
          </w:p>
        </w:tc>
        <w:tc>
          <w:tcPr>
            <w:tcW w:w="1576" w:type="dxa"/>
            <w:tcMar>
              <w:top w:w="50" w:type="dxa"/>
              <w:left w:w="100" w:type="dxa"/>
            </w:tcMar>
            <w:vAlign w:val="center"/>
          </w:tcPr>
          <w:p w14:paraId="77E50D61" w14:textId="77777777" w:rsidR="00323729" w:rsidRDefault="00323729">
            <w:pPr>
              <w:spacing w:after="0"/>
              <w:ind w:left="135"/>
              <w:jc w:val="center"/>
            </w:pPr>
          </w:p>
        </w:tc>
        <w:tc>
          <w:tcPr>
            <w:tcW w:w="1110" w:type="dxa"/>
            <w:tcMar>
              <w:top w:w="50" w:type="dxa"/>
              <w:left w:w="100" w:type="dxa"/>
            </w:tcMar>
            <w:vAlign w:val="center"/>
          </w:tcPr>
          <w:p w14:paraId="293F35C8" w14:textId="77777777" w:rsidR="00323729" w:rsidRDefault="00323729">
            <w:pPr>
              <w:spacing w:after="0"/>
              <w:ind w:left="135"/>
            </w:pPr>
          </w:p>
        </w:tc>
        <w:tc>
          <w:tcPr>
            <w:tcW w:w="1922" w:type="dxa"/>
            <w:tcMar>
              <w:top w:w="50" w:type="dxa"/>
              <w:left w:w="100" w:type="dxa"/>
            </w:tcMar>
            <w:vAlign w:val="center"/>
          </w:tcPr>
          <w:p w14:paraId="78FEF0BA" w14:textId="77777777" w:rsidR="00323729" w:rsidRDefault="00323729">
            <w:pPr>
              <w:spacing w:after="0"/>
              <w:ind w:left="135"/>
            </w:pPr>
          </w:p>
        </w:tc>
      </w:tr>
      <w:tr w:rsidR="00323729" w14:paraId="0CD78A24" w14:textId="77777777">
        <w:trPr>
          <w:trHeight w:val="144"/>
          <w:tblCellSpacing w:w="0" w:type="dxa"/>
        </w:trPr>
        <w:tc>
          <w:tcPr>
            <w:tcW w:w="447" w:type="dxa"/>
            <w:tcMar>
              <w:top w:w="50" w:type="dxa"/>
              <w:left w:w="100" w:type="dxa"/>
            </w:tcMar>
            <w:vAlign w:val="center"/>
          </w:tcPr>
          <w:p w14:paraId="4EA0B178" w14:textId="77777777" w:rsidR="00323729" w:rsidRDefault="00F8312D">
            <w:pPr>
              <w:spacing w:after="0"/>
            </w:pPr>
            <w:r>
              <w:rPr>
                <w:rFonts w:ascii="Times New Roman" w:hAnsi="Times New Roman"/>
                <w:color w:val="000000"/>
                <w:sz w:val="24"/>
              </w:rPr>
              <w:lastRenderedPageBreak/>
              <w:t>59</w:t>
            </w:r>
          </w:p>
        </w:tc>
        <w:tc>
          <w:tcPr>
            <w:tcW w:w="3461" w:type="dxa"/>
            <w:tcMar>
              <w:top w:w="50" w:type="dxa"/>
              <w:left w:w="100" w:type="dxa"/>
            </w:tcMar>
            <w:vAlign w:val="center"/>
          </w:tcPr>
          <w:p w14:paraId="05C536BE"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79D1CAF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63A166" w14:textId="77777777" w:rsidR="00323729" w:rsidRDefault="00323729">
            <w:pPr>
              <w:spacing w:after="0"/>
              <w:ind w:left="135"/>
              <w:jc w:val="center"/>
            </w:pPr>
          </w:p>
        </w:tc>
        <w:tc>
          <w:tcPr>
            <w:tcW w:w="1576" w:type="dxa"/>
            <w:tcMar>
              <w:top w:w="50" w:type="dxa"/>
              <w:left w:w="100" w:type="dxa"/>
            </w:tcMar>
            <w:vAlign w:val="center"/>
          </w:tcPr>
          <w:p w14:paraId="093386B9" w14:textId="77777777" w:rsidR="00323729" w:rsidRDefault="00323729">
            <w:pPr>
              <w:spacing w:after="0"/>
              <w:ind w:left="135"/>
              <w:jc w:val="center"/>
            </w:pPr>
          </w:p>
        </w:tc>
        <w:tc>
          <w:tcPr>
            <w:tcW w:w="1110" w:type="dxa"/>
            <w:tcMar>
              <w:top w:w="50" w:type="dxa"/>
              <w:left w:w="100" w:type="dxa"/>
            </w:tcMar>
            <w:vAlign w:val="center"/>
          </w:tcPr>
          <w:p w14:paraId="18C41152" w14:textId="77777777" w:rsidR="00323729" w:rsidRDefault="00323729">
            <w:pPr>
              <w:spacing w:after="0"/>
              <w:ind w:left="135"/>
            </w:pPr>
          </w:p>
        </w:tc>
        <w:tc>
          <w:tcPr>
            <w:tcW w:w="1922" w:type="dxa"/>
            <w:tcMar>
              <w:top w:w="50" w:type="dxa"/>
              <w:left w:w="100" w:type="dxa"/>
            </w:tcMar>
            <w:vAlign w:val="center"/>
          </w:tcPr>
          <w:p w14:paraId="34D93BCA" w14:textId="77777777" w:rsidR="00323729" w:rsidRDefault="00323729">
            <w:pPr>
              <w:spacing w:after="0"/>
              <w:ind w:left="135"/>
            </w:pPr>
          </w:p>
        </w:tc>
      </w:tr>
      <w:tr w:rsidR="00323729" w14:paraId="322A93C4" w14:textId="77777777">
        <w:trPr>
          <w:trHeight w:val="144"/>
          <w:tblCellSpacing w:w="0" w:type="dxa"/>
        </w:trPr>
        <w:tc>
          <w:tcPr>
            <w:tcW w:w="447" w:type="dxa"/>
            <w:tcMar>
              <w:top w:w="50" w:type="dxa"/>
              <w:left w:w="100" w:type="dxa"/>
            </w:tcMar>
            <w:vAlign w:val="center"/>
          </w:tcPr>
          <w:p w14:paraId="43DB496D" w14:textId="77777777" w:rsidR="00323729" w:rsidRDefault="00F8312D">
            <w:pPr>
              <w:spacing w:after="0"/>
            </w:pPr>
            <w:r>
              <w:rPr>
                <w:rFonts w:ascii="Times New Roman" w:hAnsi="Times New Roman"/>
                <w:color w:val="000000"/>
                <w:sz w:val="24"/>
              </w:rPr>
              <w:t>60</w:t>
            </w:r>
          </w:p>
        </w:tc>
        <w:tc>
          <w:tcPr>
            <w:tcW w:w="3461" w:type="dxa"/>
            <w:tcMar>
              <w:top w:w="50" w:type="dxa"/>
              <w:left w:w="100" w:type="dxa"/>
            </w:tcMar>
            <w:vAlign w:val="center"/>
          </w:tcPr>
          <w:p w14:paraId="4E9CC196"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14:paraId="6EBB77B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EBF08F" w14:textId="77777777" w:rsidR="00323729" w:rsidRDefault="00323729">
            <w:pPr>
              <w:spacing w:after="0"/>
              <w:ind w:left="135"/>
              <w:jc w:val="center"/>
            </w:pPr>
          </w:p>
        </w:tc>
        <w:tc>
          <w:tcPr>
            <w:tcW w:w="1576" w:type="dxa"/>
            <w:tcMar>
              <w:top w:w="50" w:type="dxa"/>
              <w:left w:w="100" w:type="dxa"/>
            </w:tcMar>
            <w:vAlign w:val="center"/>
          </w:tcPr>
          <w:p w14:paraId="7E787264" w14:textId="77777777" w:rsidR="00323729" w:rsidRDefault="00323729">
            <w:pPr>
              <w:spacing w:after="0"/>
              <w:ind w:left="135"/>
              <w:jc w:val="center"/>
            </w:pPr>
          </w:p>
        </w:tc>
        <w:tc>
          <w:tcPr>
            <w:tcW w:w="1110" w:type="dxa"/>
            <w:tcMar>
              <w:top w:w="50" w:type="dxa"/>
              <w:left w:w="100" w:type="dxa"/>
            </w:tcMar>
            <w:vAlign w:val="center"/>
          </w:tcPr>
          <w:p w14:paraId="6DC95B5D" w14:textId="77777777" w:rsidR="00323729" w:rsidRDefault="00323729">
            <w:pPr>
              <w:spacing w:after="0"/>
              <w:ind w:left="135"/>
            </w:pPr>
          </w:p>
        </w:tc>
        <w:tc>
          <w:tcPr>
            <w:tcW w:w="1922" w:type="dxa"/>
            <w:tcMar>
              <w:top w:w="50" w:type="dxa"/>
              <w:left w:w="100" w:type="dxa"/>
            </w:tcMar>
            <w:vAlign w:val="center"/>
          </w:tcPr>
          <w:p w14:paraId="60C2F47F" w14:textId="77777777" w:rsidR="00323729" w:rsidRDefault="00323729">
            <w:pPr>
              <w:spacing w:after="0"/>
              <w:ind w:left="135"/>
            </w:pPr>
          </w:p>
        </w:tc>
      </w:tr>
      <w:tr w:rsidR="00323729" w14:paraId="38832174" w14:textId="77777777">
        <w:trPr>
          <w:trHeight w:val="144"/>
          <w:tblCellSpacing w:w="0" w:type="dxa"/>
        </w:trPr>
        <w:tc>
          <w:tcPr>
            <w:tcW w:w="447" w:type="dxa"/>
            <w:tcMar>
              <w:top w:w="50" w:type="dxa"/>
              <w:left w:w="100" w:type="dxa"/>
            </w:tcMar>
            <w:vAlign w:val="center"/>
          </w:tcPr>
          <w:p w14:paraId="267381B3" w14:textId="77777777" w:rsidR="00323729" w:rsidRDefault="00F8312D">
            <w:pPr>
              <w:spacing w:after="0"/>
            </w:pPr>
            <w:r>
              <w:rPr>
                <w:rFonts w:ascii="Times New Roman" w:hAnsi="Times New Roman"/>
                <w:color w:val="000000"/>
                <w:sz w:val="24"/>
              </w:rPr>
              <w:t>61</w:t>
            </w:r>
          </w:p>
        </w:tc>
        <w:tc>
          <w:tcPr>
            <w:tcW w:w="3461" w:type="dxa"/>
            <w:tcMar>
              <w:top w:w="50" w:type="dxa"/>
              <w:left w:w="100" w:type="dxa"/>
            </w:tcMar>
            <w:vAlign w:val="center"/>
          </w:tcPr>
          <w:p w14:paraId="38436C0C"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14:paraId="0D94CEC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CE11B2" w14:textId="77777777" w:rsidR="00323729" w:rsidRDefault="00323729">
            <w:pPr>
              <w:spacing w:after="0"/>
              <w:ind w:left="135"/>
              <w:jc w:val="center"/>
            </w:pPr>
          </w:p>
        </w:tc>
        <w:tc>
          <w:tcPr>
            <w:tcW w:w="1576" w:type="dxa"/>
            <w:tcMar>
              <w:top w:w="50" w:type="dxa"/>
              <w:left w:w="100" w:type="dxa"/>
            </w:tcMar>
            <w:vAlign w:val="center"/>
          </w:tcPr>
          <w:p w14:paraId="1C89AC3D" w14:textId="77777777" w:rsidR="00323729" w:rsidRDefault="00323729">
            <w:pPr>
              <w:spacing w:after="0"/>
              <w:ind w:left="135"/>
              <w:jc w:val="center"/>
            </w:pPr>
          </w:p>
        </w:tc>
        <w:tc>
          <w:tcPr>
            <w:tcW w:w="1110" w:type="dxa"/>
            <w:tcMar>
              <w:top w:w="50" w:type="dxa"/>
              <w:left w:w="100" w:type="dxa"/>
            </w:tcMar>
            <w:vAlign w:val="center"/>
          </w:tcPr>
          <w:p w14:paraId="68A15A14" w14:textId="77777777" w:rsidR="00323729" w:rsidRDefault="00323729">
            <w:pPr>
              <w:spacing w:after="0"/>
              <w:ind w:left="135"/>
            </w:pPr>
          </w:p>
        </w:tc>
        <w:tc>
          <w:tcPr>
            <w:tcW w:w="1922" w:type="dxa"/>
            <w:tcMar>
              <w:top w:w="50" w:type="dxa"/>
              <w:left w:w="100" w:type="dxa"/>
            </w:tcMar>
            <w:vAlign w:val="center"/>
          </w:tcPr>
          <w:p w14:paraId="11099AC5" w14:textId="77777777" w:rsidR="00323729" w:rsidRDefault="00323729">
            <w:pPr>
              <w:spacing w:after="0"/>
              <w:ind w:left="135"/>
            </w:pPr>
          </w:p>
        </w:tc>
      </w:tr>
      <w:tr w:rsidR="00323729" w14:paraId="423A3838" w14:textId="77777777">
        <w:trPr>
          <w:trHeight w:val="144"/>
          <w:tblCellSpacing w:w="0" w:type="dxa"/>
        </w:trPr>
        <w:tc>
          <w:tcPr>
            <w:tcW w:w="447" w:type="dxa"/>
            <w:tcMar>
              <w:top w:w="50" w:type="dxa"/>
              <w:left w:w="100" w:type="dxa"/>
            </w:tcMar>
            <w:vAlign w:val="center"/>
          </w:tcPr>
          <w:p w14:paraId="19A72739" w14:textId="77777777" w:rsidR="00323729" w:rsidRDefault="00F8312D">
            <w:pPr>
              <w:spacing w:after="0"/>
            </w:pPr>
            <w:r>
              <w:rPr>
                <w:rFonts w:ascii="Times New Roman" w:hAnsi="Times New Roman"/>
                <w:color w:val="000000"/>
                <w:sz w:val="24"/>
              </w:rPr>
              <w:t>62</w:t>
            </w:r>
          </w:p>
        </w:tc>
        <w:tc>
          <w:tcPr>
            <w:tcW w:w="3461" w:type="dxa"/>
            <w:tcMar>
              <w:top w:w="50" w:type="dxa"/>
              <w:left w:w="100" w:type="dxa"/>
            </w:tcMar>
            <w:vAlign w:val="center"/>
          </w:tcPr>
          <w:p w14:paraId="3C988582" w14:textId="77777777" w:rsidR="00323729" w:rsidRDefault="00F8312D">
            <w:pPr>
              <w:spacing w:after="0"/>
              <w:ind w:left="135"/>
            </w:pPr>
            <w:r w:rsidRPr="00F8312D">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424690DC"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303073" w14:textId="77777777" w:rsidR="00323729" w:rsidRDefault="00323729">
            <w:pPr>
              <w:spacing w:after="0"/>
              <w:ind w:left="135"/>
              <w:jc w:val="center"/>
            </w:pPr>
          </w:p>
        </w:tc>
        <w:tc>
          <w:tcPr>
            <w:tcW w:w="1576" w:type="dxa"/>
            <w:tcMar>
              <w:top w:w="50" w:type="dxa"/>
              <w:left w:w="100" w:type="dxa"/>
            </w:tcMar>
            <w:vAlign w:val="center"/>
          </w:tcPr>
          <w:p w14:paraId="5BBF6E2A" w14:textId="77777777" w:rsidR="00323729" w:rsidRDefault="00323729">
            <w:pPr>
              <w:spacing w:after="0"/>
              <w:ind w:left="135"/>
              <w:jc w:val="center"/>
            </w:pPr>
          </w:p>
        </w:tc>
        <w:tc>
          <w:tcPr>
            <w:tcW w:w="1110" w:type="dxa"/>
            <w:tcMar>
              <w:top w:w="50" w:type="dxa"/>
              <w:left w:w="100" w:type="dxa"/>
            </w:tcMar>
            <w:vAlign w:val="center"/>
          </w:tcPr>
          <w:p w14:paraId="59F2188C" w14:textId="77777777" w:rsidR="00323729" w:rsidRDefault="00323729">
            <w:pPr>
              <w:spacing w:after="0"/>
              <w:ind w:left="135"/>
            </w:pPr>
          </w:p>
        </w:tc>
        <w:tc>
          <w:tcPr>
            <w:tcW w:w="1922" w:type="dxa"/>
            <w:tcMar>
              <w:top w:w="50" w:type="dxa"/>
              <w:left w:w="100" w:type="dxa"/>
            </w:tcMar>
            <w:vAlign w:val="center"/>
          </w:tcPr>
          <w:p w14:paraId="37A4A427" w14:textId="77777777" w:rsidR="00323729" w:rsidRDefault="00323729">
            <w:pPr>
              <w:spacing w:after="0"/>
              <w:ind w:left="135"/>
            </w:pPr>
          </w:p>
        </w:tc>
      </w:tr>
      <w:tr w:rsidR="00323729" w14:paraId="51AF50E2" w14:textId="77777777">
        <w:trPr>
          <w:trHeight w:val="144"/>
          <w:tblCellSpacing w:w="0" w:type="dxa"/>
        </w:trPr>
        <w:tc>
          <w:tcPr>
            <w:tcW w:w="447" w:type="dxa"/>
            <w:tcMar>
              <w:top w:w="50" w:type="dxa"/>
              <w:left w:w="100" w:type="dxa"/>
            </w:tcMar>
            <w:vAlign w:val="center"/>
          </w:tcPr>
          <w:p w14:paraId="4E8BA432" w14:textId="77777777" w:rsidR="00323729" w:rsidRDefault="00F8312D">
            <w:pPr>
              <w:spacing w:after="0"/>
            </w:pPr>
            <w:r>
              <w:rPr>
                <w:rFonts w:ascii="Times New Roman" w:hAnsi="Times New Roman"/>
                <w:color w:val="000000"/>
                <w:sz w:val="24"/>
              </w:rPr>
              <w:t>63</w:t>
            </w:r>
          </w:p>
        </w:tc>
        <w:tc>
          <w:tcPr>
            <w:tcW w:w="3461" w:type="dxa"/>
            <w:tcMar>
              <w:top w:w="50" w:type="dxa"/>
              <w:left w:w="100" w:type="dxa"/>
            </w:tcMar>
            <w:vAlign w:val="center"/>
          </w:tcPr>
          <w:p w14:paraId="5E26E290"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14CE845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B7786F" w14:textId="77777777" w:rsidR="00323729" w:rsidRDefault="00323729">
            <w:pPr>
              <w:spacing w:after="0"/>
              <w:ind w:left="135"/>
              <w:jc w:val="center"/>
            </w:pPr>
          </w:p>
        </w:tc>
        <w:tc>
          <w:tcPr>
            <w:tcW w:w="1576" w:type="dxa"/>
            <w:tcMar>
              <w:top w:w="50" w:type="dxa"/>
              <w:left w:w="100" w:type="dxa"/>
            </w:tcMar>
            <w:vAlign w:val="center"/>
          </w:tcPr>
          <w:p w14:paraId="06942613" w14:textId="77777777" w:rsidR="00323729" w:rsidRDefault="00323729">
            <w:pPr>
              <w:spacing w:after="0"/>
              <w:ind w:left="135"/>
              <w:jc w:val="center"/>
            </w:pPr>
          </w:p>
        </w:tc>
        <w:tc>
          <w:tcPr>
            <w:tcW w:w="1110" w:type="dxa"/>
            <w:tcMar>
              <w:top w:w="50" w:type="dxa"/>
              <w:left w:w="100" w:type="dxa"/>
            </w:tcMar>
            <w:vAlign w:val="center"/>
          </w:tcPr>
          <w:p w14:paraId="7C856204" w14:textId="77777777" w:rsidR="00323729" w:rsidRDefault="00323729">
            <w:pPr>
              <w:spacing w:after="0"/>
              <w:ind w:left="135"/>
            </w:pPr>
          </w:p>
        </w:tc>
        <w:tc>
          <w:tcPr>
            <w:tcW w:w="1922" w:type="dxa"/>
            <w:tcMar>
              <w:top w:w="50" w:type="dxa"/>
              <w:left w:w="100" w:type="dxa"/>
            </w:tcMar>
            <w:vAlign w:val="center"/>
          </w:tcPr>
          <w:p w14:paraId="240E3FB9" w14:textId="77777777" w:rsidR="00323729" w:rsidRDefault="00323729">
            <w:pPr>
              <w:spacing w:after="0"/>
              <w:ind w:left="135"/>
            </w:pPr>
          </w:p>
        </w:tc>
      </w:tr>
      <w:tr w:rsidR="00323729" w14:paraId="14BFA058" w14:textId="77777777">
        <w:trPr>
          <w:trHeight w:val="144"/>
          <w:tblCellSpacing w:w="0" w:type="dxa"/>
        </w:trPr>
        <w:tc>
          <w:tcPr>
            <w:tcW w:w="447" w:type="dxa"/>
            <w:tcMar>
              <w:top w:w="50" w:type="dxa"/>
              <w:left w:w="100" w:type="dxa"/>
            </w:tcMar>
            <w:vAlign w:val="center"/>
          </w:tcPr>
          <w:p w14:paraId="4DBEBC2D" w14:textId="77777777" w:rsidR="00323729" w:rsidRDefault="00F8312D">
            <w:pPr>
              <w:spacing w:after="0"/>
            </w:pPr>
            <w:r>
              <w:rPr>
                <w:rFonts w:ascii="Times New Roman" w:hAnsi="Times New Roman"/>
                <w:color w:val="000000"/>
                <w:sz w:val="24"/>
              </w:rPr>
              <w:t>64</w:t>
            </w:r>
          </w:p>
        </w:tc>
        <w:tc>
          <w:tcPr>
            <w:tcW w:w="3461" w:type="dxa"/>
            <w:tcMar>
              <w:top w:w="50" w:type="dxa"/>
              <w:left w:w="100" w:type="dxa"/>
            </w:tcMar>
            <w:vAlign w:val="center"/>
          </w:tcPr>
          <w:p w14:paraId="2945EE87"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7ADC854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F13B78" w14:textId="77777777" w:rsidR="00323729" w:rsidRDefault="00323729">
            <w:pPr>
              <w:spacing w:after="0"/>
              <w:ind w:left="135"/>
              <w:jc w:val="center"/>
            </w:pPr>
          </w:p>
        </w:tc>
        <w:tc>
          <w:tcPr>
            <w:tcW w:w="1576" w:type="dxa"/>
            <w:tcMar>
              <w:top w:w="50" w:type="dxa"/>
              <w:left w:w="100" w:type="dxa"/>
            </w:tcMar>
            <w:vAlign w:val="center"/>
          </w:tcPr>
          <w:p w14:paraId="59836C98" w14:textId="77777777" w:rsidR="00323729" w:rsidRDefault="00323729">
            <w:pPr>
              <w:spacing w:after="0"/>
              <w:ind w:left="135"/>
              <w:jc w:val="center"/>
            </w:pPr>
          </w:p>
        </w:tc>
        <w:tc>
          <w:tcPr>
            <w:tcW w:w="1110" w:type="dxa"/>
            <w:tcMar>
              <w:top w:w="50" w:type="dxa"/>
              <w:left w:w="100" w:type="dxa"/>
            </w:tcMar>
            <w:vAlign w:val="center"/>
          </w:tcPr>
          <w:p w14:paraId="21E9E2C1" w14:textId="77777777" w:rsidR="00323729" w:rsidRDefault="00323729">
            <w:pPr>
              <w:spacing w:after="0"/>
              <w:ind w:left="135"/>
            </w:pPr>
          </w:p>
        </w:tc>
        <w:tc>
          <w:tcPr>
            <w:tcW w:w="1922" w:type="dxa"/>
            <w:tcMar>
              <w:top w:w="50" w:type="dxa"/>
              <w:left w:w="100" w:type="dxa"/>
            </w:tcMar>
            <w:vAlign w:val="center"/>
          </w:tcPr>
          <w:p w14:paraId="24ACD04B" w14:textId="77777777" w:rsidR="00323729" w:rsidRDefault="00323729">
            <w:pPr>
              <w:spacing w:after="0"/>
              <w:ind w:left="135"/>
            </w:pPr>
          </w:p>
        </w:tc>
      </w:tr>
      <w:tr w:rsidR="00323729" w14:paraId="6CCC4E31" w14:textId="77777777">
        <w:trPr>
          <w:trHeight w:val="144"/>
          <w:tblCellSpacing w:w="0" w:type="dxa"/>
        </w:trPr>
        <w:tc>
          <w:tcPr>
            <w:tcW w:w="447" w:type="dxa"/>
            <w:tcMar>
              <w:top w:w="50" w:type="dxa"/>
              <w:left w:w="100" w:type="dxa"/>
            </w:tcMar>
            <w:vAlign w:val="center"/>
          </w:tcPr>
          <w:p w14:paraId="1677144E" w14:textId="77777777" w:rsidR="00323729" w:rsidRDefault="00F8312D">
            <w:pPr>
              <w:spacing w:after="0"/>
            </w:pPr>
            <w:r>
              <w:rPr>
                <w:rFonts w:ascii="Times New Roman" w:hAnsi="Times New Roman"/>
                <w:color w:val="000000"/>
                <w:sz w:val="24"/>
              </w:rPr>
              <w:t>65</w:t>
            </w:r>
          </w:p>
        </w:tc>
        <w:tc>
          <w:tcPr>
            <w:tcW w:w="3461" w:type="dxa"/>
            <w:tcMar>
              <w:top w:w="50" w:type="dxa"/>
              <w:left w:w="100" w:type="dxa"/>
            </w:tcMar>
            <w:vAlign w:val="center"/>
          </w:tcPr>
          <w:p w14:paraId="7152C0F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со строчной и заглавной буквами Ё, ё. </w:t>
            </w:r>
            <w:proofErr w:type="gramStart"/>
            <w:r w:rsidRPr="00F8312D">
              <w:rPr>
                <w:rFonts w:ascii="Times New Roman" w:hAnsi="Times New Roman"/>
                <w:color w:val="000000"/>
                <w:sz w:val="24"/>
                <w:lang w:val="ru-RU"/>
              </w:rPr>
              <w:t>Звуки ,</w:t>
            </w:r>
            <w:proofErr w:type="gramEnd"/>
          </w:p>
        </w:tc>
        <w:tc>
          <w:tcPr>
            <w:tcW w:w="783" w:type="dxa"/>
            <w:tcMar>
              <w:top w:w="50" w:type="dxa"/>
              <w:left w:w="100" w:type="dxa"/>
            </w:tcMar>
            <w:vAlign w:val="center"/>
          </w:tcPr>
          <w:p w14:paraId="0EC27CC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39DA99" w14:textId="77777777" w:rsidR="00323729" w:rsidRDefault="00323729">
            <w:pPr>
              <w:spacing w:after="0"/>
              <w:ind w:left="135"/>
              <w:jc w:val="center"/>
            </w:pPr>
          </w:p>
        </w:tc>
        <w:tc>
          <w:tcPr>
            <w:tcW w:w="1576" w:type="dxa"/>
            <w:tcMar>
              <w:top w:w="50" w:type="dxa"/>
              <w:left w:w="100" w:type="dxa"/>
            </w:tcMar>
            <w:vAlign w:val="center"/>
          </w:tcPr>
          <w:p w14:paraId="0484068A" w14:textId="77777777" w:rsidR="00323729" w:rsidRDefault="00323729">
            <w:pPr>
              <w:spacing w:after="0"/>
              <w:ind w:left="135"/>
              <w:jc w:val="center"/>
            </w:pPr>
          </w:p>
        </w:tc>
        <w:tc>
          <w:tcPr>
            <w:tcW w:w="1110" w:type="dxa"/>
            <w:tcMar>
              <w:top w:w="50" w:type="dxa"/>
              <w:left w:w="100" w:type="dxa"/>
            </w:tcMar>
            <w:vAlign w:val="center"/>
          </w:tcPr>
          <w:p w14:paraId="57FB7F46" w14:textId="77777777" w:rsidR="00323729" w:rsidRDefault="00323729">
            <w:pPr>
              <w:spacing w:after="0"/>
              <w:ind w:left="135"/>
            </w:pPr>
          </w:p>
        </w:tc>
        <w:tc>
          <w:tcPr>
            <w:tcW w:w="1922" w:type="dxa"/>
            <w:tcMar>
              <w:top w:w="50" w:type="dxa"/>
              <w:left w:w="100" w:type="dxa"/>
            </w:tcMar>
            <w:vAlign w:val="center"/>
          </w:tcPr>
          <w:p w14:paraId="664E8189" w14:textId="77777777" w:rsidR="00323729" w:rsidRDefault="00323729">
            <w:pPr>
              <w:spacing w:after="0"/>
              <w:ind w:left="135"/>
            </w:pPr>
          </w:p>
        </w:tc>
      </w:tr>
      <w:tr w:rsidR="00323729" w14:paraId="61983DB2" w14:textId="77777777">
        <w:trPr>
          <w:trHeight w:val="144"/>
          <w:tblCellSpacing w:w="0" w:type="dxa"/>
        </w:trPr>
        <w:tc>
          <w:tcPr>
            <w:tcW w:w="447" w:type="dxa"/>
            <w:tcMar>
              <w:top w:w="50" w:type="dxa"/>
              <w:left w:w="100" w:type="dxa"/>
            </w:tcMar>
            <w:vAlign w:val="center"/>
          </w:tcPr>
          <w:p w14:paraId="74E09D71" w14:textId="77777777" w:rsidR="00323729" w:rsidRDefault="00F8312D">
            <w:pPr>
              <w:spacing w:after="0"/>
            </w:pPr>
            <w:r>
              <w:rPr>
                <w:rFonts w:ascii="Times New Roman" w:hAnsi="Times New Roman"/>
                <w:color w:val="000000"/>
                <w:sz w:val="24"/>
              </w:rPr>
              <w:t>66</w:t>
            </w:r>
          </w:p>
        </w:tc>
        <w:tc>
          <w:tcPr>
            <w:tcW w:w="3461" w:type="dxa"/>
            <w:tcMar>
              <w:top w:w="50" w:type="dxa"/>
              <w:left w:w="100" w:type="dxa"/>
            </w:tcMar>
            <w:vAlign w:val="center"/>
          </w:tcPr>
          <w:p w14:paraId="6804EAC4" w14:textId="77777777" w:rsidR="00323729" w:rsidRPr="00F8312D" w:rsidRDefault="00F8312D">
            <w:pPr>
              <w:spacing w:after="0"/>
              <w:ind w:left="135"/>
              <w:rPr>
                <w:lang w:val="ru-RU"/>
              </w:rPr>
            </w:pPr>
            <w:r w:rsidRPr="00F8312D">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14:paraId="1FAF3EA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02E076" w14:textId="77777777" w:rsidR="00323729" w:rsidRDefault="00323729">
            <w:pPr>
              <w:spacing w:after="0"/>
              <w:ind w:left="135"/>
              <w:jc w:val="center"/>
            </w:pPr>
          </w:p>
        </w:tc>
        <w:tc>
          <w:tcPr>
            <w:tcW w:w="1576" w:type="dxa"/>
            <w:tcMar>
              <w:top w:w="50" w:type="dxa"/>
              <w:left w:w="100" w:type="dxa"/>
            </w:tcMar>
            <w:vAlign w:val="center"/>
          </w:tcPr>
          <w:p w14:paraId="0669E244" w14:textId="77777777" w:rsidR="00323729" w:rsidRDefault="00323729">
            <w:pPr>
              <w:spacing w:after="0"/>
              <w:ind w:left="135"/>
              <w:jc w:val="center"/>
            </w:pPr>
          </w:p>
        </w:tc>
        <w:tc>
          <w:tcPr>
            <w:tcW w:w="1110" w:type="dxa"/>
            <w:tcMar>
              <w:top w:w="50" w:type="dxa"/>
              <w:left w:w="100" w:type="dxa"/>
            </w:tcMar>
            <w:vAlign w:val="center"/>
          </w:tcPr>
          <w:p w14:paraId="271A048D" w14:textId="77777777" w:rsidR="00323729" w:rsidRDefault="00323729">
            <w:pPr>
              <w:spacing w:after="0"/>
              <w:ind w:left="135"/>
            </w:pPr>
          </w:p>
        </w:tc>
        <w:tc>
          <w:tcPr>
            <w:tcW w:w="1922" w:type="dxa"/>
            <w:tcMar>
              <w:top w:w="50" w:type="dxa"/>
              <w:left w:w="100" w:type="dxa"/>
            </w:tcMar>
            <w:vAlign w:val="center"/>
          </w:tcPr>
          <w:p w14:paraId="2C2D5164" w14:textId="77777777" w:rsidR="00323729" w:rsidRDefault="00323729">
            <w:pPr>
              <w:spacing w:after="0"/>
              <w:ind w:left="135"/>
            </w:pPr>
          </w:p>
        </w:tc>
      </w:tr>
      <w:tr w:rsidR="00323729" w14:paraId="63EEC34C" w14:textId="77777777">
        <w:trPr>
          <w:trHeight w:val="144"/>
          <w:tblCellSpacing w:w="0" w:type="dxa"/>
        </w:trPr>
        <w:tc>
          <w:tcPr>
            <w:tcW w:w="447" w:type="dxa"/>
            <w:tcMar>
              <w:top w:w="50" w:type="dxa"/>
              <w:left w:w="100" w:type="dxa"/>
            </w:tcMar>
            <w:vAlign w:val="center"/>
          </w:tcPr>
          <w:p w14:paraId="2883C3BC" w14:textId="77777777" w:rsidR="00323729" w:rsidRDefault="00F8312D">
            <w:pPr>
              <w:spacing w:after="0"/>
            </w:pPr>
            <w:r>
              <w:rPr>
                <w:rFonts w:ascii="Times New Roman" w:hAnsi="Times New Roman"/>
                <w:color w:val="000000"/>
                <w:sz w:val="24"/>
              </w:rPr>
              <w:t>67</w:t>
            </w:r>
          </w:p>
        </w:tc>
        <w:tc>
          <w:tcPr>
            <w:tcW w:w="3461" w:type="dxa"/>
            <w:tcMar>
              <w:top w:w="50" w:type="dxa"/>
              <w:left w:w="100" w:type="dxa"/>
            </w:tcMar>
            <w:vAlign w:val="center"/>
          </w:tcPr>
          <w:p w14:paraId="61F8D69E"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224E44A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AC07DE" w14:textId="77777777" w:rsidR="00323729" w:rsidRDefault="00323729">
            <w:pPr>
              <w:spacing w:after="0"/>
              <w:ind w:left="135"/>
              <w:jc w:val="center"/>
            </w:pPr>
          </w:p>
        </w:tc>
        <w:tc>
          <w:tcPr>
            <w:tcW w:w="1576" w:type="dxa"/>
            <w:tcMar>
              <w:top w:w="50" w:type="dxa"/>
              <w:left w:w="100" w:type="dxa"/>
            </w:tcMar>
            <w:vAlign w:val="center"/>
          </w:tcPr>
          <w:p w14:paraId="75B6A3A4" w14:textId="77777777" w:rsidR="00323729" w:rsidRDefault="00323729">
            <w:pPr>
              <w:spacing w:after="0"/>
              <w:ind w:left="135"/>
              <w:jc w:val="center"/>
            </w:pPr>
          </w:p>
        </w:tc>
        <w:tc>
          <w:tcPr>
            <w:tcW w:w="1110" w:type="dxa"/>
            <w:tcMar>
              <w:top w:w="50" w:type="dxa"/>
              <w:left w:w="100" w:type="dxa"/>
            </w:tcMar>
            <w:vAlign w:val="center"/>
          </w:tcPr>
          <w:p w14:paraId="7AB0BC2B" w14:textId="77777777" w:rsidR="00323729" w:rsidRDefault="00323729">
            <w:pPr>
              <w:spacing w:after="0"/>
              <w:ind w:left="135"/>
            </w:pPr>
          </w:p>
        </w:tc>
        <w:tc>
          <w:tcPr>
            <w:tcW w:w="1922" w:type="dxa"/>
            <w:tcMar>
              <w:top w:w="50" w:type="dxa"/>
              <w:left w:w="100" w:type="dxa"/>
            </w:tcMar>
            <w:vAlign w:val="center"/>
          </w:tcPr>
          <w:p w14:paraId="692FA58B" w14:textId="77777777" w:rsidR="00323729" w:rsidRDefault="00323729">
            <w:pPr>
              <w:spacing w:after="0"/>
              <w:ind w:left="135"/>
            </w:pPr>
          </w:p>
        </w:tc>
      </w:tr>
      <w:tr w:rsidR="00323729" w14:paraId="1AA273EF" w14:textId="77777777">
        <w:trPr>
          <w:trHeight w:val="144"/>
          <w:tblCellSpacing w:w="0" w:type="dxa"/>
        </w:trPr>
        <w:tc>
          <w:tcPr>
            <w:tcW w:w="447" w:type="dxa"/>
            <w:tcMar>
              <w:top w:w="50" w:type="dxa"/>
              <w:left w:w="100" w:type="dxa"/>
            </w:tcMar>
            <w:vAlign w:val="center"/>
          </w:tcPr>
          <w:p w14:paraId="59C739D6" w14:textId="77777777" w:rsidR="00323729" w:rsidRDefault="00F8312D">
            <w:pPr>
              <w:spacing w:after="0"/>
            </w:pPr>
            <w:r>
              <w:rPr>
                <w:rFonts w:ascii="Times New Roman" w:hAnsi="Times New Roman"/>
                <w:color w:val="000000"/>
                <w:sz w:val="24"/>
              </w:rPr>
              <w:t>68</w:t>
            </w:r>
          </w:p>
        </w:tc>
        <w:tc>
          <w:tcPr>
            <w:tcW w:w="3461" w:type="dxa"/>
            <w:tcMar>
              <w:top w:w="50" w:type="dxa"/>
              <w:left w:w="100" w:type="dxa"/>
            </w:tcMar>
            <w:vAlign w:val="center"/>
          </w:tcPr>
          <w:p w14:paraId="4B02B0EA"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4149E99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93CF07" w14:textId="77777777" w:rsidR="00323729" w:rsidRDefault="00323729">
            <w:pPr>
              <w:spacing w:after="0"/>
              <w:ind w:left="135"/>
              <w:jc w:val="center"/>
            </w:pPr>
          </w:p>
        </w:tc>
        <w:tc>
          <w:tcPr>
            <w:tcW w:w="1576" w:type="dxa"/>
            <w:tcMar>
              <w:top w:w="50" w:type="dxa"/>
              <w:left w:w="100" w:type="dxa"/>
            </w:tcMar>
            <w:vAlign w:val="center"/>
          </w:tcPr>
          <w:p w14:paraId="007A12B8" w14:textId="77777777" w:rsidR="00323729" w:rsidRDefault="00323729">
            <w:pPr>
              <w:spacing w:after="0"/>
              <w:ind w:left="135"/>
              <w:jc w:val="center"/>
            </w:pPr>
          </w:p>
        </w:tc>
        <w:tc>
          <w:tcPr>
            <w:tcW w:w="1110" w:type="dxa"/>
            <w:tcMar>
              <w:top w:w="50" w:type="dxa"/>
              <w:left w:w="100" w:type="dxa"/>
            </w:tcMar>
            <w:vAlign w:val="center"/>
          </w:tcPr>
          <w:p w14:paraId="662CC1C8" w14:textId="77777777" w:rsidR="00323729" w:rsidRDefault="00323729">
            <w:pPr>
              <w:spacing w:after="0"/>
              <w:ind w:left="135"/>
            </w:pPr>
          </w:p>
        </w:tc>
        <w:tc>
          <w:tcPr>
            <w:tcW w:w="1922" w:type="dxa"/>
            <w:tcMar>
              <w:top w:w="50" w:type="dxa"/>
              <w:left w:w="100" w:type="dxa"/>
            </w:tcMar>
            <w:vAlign w:val="center"/>
          </w:tcPr>
          <w:p w14:paraId="5E13048D" w14:textId="77777777" w:rsidR="00323729" w:rsidRDefault="00323729">
            <w:pPr>
              <w:spacing w:after="0"/>
              <w:ind w:left="135"/>
            </w:pPr>
          </w:p>
        </w:tc>
      </w:tr>
      <w:tr w:rsidR="00323729" w14:paraId="780E766B" w14:textId="77777777">
        <w:trPr>
          <w:trHeight w:val="144"/>
          <w:tblCellSpacing w:w="0" w:type="dxa"/>
        </w:trPr>
        <w:tc>
          <w:tcPr>
            <w:tcW w:w="447" w:type="dxa"/>
            <w:tcMar>
              <w:top w:w="50" w:type="dxa"/>
              <w:left w:w="100" w:type="dxa"/>
            </w:tcMar>
            <w:vAlign w:val="center"/>
          </w:tcPr>
          <w:p w14:paraId="65466214" w14:textId="77777777" w:rsidR="00323729" w:rsidRDefault="00F8312D">
            <w:pPr>
              <w:spacing w:after="0"/>
            </w:pPr>
            <w:r>
              <w:rPr>
                <w:rFonts w:ascii="Times New Roman" w:hAnsi="Times New Roman"/>
                <w:color w:val="000000"/>
                <w:sz w:val="24"/>
              </w:rPr>
              <w:t>69</w:t>
            </w:r>
          </w:p>
        </w:tc>
        <w:tc>
          <w:tcPr>
            <w:tcW w:w="3461" w:type="dxa"/>
            <w:tcMar>
              <w:top w:w="50" w:type="dxa"/>
              <w:left w:w="100" w:type="dxa"/>
            </w:tcMar>
            <w:vAlign w:val="center"/>
          </w:tcPr>
          <w:p w14:paraId="582D735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Слушание литературного произведения </w:t>
            </w:r>
            <w:r w:rsidRPr="00F8312D">
              <w:rPr>
                <w:rFonts w:ascii="Times New Roman" w:hAnsi="Times New Roman"/>
                <w:color w:val="000000"/>
                <w:sz w:val="24"/>
                <w:lang w:val="ru-RU"/>
              </w:rPr>
              <w:lastRenderedPageBreak/>
              <w:t>о детях. Произведение по выбору, например, В.К. Железников «История с азбукой»</w:t>
            </w:r>
          </w:p>
        </w:tc>
        <w:tc>
          <w:tcPr>
            <w:tcW w:w="783" w:type="dxa"/>
            <w:tcMar>
              <w:top w:w="50" w:type="dxa"/>
              <w:left w:w="100" w:type="dxa"/>
            </w:tcMar>
            <w:vAlign w:val="center"/>
          </w:tcPr>
          <w:p w14:paraId="62AE4417"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27719BF" w14:textId="77777777" w:rsidR="00323729" w:rsidRDefault="00323729">
            <w:pPr>
              <w:spacing w:after="0"/>
              <w:ind w:left="135"/>
              <w:jc w:val="center"/>
            </w:pPr>
          </w:p>
        </w:tc>
        <w:tc>
          <w:tcPr>
            <w:tcW w:w="1576" w:type="dxa"/>
            <w:tcMar>
              <w:top w:w="50" w:type="dxa"/>
              <w:left w:w="100" w:type="dxa"/>
            </w:tcMar>
            <w:vAlign w:val="center"/>
          </w:tcPr>
          <w:p w14:paraId="3E2383BC" w14:textId="77777777" w:rsidR="00323729" w:rsidRDefault="00323729">
            <w:pPr>
              <w:spacing w:after="0"/>
              <w:ind w:left="135"/>
              <w:jc w:val="center"/>
            </w:pPr>
          </w:p>
        </w:tc>
        <w:tc>
          <w:tcPr>
            <w:tcW w:w="1110" w:type="dxa"/>
            <w:tcMar>
              <w:top w:w="50" w:type="dxa"/>
              <w:left w:w="100" w:type="dxa"/>
            </w:tcMar>
            <w:vAlign w:val="center"/>
          </w:tcPr>
          <w:p w14:paraId="7381AAD8" w14:textId="77777777" w:rsidR="00323729" w:rsidRDefault="00323729">
            <w:pPr>
              <w:spacing w:after="0"/>
              <w:ind w:left="135"/>
            </w:pPr>
          </w:p>
        </w:tc>
        <w:tc>
          <w:tcPr>
            <w:tcW w:w="1922" w:type="dxa"/>
            <w:tcMar>
              <w:top w:w="50" w:type="dxa"/>
              <w:left w:w="100" w:type="dxa"/>
            </w:tcMar>
            <w:vAlign w:val="center"/>
          </w:tcPr>
          <w:p w14:paraId="508421B8" w14:textId="77777777" w:rsidR="00323729" w:rsidRDefault="00323729">
            <w:pPr>
              <w:spacing w:after="0"/>
              <w:ind w:left="135"/>
            </w:pPr>
          </w:p>
        </w:tc>
      </w:tr>
      <w:tr w:rsidR="00323729" w14:paraId="381ACD51" w14:textId="77777777">
        <w:trPr>
          <w:trHeight w:val="144"/>
          <w:tblCellSpacing w:w="0" w:type="dxa"/>
        </w:trPr>
        <w:tc>
          <w:tcPr>
            <w:tcW w:w="447" w:type="dxa"/>
            <w:tcMar>
              <w:top w:w="50" w:type="dxa"/>
              <w:left w:w="100" w:type="dxa"/>
            </w:tcMar>
            <w:vAlign w:val="center"/>
          </w:tcPr>
          <w:p w14:paraId="5DE1DA42" w14:textId="77777777" w:rsidR="00323729" w:rsidRDefault="00F8312D">
            <w:pPr>
              <w:spacing w:after="0"/>
            </w:pPr>
            <w:r>
              <w:rPr>
                <w:rFonts w:ascii="Times New Roman" w:hAnsi="Times New Roman"/>
                <w:color w:val="000000"/>
                <w:sz w:val="24"/>
              </w:rPr>
              <w:t>70</w:t>
            </w:r>
          </w:p>
        </w:tc>
        <w:tc>
          <w:tcPr>
            <w:tcW w:w="3461" w:type="dxa"/>
            <w:tcMar>
              <w:top w:w="50" w:type="dxa"/>
              <w:left w:w="100" w:type="dxa"/>
            </w:tcMar>
            <w:vAlign w:val="center"/>
          </w:tcPr>
          <w:p w14:paraId="3C7F0BB0"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14:paraId="70F0467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CD044C" w14:textId="77777777" w:rsidR="00323729" w:rsidRDefault="00323729">
            <w:pPr>
              <w:spacing w:after="0"/>
              <w:ind w:left="135"/>
              <w:jc w:val="center"/>
            </w:pPr>
          </w:p>
        </w:tc>
        <w:tc>
          <w:tcPr>
            <w:tcW w:w="1576" w:type="dxa"/>
            <w:tcMar>
              <w:top w:w="50" w:type="dxa"/>
              <w:left w:w="100" w:type="dxa"/>
            </w:tcMar>
            <w:vAlign w:val="center"/>
          </w:tcPr>
          <w:p w14:paraId="702ABE2F" w14:textId="77777777" w:rsidR="00323729" w:rsidRDefault="00323729">
            <w:pPr>
              <w:spacing w:after="0"/>
              <w:ind w:left="135"/>
              <w:jc w:val="center"/>
            </w:pPr>
          </w:p>
        </w:tc>
        <w:tc>
          <w:tcPr>
            <w:tcW w:w="1110" w:type="dxa"/>
            <w:tcMar>
              <w:top w:w="50" w:type="dxa"/>
              <w:left w:w="100" w:type="dxa"/>
            </w:tcMar>
            <w:vAlign w:val="center"/>
          </w:tcPr>
          <w:p w14:paraId="32CF0477" w14:textId="77777777" w:rsidR="00323729" w:rsidRDefault="00323729">
            <w:pPr>
              <w:spacing w:after="0"/>
              <w:ind w:left="135"/>
            </w:pPr>
          </w:p>
        </w:tc>
        <w:tc>
          <w:tcPr>
            <w:tcW w:w="1922" w:type="dxa"/>
            <w:tcMar>
              <w:top w:w="50" w:type="dxa"/>
              <w:left w:w="100" w:type="dxa"/>
            </w:tcMar>
            <w:vAlign w:val="center"/>
          </w:tcPr>
          <w:p w14:paraId="4AEB1894" w14:textId="77777777" w:rsidR="00323729" w:rsidRDefault="00323729">
            <w:pPr>
              <w:spacing w:after="0"/>
              <w:ind w:left="135"/>
            </w:pPr>
          </w:p>
        </w:tc>
      </w:tr>
      <w:tr w:rsidR="00323729" w14:paraId="1B742947" w14:textId="77777777">
        <w:trPr>
          <w:trHeight w:val="144"/>
          <w:tblCellSpacing w:w="0" w:type="dxa"/>
        </w:trPr>
        <w:tc>
          <w:tcPr>
            <w:tcW w:w="447" w:type="dxa"/>
            <w:tcMar>
              <w:top w:w="50" w:type="dxa"/>
              <w:left w:w="100" w:type="dxa"/>
            </w:tcMar>
            <w:vAlign w:val="center"/>
          </w:tcPr>
          <w:p w14:paraId="77437750" w14:textId="77777777" w:rsidR="00323729" w:rsidRDefault="00F8312D">
            <w:pPr>
              <w:spacing w:after="0"/>
            </w:pPr>
            <w:r>
              <w:rPr>
                <w:rFonts w:ascii="Times New Roman" w:hAnsi="Times New Roman"/>
                <w:color w:val="000000"/>
                <w:sz w:val="24"/>
              </w:rPr>
              <w:t>71</w:t>
            </w:r>
          </w:p>
        </w:tc>
        <w:tc>
          <w:tcPr>
            <w:tcW w:w="3461" w:type="dxa"/>
            <w:tcMar>
              <w:top w:w="50" w:type="dxa"/>
              <w:left w:w="100" w:type="dxa"/>
            </w:tcMar>
            <w:vAlign w:val="center"/>
          </w:tcPr>
          <w:p w14:paraId="72451E90"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14:paraId="60B266B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1C0DD8" w14:textId="77777777" w:rsidR="00323729" w:rsidRDefault="00323729">
            <w:pPr>
              <w:spacing w:after="0"/>
              <w:ind w:left="135"/>
              <w:jc w:val="center"/>
            </w:pPr>
          </w:p>
        </w:tc>
        <w:tc>
          <w:tcPr>
            <w:tcW w:w="1576" w:type="dxa"/>
            <w:tcMar>
              <w:top w:w="50" w:type="dxa"/>
              <w:left w:w="100" w:type="dxa"/>
            </w:tcMar>
            <w:vAlign w:val="center"/>
          </w:tcPr>
          <w:p w14:paraId="4A4BDF40" w14:textId="77777777" w:rsidR="00323729" w:rsidRDefault="00323729">
            <w:pPr>
              <w:spacing w:after="0"/>
              <w:ind w:left="135"/>
              <w:jc w:val="center"/>
            </w:pPr>
          </w:p>
        </w:tc>
        <w:tc>
          <w:tcPr>
            <w:tcW w:w="1110" w:type="dxa"/>
            <w:tcMar>
              <w:top w:w="50" w:type="dxa"/>
              <w:left w:w="100" w:type="dxa"/>
            </w:tcMar>
            <w:vAlign w:val="center"/>
          </w:tcPr>
          <w:p w14:paraId="5BC0748A" w14:textId="77777777" w:rsidR="00323729" w:rsidRDefault="00323729">
            <w:pPr>
              <w:spacing w:after="0"/>
              <w:ind w:left="135"/>
            </w:pPr>
          </w:p>
        </w:tc>
        <w:tc>
          <w:tcPr>
            <w:tcW w:w="1922" w:type="dxa"/>
            <w:tcMar>
              <w:top w:w="50" w:type="dxa"/>
              <w:left w:w="100" w:type="dxa"/>
            </w:tcMar>
            <w:vAlign w:val="center"/>
          </w:tcPr>
          <w:p w14:paraId="0143A741" w14:textId="77777777" w:rsidR="00323729" w:rsidRDefault="00323729">
            <w:pPr>
              <w:spacing w:after="0"/>
              <w:ind w:left="135"/>
            </w:pPr>
          </w:p>
        </w:tc>
      </w:tr>
      <w:tr w:rsidR="00323729" w14:paraId="67C52C78" w14:textId="77777777">
        <w:trPr>
          <w:trHeight w:val="144"/>
          <w:tblCellSpacing w:w="0" w:type="dxa"/>
        </w:trPr>
        <w:tc>
          <w:tcPr>
            <w:tcW w:w="447" w:type="dxa"/>
            <w:tcMar>
              <w:top w:w="50" w:type="dxa"/>
              <w:left w:w="100" w:type="dxa"/>
            </w:tcMar>
            <w:vAlign w:val="center"/>
          </w:tcPr>
          <w:p w14:paraId="52605944" w14:textId="77777777" w:rsidR="00323729" w:rsidRDefault="00F8312D">
            <w:pPr>
              <w:spacing w:after="0"/>
            </w:pPr>
            <w:r>
              <w:rPr>
                <w:rFonts w:ascii="Times New Roman" w:hAnsi="Times New Roman"/>
                <w:color w:val="000000"/>
                <w:sz w:val="24"/>
              </w:rPr>
              <w:t>72</w:t>
            </w:r>
          </w:p>
        </w:tc>
        <w:tc>
          <w:tcPr>
            <w:tcW w:w="3461" w:type="dxa"/>
            <w:tcMar>
              <w:top w:w="50" w:type="dxa"/>
              <w:left w:w="100" w:type="dxa"/>
            </w:tcMar>
            <w:vAlign w:val="center"/>
          </w:tcPr>
          <w:p w14:paraId="554D6E31" w14:textId="77777777" w:rsidR="00323729" w:rsidRDefault="00F8312D">
            <w:pPr>
              <w:spacing w:after="0"/>
              <w:ind w:left="135"/>
            </w:pPr>
            <w:r w:rsidRPr="00F8312D">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gramStart"/>
            <w:r>
              <w:rPr>
                <w:rFonts w:ascii="Times New Roman" w:hAnsi="Times New Roman"/>
                <w:color w:val="000000"/>
                <w:sz w:val="24"/>
              </w:rPr>
              <w:t>Звуки ,</w:t>
            </w:r>
            <w:proofErr w:type="gramEnd"/>
          </w:p>
        </w:tc>
        <w:tc>
          <w:tcPr>
            <w:tcW w:w="783" w:type="dxa"/>
            <w:tcMar>
              <w:top w:w="50" w:type="dxa"/>
              <w:left w:w="100" w:type="dxa"/>
            </w:tcMar>
            <w:vAlign w:val="center"/>
          </w:tcPr>
          <w:p w14:paraId="16891FED"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9A7D93" w14:textId="77777777" w:rsidR="00323729" w:rsidRDefault="00323729">
            <w:pPr>
              <w:spacing w:after="0"/>
              <w:ind w:left="135"/>
              <w:jc w:val="center"/>
            </w:pPr>
          </w:p>
        </w:tc>
        <w:tc>
          <w:tcPr>
            <w:tcW w:w="1576" w:type="dxa"/>
            <w:tcMar>
              <w:top w:w="50" w:type="dxa"/>
              <w:left w:w="100" w:type="dxa"/>
            </w:tcMar>
            <w:vAlign w:val="center"/>
          </w:tcPr>
          <w:p w14:paraId="32D025E7" w14:textId="77777777" w:rsidR="00323729" w:rsidRDefault="00323729">
            <w:pPr>
              <w:spacing w:after="0"/>
              <w:ind w:left="135"/>
              <w:jc w:val="center"/>
            </w:pPr>
          </w:p>
        </w:tc>
        <w:tc>
          <w:tcPr>
            <w:tcW w:w="1110" w:type="dxa"/>
            <w:tcMar>
              <w:top w:w="50" w:type="dxa"/>
              <w:left w:w="100" w:type="dxa"/>
            </w:tcMar>
            <w:vAlign w:val="center"/>
          </w:tcPr>
          <w:p w14:paraId="764ADCEA" w14:textId="77777777" w:rsidR="00323729" w:rsidRDefault="00323729">
            <w:pPr>
              <w:spacing w:after="0"/>
              <w:ind w:left="135"/>
            </w:pPr>
          </w:p>
        </w:tc>
        <w:tc>
          <w:tcPr>
            <w:tcW w:w="1922" w:type="dxa"/>
            <w:tcMar>
              <w:top w:w="50" w:type="dxa"/>
              <w:left w:w="100" w:type="dxa"/>
            </w:tcMar>
            <w:vAlign w:val="center"/>
          </w:tcPr>
          <w:p w14:paraId="310A0095" w14:textId="77777777" w:rsidR="00323729" w:rsidRDefault="00323729">
            <w:pPr>
              <w:spacing w:after="0"/>
              <w:ind w:left="135"/>
            </w:pPr>
          </w:p>
        </w:tc>
      </w:tr>
      <w:tr w:rsidR="00323729" w14:paraId="2BCBF970" w14:textId="77777777">
        <w:trPr>
          <w:trHeight w:val="144"/>
          <w:tblCellSpacing w:w="0" w:type="dxa"/>
        </w:trPr>
        <w:tc>
          <w:tcPr>
            <w:tcW w:w="447" w:type="dxa"/>
            <w:tcMar>
              <w:top w:w="50" w:type="dxa"/>
              <w:left w:w="100" w:type="dxa"/>
            </w:tcMar>
            <w:vAlign w:val="center"/>
          </w:tcPr>
          <w:p w14:paraId="1247D75B" w14:textId="77777777" w:rsidR="00323729" w:rsidRDefault="00F8312D">
            <w:pPr>
              <w:spacing w:after="0"/>
            </w:pPr>
            <w:r>
              <w:rPr>
                <w:rFonts w:ascii="Times New Roman" w:hAnsi="Times New Roman"/>
                <w:color w:val="000000"/>
                <w:sz w:val="24"/>
              </w:rPr>
              <w:t>73</w:t>
            </w:r>
          </w:p>
        </w:tc>
        <w:tc>
          <w:tcPr>
            <w:tcW w:w="3461" w:type="dxa"/>
            <w:tcMar>
              <w:top w:w="50" w:type="dxa"/>
              <w:left w:w="100" w:type="dxa"/>
            </w:tcMar>
            <w:vAlign w:val="center"/>
          </w:tcPr>
          <w:p w14:paraId="691D76C7" w14:textId="77777777" w:rsidR="00323729" w:rsidRPr="00F8312D" w:rsidRDefault="00F8312D">
            <w:pPr>
              <w:spacing w:after="0"/>
              <w:ind w:left="135"/>
              <w:rPr>
                <w:lang w:val="ru-RU"/>
              </w:rPr>
            </w:pPr>
            <w:r w:rsidRPr="00F8312D">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2A629D6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3CCACA" w14:textId="77777777" w:rsidR="00323729" w:rsidRDefault="00323729">
            <w:pPr>
              <w:spacing w:after="0"/>
              <w:ind w:left="135"/>
              <w:jc w:val="center"/>
            </w:pPr>
          </w:p>
        </w:tc>
        <w:tc>
          <w:tcPr>
            <w:tcW w:w="1576" w:type="dxa"/>
            <w:tcMar>
              <w:top w:w="50" w:type="dxa"/>
              <w:left w:w="100" w:type="dxa"/>
            </w:tcMar>
            <w:vAlign w:val="center"/>
          </w:tcPr>
          <w:p w14:paraId="4B3C6978" w14:textId="77777777" w:rsidR="00323729" w:rsidRDefault="00323729">
            <w:pPr>
              <w:spacing w:after="0"/>
              <w:ind w:left="135"/>
              <w:jc w:val="center"/>
            </w:pPr>
          </w:p>
        </w:tc>
        <w:tc>
          <w:tcPr>
            <w:tcW w:w="1110" w:type="dxa"/>
            <w:tcMar>
              <w:top w:w="50" w:type="dxa"/>
              <w:left w:w="100" w:type="dxa"/>
            </w:tcMar>
            <w:vAlign w:val="center"/>
          </w:tcPr>
          <w:p w14:paraId="67A70260" w14:textId="77777777" w:rsidR="00323729" w:rsidRDefault="00323729">
            <w:pPr>
              <w:spacing w:after="0"/>
              <w:ind w:left="135"/>
            </w:pPr>
          </w:p>
        </w:tc>
        <w:tc>
          <w:tcPr>
            <w:tcW w:w="1922" w:type="dxa"/>
            <w:tcMar>
              <w:top w:w="50" w:type="dxa"/>
              <w:left w:w="100" w:type="dxa"/>
            </w:tcMar>
            <w:vAlign w:val="center"/>
          </w:tcPr>
          <w:p w14:paraId="0D12F84A" w14:textId="77777777" w:rsidR="00323729" w:rsidRDefault="00323729">
            <w:pPr>
              <w:spacing w:after="0"/>
              <w:ind w:left="135"/>
            </w:pPr>
          </w:p>
        </w:tc>
      </w:tr>
      <w:tr w:rsidR="00323729" w14:paraId="0291EDAC" w14:textId="77777777">
        <w:trPr>
          <w:trHeight w:val="144"/>
          <w:tblCellSpacing w:w="0" w:type="dxa"/>
        </w:trPr>
        <w:tc>
          <w:tcPr>
            <w:tcW w:w="447" w:type="dxa"/>
            <w:tcMar>
              <w:top w:w="50" w:type="dxa"/>
              <w:left w:w="100" w:type="dxa"/>
            </w:tcMar>
            <w:vAlign w:val="center"/>
          </w:tcPr>
          <w:p w14:paraId="4B2D0D43" w14:textId="77777777" w:rsidR="00323729" w:rsidRDefault="00F8312D">
            <w:pPr>
              <w:spacing w:after="0"/>
            </w:pPr>
            <w:r>
              <w:rPr>
                <w:rFonts w:ascii="Times New Roman" w:hAnsi="Times New Roman"/>
                <w:color w:val="000000"/>
                <w:sz w:val="24"/>
              </w:rPr>
              <w:t>74</w:t>
            </w:r>
          </w:p>
        </w:tc>
        <w:tc>
          <w:tcPr>
            <w:tcW w:w="3461" w:type="dxa"/>
            <w:tcMar>
              <w:top w:w="50" w:type="dxa"/>
              <w:left w:w="100" w:type="dxa"/>
            </w:tcMar>
            <w:vAlign w:val="center"/>
          </w:tcPr>
          <w:p w14:paraId="1A62996F"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14:paraId="53A505D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DE3D74" w14:textId="77777777" w:rsidR="00323729" w:rsidRDefault="00323729">
            <w:pPr>
              <w:spacing w:after="0"/>
              <w:ind w:left="135"/>
              <w:jc w:val="center"/>
            </w:pPr>
          </w:p>
        </w:tc>
        <w:tc>
          <w:tcPr>
            <w:tcW w:w="1576" w:type="dxa"/>
            <w:tcMar>
              <w:top w:w="50" w:type="dxa"/>
              <w:left w:w="100" w:type="dxa"/>
            </w:tcMar>
            <w:vAlign w:val="center"/>
          </w:tcPr>
          <w:p w14:paraId="74E8935B" w14:textId="77777777" w:rsidR="00323729" w:rsidRDefault="00323729">
            <w:pPr>
              <w:spacing w:after="0"/>
              <w:ind w:left="135"/>
              <w:jc w:val="center"/>
            </w:pPr>
          </w:p>
        </w:tc>
        <w:tc>
          <w:tcPr>
            <w:tcW w:w="1110" w:type="dxa"/>
            <w:tcMar>
              <w:top w:w="50" w:type="dxa"/>
              <w:left w:w="100" w:type="dxa"/>
            </w:tcMar>
            <w:vAlign w:val="center"/>
          </w:tcPr>
          <w:p w14:paraId="196A12F5" w14:textId="77777777" w:rsidR="00323729" w:rsidRDefault="00323729">
            <w:pPr>
              <w:spacing w:after="0"/>
              <w:ind w:left="135"/>
            </w:pPr>
          </w:p>
        </w:tc>
        <w:tc>
          <w:tcPr>
            <w:tcW w:w="1922" w:type="dxa"/>
            <w:tcMar>
              <w:top w:w="50" w:type="dxa"/>
              <w:left w:w="100" w:type="dxa"/>
            </w:tcMar>
            <w:vAlign w:val="center"/>
          </w:tcPr>
          <w:p w14:paraId="1565EF16" w14:textId="77777777" w:rsidR="00323729" w:rsidRDefault="00323729">
            <w:pPr>
              <w:spacing w:after="0"/>
              <w:ind w:left="135"/>
            </w:pPr>
          </w:p>
        </w:tc>
      </w:tr>
      <w:tr w:rsidR="00323729" w14:paraId="276976C9" w14:textId="77777777">
        <w:trPr>
          <w:trHeight w:val="144"/>
          <w:tblCellSpacing w:w="0" w:type="dxa"/>
        </w:trPr>
        <w:tc>
          <w:tcPr>
            <w:tcW w:w="447" w:type="dxa"/>
            <w:tcMar>
              <w:top w:w="50" w:type="dxa"/>
              <w:left w:w="100" w:type="dxa"/>
            </w:tcMar>
            <w:vAlign w:val="center"/>
          </w:tcPr>
          <w:p w14:paraId="33578852" w14:textId="77777777" w:rsidR="00323729" w:rsidRDefault="00F8312D">
            <w:pPr>
              <w:spacing w:after="0"/>
            </w:pPr>
            <w:r>
              <w:rPr>
                <w:rFonts w:ascii="Times New Roman" w:hAnsi="Times New Roman"/>
                <w:color w:val="000000"/>
                <w:sz w:val="24"/>
              </w:rPr>
              <w:t>75</w:t>
            </w:r>
          </w:p>
        </w:tc>
        <w:tc>
          <w:tcPr>
            <w:tcW w:w="3461" w:type="dxa"/>
            <w:tcMar>
              <w:top w:w="50" w:type="dxa"/>
              <w:left w:w="100" w:type="dxa"/>
            </w:tcMar>
            <w:vAlign w:val="center"/>
          </w:tcPr>
          <w:p w14:paraId="40158B68" w14:textId="77777777" w:rsidR="00323729" w:rsidRPr="00F8312D" w:rsidRDefault="00F8312D">
            <w:pPr>
              <w:spacing w:after="0"/>
              <w:ind w:left="135"/>
              <w:rPr>
                <w:lang w:val="ru-RU"/>
              </w:rPr>
            </w:pPr>
            <w:r w:rsidRPr="00F8312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1591E88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9345E9" w14:textId="77777777" w:rsidR="00323729" w:rsidRDefault="00323729">
            <w:pPr>
              <w:spacing w:after="0"/>
              <w:ind w:left="135"/>
              <w:jc w:val="center"/>
            </w:pPr>
          </w:p>
        </w:tc>
        <w:tc>
          <w:tcPr>
            <w:tcW w:w="1576" w:type="dxa"/>
            <w:tcMar>
              <w:top w:w="50" w:type="dxa"/>
              <w:left w:w="100" w:type="dxa"/>
            </w:tcMar>
            <w:vAlign w:val="center"/>
          </w:tcPr>
          <w:p w14:paraId="41EDC992" w14:textId="77777777" w:rsidR="00323729" w:rsidRDefault="00323729">
            <w:pPr>
              <w:spacing w:after="0"/>
              <w:ind w:left="135"/>
              <w:jc w:val="center"/>
            </w:pPr>
          </w:p>
        </w:tc>
        <w:tc>
          <w:tcPr>
            <w:tcW w:w="1110" w:type="dxa"/>
            <w:tcMar>
              <w:top w:w="50" w:type="dxa"/>
              <w:left w:w="100" w:type="dxa"/>
            </w:tcMar>
            <w:vAlign w:val="center"/>
          </w:tcPr>
          <w:p w14:paraId="5A5ABC48" w14:textId="77777777" w:rsidR="00323729" w:rsidRDefault="00323729">
            <w:pPr>
              <w:spacing w:after="0"/>
              <w:ind w:left="135"/>
            </w:pPr>
          </w:p>
        </w:tc>
        <w:tc>
          <w:tcPr>
            <w:tcW w:w="1922" w:type="dxa"/>
            <w:tcMar>
              <w:top w:w="50" w:type="dxa"/>
              <w:left w:w="100" w:type="dxa"/>
            </w:tcMar>
            <w:vAlign w:val="center"/>
          </w:tcPr>
          <w:p w14:paraId="65F5F29E" w14:textId="77777777" w:rsidR="00323729" w:rsidRDefault="00323729">
            <w:pPr>
              <w:spacing w:after="0"/>
              <w:ind w:left="135"/>
            </w:pPr>
          </w:p>
        </w:tc>
      </w:tr>
      <w:tr w:rsidR="00323729" w14:paraId="7AF5E0D3" w14:textId="77777777">
        <w:trPr>
          <w:trHeight w:val="144"/>
          <w:tblCellSpacing w:w="0" w:type="dxa"/>
        </w:trPr>
        <w:tc>
          <w:tcPr>
            <w:tcW w:w="447" w:type="dxa"/>
            <w:tcMar>
              <w:top w:w="50" w:type="dxa"/>
              <w:left w:w="100" w:type="dxa"/>
            </w:tcMar>
            <w:vAlign w:val="center"/>
          </w:tcPr>
          <w:p w14:paraId="13FEB944" w14:textId="77777777" w:rsidR="00323729" w:rsidRDefault="00F8312D">
            <w:pPr>
              <w:spacing w:after="0"/>
            </w:pPr>
            <w:r>
              <w:rPr>
                <w:rFonts w:ascii="Times New Roman" w:hAnsi="Times New Roman"/>
                <w:color w:val="000000"/>
                <w:sz w:val="24"/>
              </w:rPr>
              <w:t>76</w:t>
            </w:r>
          </w:p>
        </w:tc>
        <w:tc>
          <w:tcPr>
            <w:tcW w:w="3461" w:type="dxa"/>
            <w:tcMar>
              <w:top w:w="50" w:type="dxa"/>
              <w:left w:w="100" w:type="dxa"/>
            </w:tcMar>
            <w:vAlign w:val="center"/>
          </w:tcPr>
          <w:p w14:paraId="2E161AAE"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14:paraId="210A48C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978DCE" w14:textId="77777777" w:rsidR="00323729" w:rsidRDefault="00323729">
            <w:pPr>
              <w:spacing w:after="0"/>
              <w:ind w:left="135"/>
              <w:jc w:val="center"/>
            </w:pPr>
          </w:p>
        </w:tc>
        <w:tc>
          <w:tcPr>
            <w:tcW w:w="1576" w:type="dxa"/>
            <w:tcMar>
              <w:top w:w="50" w:type="dxa"/>
              <w:left w:w="100" w:type="dxa"/>
            </w:tcMar>
            <w:vAlign w:val="center"/>
          </w:tcPr>
          <w:p w14:paraId="2B27ED8E" w14:textId="77777777" w:rsidR="00323729" w:rsidRDefault="00323729">
            <w:pPr>
              <w:spacing w:after="0"/>
              <w:ind w:left="135"/>
              <w:jc w:val="center"/>
            </w:pPr>
          </w:p>
        </w:tc>
        <w:tc>
          <w:tcPr>
            <w:tcW w:w="1110" w:type="dxa"/>
            <w:tcMar>
              <w:top w:w="50" w:type="dxa"/>
              <w:left w:w="100" w:type="dxa"/>
            </w:tcMar>
            <w:vAlign w:val="center"/>
          </w:tcPr>
          <w:p w14:paraId="35D132A2" w14:textId="77777777" w:rsidR="00323729" w:rsidRDefault="00323729">
            <w:pPr>
              <w:spacing w:after="0"/>
              <w:ind w:left="135"/>
            </w:pPr>
          </w:p>
        </w:tc>
        <w:tc>
          <w:tcPr>
            <w:tcW w:w="1922" w:type="dxa"/>
            <w:tcMar>
              <w:top w:w="50" w:type="dxa"/>
              <w:left w:w="100" w:type="dxa"/>
            </w:tcMar>
            <w:vAlign w:val="center"/>
          </w:tcPr>
          <w:p w14:paraId="359046B8" w14:textId="77777777" w:rsidR="00323729" w:rsidRDefault="00323729">
            <w:pPr>
              <w:spacing w:after="0"/>
              <w:ind w:left="135"/>
            </w:pPr>
          </w:p>
        </w:tc>
      </w:tr>
      <w:tr w:rsidR="00323729" w14:paraId="38C5A6FC" w14:textId="77777777">
        <w:trPr>
          <w:trHeight w:val="144"/>
          <w:tblCellSpacing w:w="0" w:type="dxa"/>
        </w:trPr>
        <w:tc>
          <w:tcPr>
            <w:tcW w:w="447" w:type="dxa"/>
            <w:tcMar>
              <w:top w:w="50" w:type="dxa"/>
              <w:left w:w="100" w:type="dxa"/>
            </w:tcMar>
            <w:vAlign w:val="center"/>
          </w:tcPr>
          <w:p w14:paraId="45BEF2A4" w14:textId="77777777" w:rsidR="00323729" w:rsidRDefault="00F8312D">
            <w:pPr>
              <w:spacing w:after="0"/>
            </w:pPr>
            <w:r>
              <w:rPr>
                <w:rFonts w:ascii="Times New Roman" w:hAnsi="Times New Roman"/>
                <w:color w:val="000000"/>
                <w:sz w:val="24"/>
              </w:rPr>
              <w:t>77</w:t>
            </w:r>
          </w:p>
        </w:tc>
        <w:tc>
          <w:tcPr>
            <w:tcW w:w="3461" w:type="dxa"/>
            <w:tcMar>
              <w:top w:w="50" w:type="dxa"/>
              <w:left w:w="100" w:type="dxa"/>
            </w:tcMar>
            <w:vAlign w:val="center"/>
          </w:tcPr>
          <w:p w14:paraId="496F5E4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Отработка техники чтения. На примере произведений В.Д. Берестова «Читалочка» и Е.И. Чарушина «Как </w:t>
            </w:r>
            <w:r w:rsidRPr="00F8312D">
              <w:rPr>
                <w:rFonts w:ascii="Times New Roman" w:hAnsi="Times New Roman"/>
                <w:color w:val="000000"/>
                <w:sz w:val="24"/>
                <w:lang w:val="ru-RU"/>
              </w:rPr>
              <w:lastRenderedPageBreak/>
              <w:t>мальчик Женя научился говорить букву «р»</w:t>
            </w:r>
          </w:p>
        </w:tc>
        <w:tc>
          <w:tcPr>
            <w:tcW w:w="783" w:type="dxa"/>
            <w:tcMar>
              <w:top w:w="50" w:type="dxa"/>
              <w:left w:w="100" w:type="dxa"/>
            </w:tcMar>
            <w:vAlign w:val="center"/>
          </w:tcPr>
          <w:p w14:paraId="5081E9A5"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2ED3CD4" w14:textId="77777777" w:rsidR="00323729" w:rsidRDefault="00323729">
            <w:pPr>
              <w:spacing w:after="0"/>
              <w:ind w:left="135"/>
              <w:jc w:val="center"/>
            </w:pPr>
          </w:p>
        </w:tc>
        <w:tc>
          <w:tcPr>
            <w:tcW w:w="1576" w:type="dxa"/>
            <w:tcMar>
              <w:top w:w="50" w:type="dxa"/>
              <w:left w:w="100" w:type="dxa"/>
            </w:tcMar>
            <w:vAlign w:val="center"/>
          </w:tcPr>
          <w:p w14:paraId="02435B59" w14:textId="77777777" w:rsidR="00323729" w:rsidRDefault="00323729">
            <w:pPr>
              <w:spacing w:after="0"/>
              <w:ind w:left="135"/>
              <w:jc w:val="center"/>
            </w:pPr>
          </w:p>
        </w:tc>
        <w:tc>
          <w:tcPr>
            <w:tcW w:w="1110" w:type="dxa"/>
            <w:tcMar>
              <w:top w:w="50" w:type="dxa"/>
              <w:left w:w="100" w:type="dxa"/>
            </w:tcMar>
            <w:vAlign w:val="center"/>
          </w:tcPr>
          <w:p w14:paraId="6D142000" w14:textId="77777777" w:rsidR="00323729" w:rsidRDefault="00323729">
            <w:pPr>
              <w:spacing w:after="0"/>
              <w:ind w:left="135"/>
            </w:pPr>
          </w:p>
        </w:tc>
        <w:tc>
          <w:tcPr>
            <w:tcW w:w="1922" w:type="dxa"/>
            <w:tcMar>
              <w:top w:w="50" w:type="dxa"/>
              <w:left w:w="100" w:type="dxa"/>
            </w:tcMar>
            <w:vAlign w:val="center"/>
          </w:tcPr>
          <w:p w14:paraId="381C8275" w14:textId="77777777" w:rsidR="00323729" w:rsidRDefault="00323729">
            <w:pPr>
              <w:spacing w:after="0"/>
              <w:ind w:left="135"/>
            </w:pPr>
          </w:p>
        </w:tc>
      </w:tr>
      <w:tr w:rsidR="00323729" w14:paraId="645BCF0F" w14:textId="77777777">
        <w:trPr>
          <w:trHeight w:val="144"/>
          <w:tblCellSpacing w:w="0" w:type="dxa"/>
        </w:trPr>
        <w:tc>
          <w:tcPr>
            <w:tcW w:w="447" w:type="dxa"/>
            <w:tcMar>
              <w:top w:w="50" w:type="dxa"/>
              <w:left w:w="100" w:type="dxa"/>
            </w:tcMar>
            <w:vAlign w:val="center"/>
          </w:tcPr>
          <w:p w14:paraId="11A3DB48" w14:textId="77777777" w:rsidR="00323729" w:rsidRDefault="00F8312D">
            <w:pPr>
              <w:spacing w:after="0"/>
            </w:pPr>
            <w:r>
              <w:rPr>
                <w:rFonts w:ascii="Times New Roman" w:hAnsi="Times New Roman"/>
                <w:color w:val="000000"/>
                <w:sz w:val="24"/>
              </w:rPr>
              <w:t>78</w:t>
            </w:r>
          </w:p>
        </w:tc>
        <w:tc>
          <w:tcPr>
            <w:tcW w:w="3461" w:type="dxa"/>
            <w:tcMar>
              <w:top w:w="50" w:type="dxa"/>
              <w:left w:w="100" w:type="dxa"/>
            </w:tcMar>
            <w:vAlign w:val="center"/>
          </w:tcPr>
          <w:p w14:paraId="56200271"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Щ, щ. Звук</w:t>
            </w:r>
          </w:p>
        </w:tc>
        <w:tc>
          <w:tcPr>
            <w:tcW w:w="783" w:type="dxa"/>
            <w:tcMar>
              <w:top w:w="50" w:type="dxa"/>
              <w:left w:w="100" w:type="dxa"/>
            </w:tcMar>
            <w:vAlign w:val="center"/>
          </w:tcPr>
          <w:p w14:paraId="250A861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C7D0F1" w14:textId="77777777" w:rsidR="00323729" w:rsidRDefault="00323729">
            <w:pPr>
              <w:spacing w:after="0"/>
              <w:ind w:left="135"/>
              <w:jc w:val="center"/>
            </w:pPr>
          </w:p>
        </w:tc>
        <w:tc>
          <w:tcPr>
            <w:tcW w:w="1576" w:type="dxa"/>
            <w:tcMar>
              <w:top w:w="50" w:type="dxa"/>
              <w:left w:w="100" w:type="dxa"/>
            </w:tcMar>
            <w:vAlign w:val="center"/>
          </w:tcPr>
          <w:p w14:paraId="4FA76F30" w14:textId="77777777" w:rsidR="00323729" w:rsidRDefault="00323729">
            <w:pPr>
              <w:spacing w:after="0"/>
              <w:ind w:left="135"/>
              <w:jc w:val="center"/>
            </w:pPr>
          </w:p>
        </w:tc>
        <w:tc>
          <w:tcPr>
            <w:tcW w:w="1110" w:type="dxa"/>
            <w:tcMar>
              <w:top w:w="50" w:type="dxa"/>
              <w:left w:w="100" w:type="dxa"/>
            </w:tcMar>
            <w:vAlign w:val="center"/>
          </w:tcPr>
          <w:p w14:paraId="656162C5" w14:textId="77777777" w:rsidR="00323729" w:rsidRDefault="00323729">
            <w:pPr>
              <w:spacing w:after="0"/>
              <w:ind w:left="135"/>
            </w:pPr>
          </w:p>
        </w:tc>
        <w:tc>
          <w:tcPr>
            <w:tcW w:w="1922" w:type="dxa"/>
            <w:tcMar>
              <w:top w:w="50" w:type="dxa"/>
              <w:left w:w="100" w:type="dxa"/>
            </w:tcMar>
            <w:vAlign w:val="center"/>
          </w:tcPr>
          <w:p w14:paraId="641713B4" w14:textId="77777777" w:rsidR="00323729" w:rsidRDefault="00323729">
            <w:pPr>
              <w:spacing w:after="0"/>
              <w:ind w:left="135"/>
            </w:pPr>
          </w:p>
        </w:tc>
      </w:tr>
      <w:tr w:rsidR="00323729" w14:paraId="4941377A" w14:textId="77777777">
        <w:trPr>
          <w:trHeight w:val="144"/>
          <w:tblCellSpacing w:w="0" w:type="dxa"/>
        </w:trPr>
        <w:tc>
          <w:tcPr>
            <w:tcW w:w="447" w:type="dxa"/>
            <w:tcMar>
              <w:top w:w="50" w:type="dxa"/>
              <w:left w:w="100" w:type="dxa"/>
            </w:tcMar>
            <w:vAlign w:val="center"/>
          </w:tcPr>
          <w:p w14:paraId="31235727" w14:textId="77777777" w:rsidR="00323729" w:rsidRDefault="00F8312D">
            <w:pPr>
              <w:spacing w:after="0"/>
            </w:pPr>
            <w:r>
              <w:rPr>
                <w:rFonts w:ascii="Times New Roman" w:hAnsi="Times New Roman"/>
                <w:color w:val="000000"/>
                <w:sz w:val="24"/>
              </w:rPr>
              <w:t>79</w:t>
            </w:r>
          </w:p>
        </w:tc>
        <w:tc>
          <w:tcPr>
            <w:tcW w:w="3461" w:type="dxa"/>
            <w:tcMar>
              <w:top w:w="50" w:type="dxa"/>
              <w:left w:w="100" w:type="dxa"/>
            </w:tcMar>
            <w:vAlign w:val="center"/>
          </w:tcPr>
          <w:p w14:paraId="33D351CE" w14:textId="77777777" w:rsidR="00323729" w:rsidRPr="00F8312D" w:rsidRDefault="00F8312D">
            <w:pPr>
              <w:spacing w:after="0"/>
              <w:ind w:left="135"/>
              <w:rPr>
                <w:lang w:val="ru-RU"/>
              </w:rPr>
            </w:pPr>
            <w:r w:rsidRPr="00F8312D">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14:paraId="4CF60F1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AEF673" w14:textId="77777777" w:rsidR="00323729" w:rsidRDefault="00323729">
            <w:pPr>
              <w:spacing w:after="0"/>
              <w:ind w:left="135"/>
              <w:jc w:val="center"/>
            </w:pPr>
          </w:p>
        </w:tc>
        <w:tc>
          <w:tcPr>
            <w:tcW w:w="1576" w:type="dxa"/>
            <w:tcMar>
              <w:top w:w="50" w:type="dxa"/>
              <w:left w:w="100" w:type="dxa"/>
            </w:tcMar>
            <w:vAlign w:val="center"/>
          </w:tcPr>
          <w:p w14:paraId="5131599E" w14:textId="77777777" w:rsidR="00323729" w:rsidRDefault="00323729">
            <w:pPr>
              <w:spacing w:after="0"/>
              <w:ind w:left="135"/>
              <w:jc w:val="center"/>
            </w:pPr>
          </w:p>
        </w:tc>
        <w:tc>
          <w:tcPr>
            <w:tcW w:w="1110" w:type="dxa"/>
            <w:tcMar>
              <w:top w:w="50" w:type="dxa"/>
              <w:left w:w="100" w:type="dxa"/>
            </w:tcMar>
            <w:vAlign w:val="center"/>
          </w:tcPr>
          <w:p w14:paraId="6D47D2F2" w14:textId="77777777" w:rsidR="00323729" w:rsidRDefault="00323729">
            <w:pPr>
              <w:spacing w:after="0"/>
              <w:ind w:left="135"/>
            </w:pPr>
          </w:p>
        </w:tc>
        <w:tc>
          <w:tcPr>
            <w:tcW w:w="1922" w:type="dxa"/>
            <w:tcMar>
              <w:top w:w="50" w:type="dxa"/>
              <w:left w:w="100" w:type="dxa"/>
            </w:tcMar>
            <w:vAlign w:val="center"/>
          </w:tcPr>
          <w:p w14:paraId="777471DE" w14:textId="77777777" w:rsidR="00323729" w:rsidRDefault="00323729">
            <w:pPr>
              <w:spacing w:after="0"/>
              <w:ind w:left="135"/>
            </w:pPr>
          </w:p>
        </w:tc>
      </w:tr>
      <w:tr w:rsidR="00323729" w14:paraId="434CE29D" w14:textId="77777777">
        <w:trPr>
          <w:trHeight w:val="144"/>
          <w:tblCellSpacing w:w="0" w:type="dxa"/>
        </w:trPr>
        <w:tc>
          <w:tcPr>
            <w:tcW w:w="447" w:type="dxa"/>
            <w:tcMar>
              <w:top w:w="50" w:type="dxa"/>
              <w:left w:w="100" w:type="dxa"/>
            </w:tcMar>
            <w:vAlign w:val="center"/>
          </w:tcPr>
          <w:p w14:paraId="65FA1776" w14:textId="77777777" w:rsidR="00323729" w:rsidRDefault="00F8312D">
            <w:pPr>
              <w:spacing w:after="0"/>
            </w:pPr>
            <w:r>
              <w:rPr>
                <w:rFonts w:ascii="Times New Roman" w:hAnsi="Times New Roman"/>
                <w:color w:val="000000"/>
                <w:sz w:val="24"/>
              </w:rPr>
              <w:t>80</w:t>
            </w:r>
          </w:p>
        </w:tc>
        <w:tc>
          <w:tcPr>
            <w:tcW w:w="3461" w:type="dxa"/>
            <w:tcMar>
              <w:top w:w="50" w:type="dxa"/>
              <w:left w:w="100" w:type="dxa"/>
            </w:tcMar>
            <w:vAlign w:val="center"/>
          </w:tcPr>
          <w:p w14:paraId="46630965"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со строчной и заглавной буквами Ф, ф. Звук</w:t>
            </w:r>
          </w:p>
        </w:tc>
        <w:tc>
          <w:tcPr>
            <w:tcW w:w="783" w:type="dxa"/>
            <w:tcMar>
              <w:top w:w="50" w:type="dxa"/>
              <w:left w:w="100" w:type="dxa"/>
            </w:tcMar>
            <w:vAlign w:val="center"/>
          </w:tcPr>
          <w:p w14:paraId="606C476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FB05FE" w14:textId="77777777" w:rsidR="00323729" w:rsidRDefault="00323729">
            <w:pPr>
              <w:spacing w:after="0"/>
              <w:ind w:left="135"/>
              <w:jc w:val="center"/>
            </w:pPr>
          </w:p>
        </w:tc>
        <w:tc>
          <w:tcPr>
            <w:tcW w:w="1576" w:type="dxa"/>
            <w:tcMar>
              <w:top w:w="50" w:type="dxa"/>
              <w:left w:w="100" w:type="dxa"/>
            </w:tcMar>
            <w:vAlign w:val="center"/>
          </w:tcPr>
          <w:p w14:paraId="1D21AC21" w14:textId="77777777" w:rsidR="00323729" w:rsidRDefault="00323729">
            <w:pPr>
              <w:spacing w:after="0"/>
              <w:ind w:left="135"/>
              <w:jc w:val="center"/>
            </w:pPr>
          </w:p>
        </w:tc>
        <w:tc>
          <w:tcPr>
            <w:tcW w:w="1110" w:type="dxa"/>
            <w:tcMar>
              <w:top w:w="50" w:type="dxa"/>
              <w:left w:w="100" w:type="dxa"/>
            </w:tcMar>
            <w:vAlign w:val="center"/>
          </w:tcPr>
          <w:p w14:paraId="2FD53313" w14:textId="77777777" w:rsidR="00323729" w:rsidRDefault="00323729">
            <w:pPr>
              <w:spacing w:after="0"/>
              <w:ind w:left="135"/>
            </w:pPr>
          </w:p>
        </w:tc>
        <w:tc>
          <w:tcPr>
            <w:tcW w:w="1922" w:type="dxa"/>
            <w:tcMar>
              <w:top w:w="50" w:type="dxa"/>
              <w:left w:w="100" w:type="dxa"/>
            </w:tcMar>
            <w:vAlign w:val="center"/>
          </w:tcPr>
          <w:p w14:paraId="21152583" w14:textId="77777777" w:rsidR="00323729" w:rsidRDefault="00323729">
            <w:pPr>
              <w:spacing w:after="0"/>
              <w:ind w:left="135"/>
            </w:pPr>
          </w:p>
        </w:tc>
      </w:tr>
      <w:tr w:rsidR="00323729" w14:paraId="466933E7" w14:textId="77777777">
        <w:trPr>
          <w:trHeight w:val="144"/>
          <w:tblCellSpacing w:w="0" w:type="dxa"/>
        </w:trPr>
        <w:tc>
          <w:tcPr>
            <w:tcW w:w="447" w:type="dxa"/>
            <w:tcMar>
              <w:top w:w="50" w:type="dxa"/>
              <w:left w:w="100" w:type="dxa"/>
            </w:tcMar>
            <w:vAlign w:val="center"/>
          </w:tcPr>
          <w:p w14:paraId="779E7A92" w14:textId="77777777" w:rsidR="00323729" w:rsidRDefault="00F8312D">
            <w:pPr>
              <w:spacing w:after="0"/>
            </w:pPr>
            <w:r>
              <w:rPr>
                <w:rFonts w:ascii="Times New Roman" w:hAnsi="Times New Roman"/>
                <w:color w:val="000000"/>
                <w:sz w:val="24"/>
              </w:rPr>
              <w:t>81</w:t>
            </w:r>
          </w:p>
        </w:tc>
        <w:tc>
          <w:tcPr>
            <w:tcW w:w="3461" w:type="dxa"/>
            <w:tcMar>
              <w:top w:w="50" w:type="dxa"/>
              <w:left w:w="100" w:type="dxa"/>
            </w:tcMar>
            <w:vAlign w:val="center"/>
          </w:tcPr>
          <w:p w14:paraId="15D13591"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14:paraId="1600BF5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B920E8" w14:textId="77777777" w:rsidR="00323729" w:rsidRDefault="00323729">
            <w:pPr>
              <w:spacing w:after="0"/>
              <w:ind w:left="135"/>
              <w:jc w:val="center"/>
            </w:pPr>
          </w:p>
        </w:tc>
        <w:tc>
          <w:tcPr>
            <w:tcW w:w="1576" w:type="dxa"/>
            <w:tcMar>
              <w:top w:w="50" w:type="dxa"/>
              <w:left w:w="100" w:type="dxa"/>
            </w:tcMar>
            <w:vAlign w:val="center"/>
          </w:tcPr>
          <w:p w14:paraId="1A3035E1" w14:textId="77777777" w:rsidR="00323729" w:rsidRDefault="00323729">
            <w:pPr>
              <w:spacing w:after="0"/>
              <w:ind w:left="135"/>
              <w:jc w:val="center"/>
            </w:pPr>
          </w:p>
        </w:tc>
        <w:tc>
          <w:tcPr>
            <w:tcW w:w="1110" w:type="dxa"/>
            <w:tcMar>
              <w:top w:w="50" w:type="dxa"/>
              <w:left w:w="100" w:type="dxa"/>
            </w:tcMar>
            <w:vAlign w:val="center"/>
          </w:tcPr>
          <w:p w14:paraId="468FCB29" w14:textId="77777777" w:rsidR="00323729" w:rsidRDefault="00323729">
            <w:pPr>
              <w:spacing w:after="0"/>
              <w:ind w:left="135"/>
            </w:pPr>
          </w:p>
        </w:tc>
        <w:tc>
          <w:tcPr>
            <w:tcW w:w="1922" w:type="dxa"/>
            <w:tcMar>
              <w:top w:w="50" w:type="dxa"/>
              <w:left w:w="100" w:type="dxa"/>
            </w:tcMar>
            <w:vAlign w:val="center"/>
          </w:tcPr>
          <w:p w14:paraId="1571B63E" w14:textId="77777777" w:rsidR="00323729" w:rsidRDefault="00323729">
            <w:pPr>
              <w:spacing w:after="0"/>
              <w:ind w:left="135"/>
            </w:pPr>
          </w:p>
        </w:tc>
      </w:tr>
      <w:tr w:rsidR="00323729" w14:paraId="7D87B9EE" w14:textId="77777777">
        <w:trPr>
          <w:trHeight w:val="144"/>
          <w:tblCellSpacing w:w="0" w:type="dxa"/>
        </w:trPr>
        <w:tc>
          <w:tcPr>
            <w:tcW w:w="447" w:type="dxa"/>
            <w:tcMar>
              <w:top w:w="50" w:type="dxa"/>
              <w:left w:w="100" w:type="dxa"/>
            </w:tcMar>
            <w:vAlign w:val="center"/>
          </w:tcPr>
          <w:p w14:paraId="4CF8F46B" w14:textId="77777777" w:rsidR="00323729" w:rsidRDefault="00F8312D">
            <w:pPr>
              <w:spacing w:after="0"/>
            </w:pPr>
            <w:r>
              <w:rPr>
                <w:rFonts w:ascii="Times New Roman" w:hAnsi="Times New Roman"/>
                <w:color w:val="000000"/>
                <w:sz w:val="24"/>
              </w:rPr>
              <w:t>82</w:t>
            </w:r>
          </w:p>
        </w:tc>
        <w:tc>
          <w:tcPr>
            <w:tcW w:w="3461" w:type="dxa"/>
            <w:tcMar>
              <w:top w:w="50" w:type="dxa"/>
              <w:left w:w="100" w:type="dxa"/>
            </w:tcMar>
            <w:vAlign w:val="center"/>
          </w:tcPr>
          <w:p w14:paraId="05C57C00"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0432B84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D48969" w14:textId="77777777" w:rsidR="00323729" w:rsidRDefault="00323729">
            <w:pPr>
              <w:spacing w:after="0"/>
              <w:ind w:left="135"/>
              <w:jc w:val="center"/>
            </w:pPr>
          </w:p>
        </w:tc>
        <w:tc>
          <w:tcPr>
            <w:tcW w:w="1576" w:type="dxa"/>
            <w:tcMar>
              <w:top w:w="50" w:type="dxa"/>
              <w:left w:w="100" w:type="dxa"/>
            </w:tcMar>
            <w:vAlign w:val="center"/>
          </w:tcPr>
          <w:p w14:paraId="7CA84028" w14:textId="77777777" w:rsidR="00323729" w:rsidRDefault="00323729">
            <w:pPr>
              <w:spacing w:after="0"/>
              <w:ind w:left="135"/>
              <w:jc w:val="center"/>
            </w:pPr>
          </w:p>
        </w:tc>
        <w:tc>
          <w:tcPr>
            <w:tcW w:w="1110" w:type="dxa"/>
            <w:tcMar>
              <w:top w:w="50" w:type="dxa"/>
              <w:left w:w="100" w:type="dxa"/>
            </w:tcMar>
            <w:vAlign w:val="center"/>
          </w:tcPr>
          <w:p w14:paraId="5DB23584" w14:textId="77777777" w:rsidR="00323729" w:rsidRDefault="00323729">
            <w:pPr>
              <w:spacing w:after="0"/>
              <w:ind w:left="135"/>
            </w:pPr>
          </w:p>
        </w:tc>
        <w:tc>
          <w:tcPr>
            <w:tcW w:w="1922" w:type="dxa"/>
            <w:tcMar>
              <w:top w:w="50" w:type="dxa"/>
              <w:left w:w="100" w:type="dxa"/>
            </w:tcMar>
            <w:vAlign w:val="center"/>
          </w:tcPr>
          <w:p w14:paraId="18BBF3E1" w14:textId="77777777" w:rsidR="00323729" w:rsidRDefault="00323729">
            <w:pPr>
              <w:spacing w:after="0"/>
              <w:ind w:left="135"/>
            </w:pPr>
          </w:p>
        </w:tc>
      </w:tr>
      <w:tr w:rsidR="00323729" w14:paraId="45575637" w14:textId="77777777">
        <w:trPr>
          <w:trHeight w:val="144"/>
          <w:tblCellSpacing w:w="0" w:type="dxa"/>
        </w:trPr>
        <w:tc>
          <w:tcPr>
            <w:tcW w:w="447" w:type="dxa"/>
            <w:tcMar>
              <w:top w:w="50" w:type="dxa"/>
              <w:left w:w="100" w:type="dxa"/>
            </w:tcMar>
            <w:vAlign w:val="center"/>
          </w:tcPr>
          <w:p w14:paraId="5AF4CC55" w14:textId="77777777" w:rsidR="00323729" w:rsidRDefault="00F8312D">
            <w:pPr>
              <w:spacing w:after="0"/>
            </w:pPr>
            <w:r>
              <w:rPr>
                <w:rFonts w:ascii="Times New Roman" w:hAnsi="Times New Roman"/>
                <w:color w:val="000000"/>
                <w:sz w:val="24"/>
              </w:rPr>
              <w:t>83</w:t>
            </w:r>
          </w:p>
        </w:tc>
        <w:tc>
          <w:tcPr>
            <w:tcW w:w="3461" w:type="dxa"/>
            <w:tcMar>
              <w:top w:w="50" w:type="dxa"/>
              <w:left w:w="100" w:type="dxa"/>
            </w:tcMar>
            <w:vAlign w:val="center"/>
          </w:tcPr>
          <w:p w14:paraId="7C4FAFDE" w14:textId="77777777" w:rsidR="00323729" w:rsidRDefault="00F8312D">
            <w:pPr>
              <w:spacing w:after="0"/>
              <w:ind w:left="135"/>
            </w:pPr>
            <w:r w:rsidRPr="00F8312D">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181AD36F"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2DFF7F" w14:textId="77777777" w:rsidR="00323729" w:rsidRDefault="00323729">
            <w:pPr>
              <w:spacing w:after="0"/>
              <w:ind w:left="135"/>
              <w:jc w:val="center"/>
            </w:pPr>
          </w:p>
        </w:tc>
        <w:tc>
          <w:tcPr>
            <w:tcW w:w="1576" w:type="dxa"/>
            <w:tcMar>
              <w:top w:w="50" w:type="dxa"/>
              <w:left w:w="100" w:type="dxa"/>
            </w:tcMar>
            <w:vAlign w:val="center"/>
          </w:tcPr>
          <w:p w14:paraId="77AF917C" w14:textId="77777777" w:rsidR="00323729" w:rsidRDefault="00323729">
            <w:pPr>
              <w:spacing w:after="0"/>
              <w:ind w:left="135"/>
              <w:jc w:val="center"/>
            </w:pPr>
          </w:p>
        </w:tc>
        <w:tc>
          <w:tcPr>
            <w:tcW w:w="1110" w:type="dxa"/>
            <w:tcMar>
              <w:top w:w="50" w:type="dxa"/>
              <w:left w:w="100" w:type="dxa"/>
            </w:tcMar>
            <w:vAlign w:val="center"/>
          </w:tcPr>
          <w:p w14:paraId="256D46E6" w14:textId="77777777" w:rsidR="00323729" w:rsidRDefault="00323729">
            <w:pPr>
              <w:spacing w:after="0"/>
              <w:ind w:left="135"/>
            </w:pPr>
          </w:p>
        </w:tc>
        <w:tc>
          <w:tcPr>
            <w:tcW w:w="1922" w:type="dxa"/>
            <w:tcMar>
              <w:top w:w="50" w:type="dxa"/>
              <w:left w:w="100" w:type="dxa"/>
            </w:tcMar>
            <w:vAlign w:val="center"/>
          </w:tcPr>
          <w:p w14:paraId="6C459AFA" w14:textId="77777777" w:rsidR="00323729" w:rsidRDefault="00323729">
            <w:pPr>
              <w:spacing w:after="0"/>
              <w:ind w:left="135"/>
            </w:pPr>
          </w:p>
        </w:tc>
      </w:tr>
      <w:tr w:rsidR="00323729" w14:paraId="24A191F2" w14:textId="77777777">
        <w:trPr>
          <w:trHeight w:val="144"/>
          <w:tblCellSpacing w:w="0" w:type="dxa"/>
        </w:trPr>
        <w:tc>
          <w:tcPr>
            <w:tcW w:w="447" w:type="dxa"/>
            <w:tcMar>
              <w:top w:w="50" w:type="dxa"/>
              <w:left w:w="100" w:type="dxa"/>
            </w:tcMar>
            <w:vAlign w:val="center"/>
          </w:tcPr>
          <w:p w14:paraId="42935D50" w14:textId="77777777" w:rsidR="00323729" w:rsidRDefault="00F8312D">
            <w:pPr>
              <w:spacing w:after="0"/>
            </w:pPr>
            <w:r>
              <w:rPr>
                <w:rFonts w:ascii="Times New Roman" w:hAnsi="Times New Roman"/>
                <w:color w:val="000000"/>
                <w:sz w:val="24"/>
              </w:rPr>
              <w:t>84</w:t>
            </w:r>
          </w:p>
        </w:tc>
        <w:tc>
          <w:tcPr>
            <w:tcW w:w="3461" w:type="dxa"/>
            <w:tcMar>
              <w:top w:w="50" w:type="dxa"/>
              <w:left w:w="100" w:type="dxa"/>
            </w:tcMar>
            <w:vAlign w:val="center"/>
          </w:tcPr>
          <w:p w14:paraId="2A6F9E08"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170E55D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FF4CFB" w14:textId="77777777" w:rsidR="00323729" w:rsidRDefault="00323729">
            <w:pPr>
              <w:spacing w:after="0"/>
              <w:ind w:left="135"/>
              <w:jc w:val="center"/>
            </w:pPr>
          </w:p>
        </w:tc>
        <w:tc>
          <w:tcPr>
            <w:tcW w:w="1576" w:type="dxa"/>
            <w:tcMar>
              <w:top w:w="50" w:type="dxa"/>
              <w:left w:w="100" w:type="dxa"/>
            </w:tcMar>
            <w:vAlign w:val="center"/>
          </w:tcPr>
          <w:p w14:paraId="2C38FE0B" w14:textId="77777777" w:rsidR="00323729" w:rsidRDefault="00323729">
            <w:pPr>
              <w:spacing w:after="0"/>
              <w:ind w:left="135"/>
              <w:jc w:val="center"/>
            </w:pPr>
          </w:p>
        </w:tc>
        <w:tc>
          <w:tcPr>
            <w:tcW w:w="1110" w:type="dxa"/>
            <w:tcMar>
              <w:top w:w="50" w:type="dxa"/>
              <w:left w:w="100" w:type="dxa"/>
            </w:tcMar>
            <w:vAlign w:val="center"/>
          </w:tcPr>
          <w:p w14:paraId="2176C311" w14:textId="77777777" w:rsidR="00323729" w:rsidRDefault="00323729">
            <w:pPr>
              <w:spacing w:after="0"/>
              <w:ind w:left="135"/>
            </w:pPr>
          </w:p>
        </w:tc>
        <w:tc>
          <w:tcPr>
            <w:tcW w:w="1922" w:type="dxa"/>
            <w:tcMar>
              <w:top w:w="50" w:type="dxa"/>
              <w:left w:w="100" w:type="dxa"/>
            </w:tcMar>
            <w:vAlign w:val="center"/>
          </w:tcPr>
          <w:p w14:paraId="64261932" w14:textId="77777777" w:rsidR="00323729" w:rsidRDefault="00323729">
            <w:pPr>
              <w:spacing w:after="0"/>
              <w:ind w:left="135"/>
            </w:pPr>
          </w:p>
        </w:tc>
      </w:tr>
      <w:tr w:rsidR="00323729" w14:paraId="21698BC1" w14:textId="77777777">
        <w:trPr>
          <w:trHeight w:val="144"/>
          <w:tblCellSpacing w:w="0" w:type="dxa"/>
        </w:trPr>
        <w:tc>
          <w:tcPr>
            <w:tcW w:w="447" w:type="dxa"/>
            <w:tcMar>
              <w:top w:w="50" w:type="dxa"/>
              <w:left w:w="100" w:type="dxa"/>
            </w:tcMar>
            <w:vAlign w:val="center"/>
          </w:tcPr>
          <w:p w14:paraId="6568B147" w14:textId="77777777" w:rsidR="00323729" w:rsidRDefault="00F8312D">
            <w:pPr>
              <w:spacing w:after="0"/>
            </w:pPr>
            <w:r>
              <w:rPr>
                <w:rFonts w:ascii="Times New Roman" w:hAnsi="Times New Roman"/>
                <w:color w:val="000000"/>
                <w:sz w:val="24"/>
              </w:rPr>
              <w:t>85</w:t>
            </w:r>
          </w:p>
        </w:tc>
        <w:tc>
          <w:tcPr>
            <w:tcW w:w="3461" w:type="dxa"/>
            <w:tcMar>
              <w:top w:w="50" w:type="dxa"/>
              <w:left w:w="100" w:type="dxa"/>
            </w:tcMar>
            <w:vAlign w:val="center"/>
          </w:tcPr>
          <w:p w14:paraId="7C65CBC1"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14:paraId="6846989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587480" w14:textId="77777777" w:rsidR="00323729" w:rsidRDefault="00323729">
            <w:pPr>
              <w:spacing w:after="0"/>
              <w:ind w:left="135"/>
              <w:jc w:val="center"/>
            </w:pPr>
          </w:p>
        </w:tc>
        <w:tc>
          <w:tcPr>
            <w:tcW w:w="1576" w:type="dxa"/>
            <w:tcMar>
              <w:top w:w="50" w:type="dxa"/>
              <w:left w:w="100" w:type="dxa"/>
            </w:tcMar>
            <w:vAlign w:val="center"/>
          </w:tcPr>
          <w:p w14:paraId="177A53AE" w14:textId="77777777" w:rsidR="00323729" w:rsidRDefault="00323729">
            <w:pPr>
              <w:spacing w:after="0"/>
              <w:ind w:left="135"/>
              <w:jc w:val="center"/>
            </w:pPr>
          </w:p>
        </w:tc>
        <w:tc>
          <w:tcPr>
            <w:tcW w:w="1110" w:type="dxa"/>
            <w:tcMar>
              <w:top w:w="50" w:type="dxa"/>
              <w:left w:w="100" w:type="dxa"/>
            </w:tcMar>
            <w:vAlign w:val="center"/>
          </w:tcPr>
          <w:p w14:paraId="4AE8F362" w14:textId="77777777" w:rsidR="00323729" w:rsidRDefault="00323729">
            <w:pPr>
              <w:spacing w:after="0"/>
              <w:ind w:left="135"/>
            </w:pPr>
          </w:p>
        </w:tc>
        <w:tc>
          <w:tcPr>
            <w:tcW w:w="1922" w:type="dxa"/>
            <w:tcMar>
              <w:top w:w="50" w:type="dxa"/>
              <w:left w:w="100" w:type="dxa"/>
            </w:tcMar>
            <w:vAlign w:val="center"/>
          </w:tcPr>
          <w:p w14:paraId="65CDC0C7" w14:textId="77777777" w:rsidR="00323729" w:rsidRDefault="00323729">
            <w:pPr>
              <w:spacing w:after="0"/>
              <w:ind w:left="135"/>
            </w:pPr>
          </w:p>
        </w:tc>
      </w:tr>
      <w:tr w:rsidR="00323729" w14:paraId="5BDCD213" w14:textId="77777777">
        <w:trPr>
          <w:trHeight w:val="144"/>
          <w:tblCellSpacing w:w="0" w:type="dxa"/>
        </w:trPr>
        <w:tc>
          <w:tcPr>
            <w:tcW w:w="447" w:type="dxa"/>
            <w:tcMar>
              <w:top w:w="50" w:type="dxa"/>
              <w:left w:w="100" w:type="dxa"/>
            </w:tcMar>
            <w:vAlign w:val="center"/>
          </w:tcPr>
          <w:p w14:paraId="69232F72" w14:textId="77777777" w:rsidR="00323729" w:rsidRDefault="00F8312D">
            <w:pPr>
              <w:spacing w:after="0"/>
            </w:pPr>
            <w:r>
              <w:rPr>
                <w:rFonts w:ascii="Times New Roman" w:hAnsi="Times New Roman"/>
                <w:color w:val="000000"/>
                <w:sz w:val="24"/>
              </w:rPr>
              <w:t>86</w:t>
            </w:r>
          </w:p>
        </w:tc>
        <w:tc>
          <w:tcPr>
            <w:tcW w:w="3461" w:type="dxa"/>
            <w:tcMar>
              <w:top w:w="50" w:type="dxa"/>
              <w:left w:w="100" w:type="dxa"/>
            </w:tcMar>
            <w:vAlign w:val="center"/>
          </w:tcPr>
          <w:p w14:paraId="05E01B6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Резервный урок. Определение темы произведения: о животных. На примере </w:t>
            </w:r>
            <w:r w:rsidRPr="00F8312D">
              <w:rPr>
                <w:rFonts w:ascii="Times New Roman" w:hAnsi="Times New Roman"/>
                <w:color w:val="000000"/>
                <w:sz w:val="24"/>
                <w:lang w:val="ru-RU"/>
              </w:rPr>
              <w:lastRenderedPageBreak/>
              <w:t>произведений Е.И. Чарушина</w:t>
            </w:r>
          </w:p>
        </w:tc>
        <w:tc>
          <w:tcPr>
            <w:tcW w:w="783" w:type="dxa"/>
            <w:tcMar>
              <w:top w:w="50" w:type="dxa"/>
              <w:left w:w="100" w:type="dxa"/>
            </w:tcMar>
            <w:vAlign w:val="center"/>
          </w:tcPr>
          <w:p w14:paraId="01891DD6"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44A4A2D" w14:textId="77777777" w:rsidR="00323729" w:rsidRDefault="00323729">
            <w:pPr>
              <w:spacing w:after="0"/>
              <w:ind w:left="135"/>
              <w:jc w:val="center"/>
            </w:pPr>
          </w:p>
        </w:tc>
        <w:tc>
          <w:tcPr>
            <w:tcW w:w="1576" w:type="dxa"/>
            <w:tcMar>
              <w:top w:w="50" w:type="dxa"/>
              <w:left w:w="100" w:type="dxa"/>
            </w:tcMar>
            <w:vAlign w:val="center"/>
          </w:tcPr>
          <w:p w14:paraId="310C5300" w14:textId="77777777" w:rsidR="00323729" w:rsidRDefault="00323729">
            <w:pPr>
              <w:spacing w:after="0"/>
              <w:ind w:left="135"/>
              <w:jc w:val="center"/>
            </w:pPr>
          </w:p>
        </w:tc>
        <w:tc>
          <w:tcPr>
            <w:tcW w:w="1110" w:type="dxa"/>
            <w:tcMar>
              <w:top w:w="50" w:type="dxa"/>
              <w:left w:w="100" w:type="dxa"/>
            </w:tcMar>
            <w:vAlign w:val="center"/>
          </w:tcPr>
          <w:p w14:paraId="40D9043E" w14:textId="77777777" w:rsidR="00323729" w:rsidRDefault="00323729">
            <w:pPr>
              <w:spacing w:after="0"/>
              <w:ind w:left="135"/>
            </w:pPr>
          </w:p>
        </w:tc>
        <w:tc>
          <w:tcPr>
            <w:tcW w:w="1922" w:type="dxa"/>
            <w:tcMar>
              <w:top w:w="50" w:type="dxa"/>
              <w:left w:w="100" w:type="dxa"/>
            </w:tcMar>
            <w:vAlign w:val="center"/>
          </w:tcPr>
          <w:p w14:paraId="6084A5E3" w14:textId="77777777" w:rsidR="00323729" w:rsidRDefault="00323729">
            <w:pPr>
              <w:spacing w:after="0"/>
              <w:ind w:left="135"/>
            </w:pPr>
          </w:p>
        </w:tc>
      </w:tr>
      <w:tr w:rsidR="00323729" w14:paraId="0C5E2B01" w14:textId="77777777">
        <w:trPr>
          <w:trHeight w:val="144"/>
          <w:tblCellSpacing w:w="0" w:type="dxa"/>
        </w:trPr>
        <w:tc>
          <w:tcPr>
            <w:tcW w:w="447" w:type="dxa"/>
            <w:tcMar>
              <w:top w:w="50" w:type="dxa"/>
              <w:left w:w="100" w:type="dxa"/>
            </w:tcMar>
            <w:vAlign w:val="center"/>
          </w:tcPr>
          <w:p w14:paraId="41741039" w14:textId="77777777" w:rsidR="00323729" w:rsidRDefault="00F8312D">
            <w:pPr>
              <w:spacing w:after="0"/>
            </w:pPr>
            <w:r>
              <w:rPr>
                <w:rFonts w:ascii="Times New Roman" w:hAnsi="Times New Roman"/>
                <w:color w:val="000000"/>
                <w:sz w:val="24"/>
              </w:rPr>
              <w:t>87</w:t>
            </w:r>
          </w:p>
        </w:tc>
        <w:tc>
          <w:tcPr>
            <w:tcW w:w="3461" w:type="dxa"/>
            <w:tcMar>
              <w:top w:w="50" w:type="dxa"/>
              <w:left w:w="100" w:type="dxa"/>
            </w:tcMar>
            <w:vAlign w:val="center"/>
          </w:tcPr>
          <w:p w14:paraId="1C9F3513"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22C3CFA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011008" w14:textId="77777777" w:rsidR="00323729" w:rsidRDefault="00323729">
            <w:pPr>
              <w:spacing w:after="0"/>
              <w:ind w:left="135"/>
              <w:jc w:val="center"/>
            </w:pPr>
          </w:p>
        </w:tc>
        <w:tc>
          <w:tcPr>
            <w:tcW w:w="1576" w:type="dxa"/>
            <w:tcMar>
              <w:top w:w="50" w:type="dxa"/>
              <w:left w:w="100" w:type="dxa"/>
            </w:tcMar>
            <w:vAlign w:val="center"/>
          </w:tcPr>
          <w:p w14:paraId="3CD0D3C1" w14:textId="77777777" w:rsidR="00323729" w:rsidRDefault="00323729">
            <w:pPr>
              <w:spacing w:after="0"/>
              <w:ind w:left="135"/>
              <w:jc w:val="center"/>
            </w:pPr>
          </w:p>
        </w:tc>
        <w:tc>
          <w:tcPr>
            <w:tcW w:w="1110" w:type="dxa"/>
            <w:tcMar>
              <w:top w:w="50" w:type="dxa"/>
              <w:left w:w="100" w:type="dxa"/>
            </w:tcMar>
            <w:vAlign w:val="center"/>
          </w:tcPr>
          <w:p w14:paraId="32586C94" w14:textId="77777777" w:rsidR="00323729" w:rsidRDefault="00323729">
            <w:pPr>
              <w:spacing w:after="0"/>
              <w:ind w:left="135"/>
            </w:pPr>
          </w:p>
        </w:tc>
        <w:tc>
          <w:tcPr>
            <w:tcW w:w="1922" w:type="dxa"/>
            <w:tcMar>
              <w:top w:w="50" w:type="dxa"/>
              <w:left w:w="100" w:type="dxa"/>
            </w:tcMar>
            <w:vAlign w:val="center"/>
          </w:tcPr>
          <w:p w14:paraId="054A3EF7" w14:textId="77777777" w:rsidR="00323729" w:rsidRDefault="00323729">
            <w:pPr>
              <w:spacing w:after="0"/>
              <w:ind w:left="135"/>
            </w:pPr>
          </w:p>
        </w:tc>
      </w:tr>
      <w:tr w:rsidR="00323729" w14:paraId="6A69E82A" w14:textId="77777777">
        <w:trPr>
          <w:trHeight w:val="144"/>
          <w:tblCellSpacing w:w="0" w:type="dxa"/>
        </w:trPr>
        <w:tc>
          <w:tcPr>
            <w:tcW w:w="447" w:type="dxa"/>
            <w:tcMar>
              <w:top w:w="50" w:type="dxa"/>
              <w:left w:w="100" w:type="dxa"/>
            </w:tcMar>
            <w:vAlign w:val="center"/>
          </w:tcPr>
          <w:p w14:paraId="13A46B5B" w14:textId="77777777" w:rsidR="00323729" w:rsidRDefault="00F8312D">
            <w:pPr>
              <w:spacing w:after="0"/>
            </w:pPr>
            <w:r>
              <w:rPr>
                <w:rFonts w:ascii="Times New Roman" w:hAnsi="Times New Roman"/>
                <w:color w:val="000000"/>
                <w:sz w:val="24"/>
              </w:rPr>
              <w:t>88</w:t>
            </w:r>
          </w:p>
        </w:tc>
        <w:tc>
          <w:tcPr>
            <w:tcW w:w="3461" w:type="dxa"/>
            <w:tcMar>
              <w:top w:w="50" w:type="dxa"/>
              <w:left w:w="100" w:type="dxa"/>
            </w:tcMar>
            <w:vAlign w:val="center"/>
          </w:tcPr>
          <w:p w14:paraId="25B7390F"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0114B45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582B4E" w14:textId="77777777" w:rsidR="00323729" w:rsidRDefault="00323729">
            <w:pPr>
              <w:spacing w:after="0"/>
              <w:ind w:left="135"/>
              <w:jc w:val="center"/>
            </w:pPr>
          </w:p>
        </w:tc>
        <w:tc>
          <w:tcPr>
            <w:tcW w:w="1576" w:type="dxa"/>
            <w:tcMar>
              <w:top w:w="50" w:type="dxa"/>
              <w:left w:w="100" w:type="dxa"/>
            </w:tcMar>
            <w:vAlign w:val="center"/>
          </w:tcPr>
          <w:p w14:paraId="5B8208CE" w14:textId="77777777" w:rsidR="00323729" w:rsidRDefault="00323729">
            <w:pPr>
              <w:spacing w:after="0"/>
              <w:ind w:left="135"/>
              <w:jc w:val="center"/>
            </w:pPr>
          </w:p>
        </w:tc>
        <w:tc>
          <w:tcPr>
            <w:tcW w:w="1110" w:type="dxa"/>
            <w:tcMar>
              <w:top w:w="50" w:type="dxa"/>
              <w:left w:w="100" w:type="dxa"/>
            </w:tcMar>
            <w:vAlign w:val="center"/>
          </w:tcPr>
          <w:p w14:paraId="2698B864" w14:textId="77777777" w:rsidR="00323729" w:rsidRDefault="00323729">
            <w:pPr>
              <w:spacing w:after="0"/>
              <w:ind w:left="135"/>
            </w:pPr>
          </w:p>
        </w:tc>
        <w:tc>
          <w:tcPr>
            <w:tcW w:w="1922" w:type="dxa"/>
            <w:tcMar>
              <w:top w:w="50" w:type="dxa"/>
              <w:left w:w="100" w:type="dxa"/>
            </w:tcMar>
            <w:vAlign w:val="center"/>
          </w:tcPr>
          <w:p w14:paraId="4BE6A58D" w14:textId="77777777" w:rsidR="00323729" w:rsidRDefault="00323729">
            <w:pPr>
              <w:spacing w:after="0"/>
              <w:ind w:left="135"/>
            </w:pPr>
          </w:p>
        </w:tc>
      </w:tr>
      <w:tr w:rsidR="00323729" w14:paraId="10ED4FE9" w14:textId="77777777">
        <w:trPr>
          <w:trHeight w:val="144"/>
          <w:tblCellSpacing w:w="0" w:type="dxa"/>
        </w:trPr>
        <w:tc>
          <w:tcPr>
            <w:tcW w:w="447" w:type="dxa"/>
            <w:tcMar>
              <w:top w:w="50" w:type="dxa"/>
              <w:left w:w="100" w:type="dxa"/>
            </w:tcMar>
            <w:vAlign w:val="center"/>
          </w:tcPr>
          <w:p w14:paraId="7BFC7A35" w14:textId="77777777" w:rsidR="00323729" w:rsidRDefault="00F8312D">
            <w:pPr>
              <w:spacing w:after="0"/>
            </w:pPr>
            <w:r>
              <w:rPr>
                <w:rFonts w:ascii="Times New Roman" w:hAnsi="Times New Roman"/>
                <w:color w:val="000000"/>
                <w:sz w:val="24"/>
              </w:rPr>
              <w:t>89</w:t>
            </w:r>
          </w:p>
        </w:tc>
        <w:tc>
          <w:tcPr>
            <w:tcW w:w="3461" w:type="dxa"/>
            <w:tcMar>
              <w:top w:w="50" w:type="dxa"/>
              <w:left w:w="100" w:type="dxa"/>
            </w:tcMar>
            <w:vAlign w:val="center"/>
          </w:tcPr>
          <w:p w14:paraId="1FE93320"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505B0D7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1F9871" w14:textId="77777777" w:rsidR="00323729" w:rsidRDefault="00323729">
            <w:pPr>
              <w:spacing w:after="0"/>
              <w:ind w:left="135"/>
              <w:jc w:val="center"/>
            </w:pPr>
          </w:p>
        </w:tc>
        <w:tc>
          <w:tcPr>
            <w:tcW w:w="1576" w:type="dxa"/>
            <w:tcMar>
              <w:top w:w="50" w:type="dxa"/>
              <w:left w:w="100" w:type="dxa"/>
            </w:tcMar>
            <w:vAlign w:val="center"/>
          </w:tcPr>
          <w:p w14:paraId="67281292" w14:textId="77777777" w:rsidR="00323729" w:rsidRDefault="00323729">
            <w:pPr>
              <w:spacing w:after="0"/>
              <w:ind w:left="135"/>
              <w:jc w:val="center"/>
            </w:pPr>
          </w:p>
        </w:tc>
        <w:tc>
          <w:tcPr>
            <w:tcW w:w="1110" w:type="dxa"/>
            <w:tcMar>
              <w:top w:w="50" w:type="dxa"/>
              <w:left w:w="100" w:type="dxa"/>
            </w:tcMar>
            <w:vAlign w:val="center"/>
          </w:tcPr>
          <w:p w14:paraId="075D5DFC" w14:textId="77777777" w:rsidR="00323729" w:rsidRDefault="00323729">
            <w:pPr>
              <w:spacing w:after="0"/>
              <w:ind w:left="135"/>
            </w:pPr>
          </w:p>
        </w:tc>
        <w:tc>
          <w:tcPr>
            <w:tcW w:w="1922" w:type="dxa"/>
            <w:tcMar>
              <w:top w:w="50" w:type="dxa"/>
              <w:left w:w="100" w:type="dxa"/>
            </w:tcMar>
            <w:vAlign w:val="center"/>
          </w:tcPr>
          <w:p w14:paraId="23EB3217" w14:textId="77777777" w:rsidR="00323729" w:rsidRDefault="00323729">
            <w:pPr>
              <w:spacing w:after="0"/>
              <w:ind w:left="135"/>
            </w:pPr>
          </w:p>
        </w:tc>
      </w:tr>
      <w:tr w:rsidR="00323729" w14:paraId="0A7CF45D" w14:textId="77777777">
        <w:trPr>
          <w:trHeight w:val="144"/>
          <w:tblCellSpacing w:w="0" w:type="dxa"/>
        </w:trPr>
        <w:tc>
          <w:tcPr>
            <w:tcW w:w="447" w:type="dxa"/>
            <w:tcMar>
              <w:top w:w="50" w:type="dxa"/>
              <w:left w:w="100" w:type="dxa"/>
            </w:tcMar>
            <w:vAlign w:val="center"/>
          </w:tcPr>
          <w:p w14:paraId="7B1F4FEB" w14:textId="77777777" w:rsidR="00323729" w:rsidRDefault="00F8312D">
            <w:pPr>
              <w:spacing w:after="0"/>
            </w:pPr>
            <w:r>
              <w:rPr>
                <w:rFonts w:ascii="Times New Roman" w:hAnsi="Times New Roman"/>
                <w:color w:val="000000"/>
                <w:sz w:val="24"/>
              </w:rPr>
              <w:t>90</w:t>
            </w:r>
          </w:p>
        </w:tc>
        <w:tc>
          <w:tcPr>
            <w:tcW w:w="3461" w:type="dxa"/>
            <w:tcMar>
              <w:top w:w="50" w:type="dxa"/>
              <w:left w:w="100" w:type="dxa"/>
            </w:tcMar>
            <w:vAlign w:val="center"/>
          </w:tcPr>
          <w:p w14:paraId="7B49E600"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5D09831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F7C5C7" w14:textId="77777777" w:rsidR="00323729" w:rsidRDefault="00323729">
            <w:pPr>
              <w:spacing w:after="0"/>
              <w:ind w:left="135"/>
              <w:jc w:val="center"/>
            </w:pPr>
          </w:p>
        </w:tc>
        <w:tc>
          <w:tcPr>
            <w:tcW w:w="1576" w:type="dxa"/>
            <w:tcMar>
              <w:top w:w="50" w:type="dxa"/>
              <w:left w:w="100" w:type="dxa"/>
            </w:tcMar>
            <w:vAlign w:val="center"/>
          </w:tcPr>
          <w:p w14:paraId="4C6B3FC1" w14:textId="77777777" w:rsidR="00323729" w:rsidRDefault="00323729">
            <w:pPr>
              <w:spacing w:after="0"/>
              <w:ind w:left="135"/>
              <w:jc w:val="center"/>
            </w:pPr>
          </w:p>
        </w:tc>
        <w:tc>
          <w:tcPr>
            <w:tcW w:w="1110" w:type="dxa"/>
            <w:tcMar>
              <w:top w:w="50" w:type="dxa"/>
              <w:left w:w="100" w:type="dxa"/>
            </w:tcMar>
            <w:vAlign w:val="center"/>
          </w:tcPr>
          <w:p w14:paraId="4979AE7F" w14:textId="77777777" w:rsidR="00323729" w:rsidRDefault="00323729">
            <w:pPr>
              <w:spacing w:after="0"/>
              <w:ind w:left="135"/>
            </w:pPr>
          </w:p>
        </w:tc>
        <w:tc>
          <w:tcPr>
            <w:tcW w:w="1922" w:type="dxa"/>
            <w:tcMar>
              <w:top w:w="50" w:type="dxa"/>
              <w:left w:w="100" w:type="dxa"/>
            </w:tcMar>
            <w:vAlign w:val="center"/>
          </w:tcPr>
          <w:p w14:paraId="5C2820BE" w14:textId="77777777" w:rsidR="00323729" w:rsidRDefault="00323729">
            <w:pPr>
              <w:spacing w:after="0"/>
              <w:ind w:left="135"/>
            </w:pPr>
          </w:p>
        </w:tc>
      </w:tr>
      <w:tr w:rsidR="00323729" w14:paraId="4D3AC1BD" w14:textId="77777777">
        <w:trPr>
          <w:trHeight w:val="144"/>
          <w:tblCellSpacing w:w="0" w:type="dxa"/>
        </w:trPr>
        <w:tc>
          <w:tcPr>
            <w:tcW w:w="447" w:type="dxa"/>
            <w:tcMar>
              <w:top w:w="50" w:type="dxa"/>
              <w:left w:w="100" w:type="dxa"/>
            </w:tcMar>
            <w:vAlign w:val="center"/>
          </w:tcPr>
          <w:p w14:paraId="76B7575E" w14:textId="77777777" w:rsidR="00323729" w:rsidRDefault="00F8312D">
            <w:pPr>
              <w:spacing w:after="0"/>
            </w:pPr>
            <w:r>
              <w:rPr>
                <w:rFonts w:ascii="Times New Roman" w:hAnsi="Times New Roman"/>
                <w:color w:val="000000"/>
                <w:sz w:val="24"/>
              </w:rPr>
              <w:t>91</w:t>
            </w:r>
          </w:p>
        </w:tc>
        <w:tc>
          <w:tcPr>
            <w:tcW w:w="3461" w:type="dxa"/>
            <w:tcMar>
              <w:top w:w="50" w:type="dxa"/>
              <w:left w:w="100" w:type="dxa"/>
            </w:tcMar>
            <w:vAlign w:val="center"/>
          </w:tcPr>
          <w:p w14:paraId="729FAB34"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7277E60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C13372" w14:textId="77777777" w:rsidR="00323729" w:rsidRDefault="00323729">
            <w:pPr>
              <w:spacing w:after="0"/>
              <w:ind w:left="135"/>
              <w:jc w:val="center"/>
            </w:pPr>
          </w:p>
        </w:tc>
        <w:tc>
          <w:tcPr>
            <w:tcW w:w="1576" w:type="dxa"/>
            <w:tcMar>
              <w:top w:w="50" w:type="dxa"/>
              <w:left w:w="100" w:type="dxa"/>
            </w:tcMar>
            <w:vAlign w:val="center"/>
          </w:tcPr>
          <w:p w14:paraId="1ADF9B92" w14:textId="77777777" w:rsidR="00323729" w:rsidRDefault="00323729">
            <w:pPr>
              <w:spacing w:after="0"/>
              <w:ind w:left="135"/>
              <w:jc w:val="center"/>
            </w:pPr>
          </w:p>
        </w:tc>
        <w:tc>
          <w:tcPr>
            <w:tcW w:w="1110" w:type="dxa"/>
            <w:tcMar>
              <w:top w:w="50" w:type="dxa"/>
              <w:left w:w="100" w:type="dxa"/>
            </w:tcMar>
            <w:vAlign w:val="center"/>
          </w:tcPr>
          <w:p w14:paraId="0F5FECF6" w14:textId="77777777" w:rsidR="00323729" w:rsidRDefault="00323729">
            <w:pPr>
              <w:spacing w:after="0"/>
              <w:ind w:left="135"/>
            </w:pPr>
          </w:p>
        </w:tc>
        <w:tc>
          <w:tcPr>
            <w:tcW w:w="1922" w:type="dxa"/>
            <w:tcMar>
              <w:top w:w="50" w:type="dxa"/>
              <w:left w:w="100" w:type="dxa"/>
            </w:tcMar>
            <w:vAlign w:val="center"/>
          </w:tcPr>
          <w:p w14:paraId="6E124054" w14:textId="77777777" w:rsidR="00323729" w:rsidRDefault="00323729">
            <w:pPr>
              <w:spacing w:after="0"/>
              <w:ind w:left="135"/>
            </w:pPr>
          </w:p>
        </w:tc>
      </w:tr>
      <w:tr w:rsidR="00323729" w14:paraId="38A363AD" w14:textId="77777777">
        <w:trPr>
          <w:trHeight w:val="144"/>
          <w:tblCellSpacing w:w="0" w:type="dxa"/>
        </w:trPr>
        <w:tc>
          <w:tcPr>
            <w:tcW w:w="447" w:type="dxa"/>
            <w:tcMar>
              <w:top w:w="50" w:type="dxa"/>
              <w:left w:w="100" w:type="dxa"/>
            </w:tcMar>
            <w:vAlign w:val="center"/>
          </w:tcPr>
          <w:p w14:paraId="622746CD" w14:textId="77777777" w:rsidR="00323729" w:rsidRDefault="00F8312D">
            <w:pPr>
              <w:spacing w:after="0"/>
            </w:pPr>
            <w:r>
              <w:rPr>
                <w:rFonts w:ascii="Times New Roman" w:hAnsi="Times New Roman"/>
                <w:color w:val="000000"/>
                <w:sz w:val="24"/>
              </w:rPr>
              <w:t>92</w:t>
            </w:r>
          </w:p>
        </w:tc>
        <w:tc>
          <w:tcPr>
            <w:tcW w:w="3461" w:type="dxa"/>
            <w:tcMar>
              <w:top w:w="50" w:type="dxa"/>
              <w:left w:w="100" w:type="dxa"/>
            </w:tcMar>
            <w:vAlign w:val="center"/>
          </w:tcPr>
          <w:p w14:paraId="17D409D5"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3C89DE4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2263CE" w14:textId="77777777" w:rsidR="00323729" w:rsidRDefault="00323729">
            <w:pPr>
              <w:spacing w:after="0"/>
              <w:ind w:left="135"/>
              <w:jc w:val="center"/>
            </w:pPr>
          </w:p>
        </w:tc>
        <w:tc>
          <w:tcPr>
            <w:tcW w:w="1576" w:type="dxa"/>
            <w:tcMar>
              <w:top w:w="50" w:type="dxa"/>
              <w:left w:w="100" w:type="dxa"/>
            </w:tcMar>
            <w:vAlign w:val="center"/>
          </w:tcPr>
          <w:p w14:paraId="125B86EB" w14:textId="77777777" w:rsidR="00323729" w:rsidRDefault="00323729">
            <w:pPr>
              <w:spacing w:after="0"/>
              <w:ind w:left="135"/>
              <w:jc w:val="center"/>
            </w:pPr>
          </w:p>
        </w:tc>
        <w:tc>
          <w:tcPr>
            <w:tcW w:w="1110" w:type="dxa"/>
            <w:tcMar>
              <w:top w:w="50" w:type="dxa"/>
              <w:left w:w="100" w:type="dxa"/>
            </w:tcMar>
            <w:vAlign w:val="center"/>
          </w:tcPr>
          <w:p w14:paraId="5C5397DF" w14:textId="77777777" w:rsidR="00323729" w:rsidRDefault="00323729">
            <w:pPr>
              <w:spacing w:after="0"/>
              <w:ind w:left="135"/>
            </w:pPr>
          </w:p>
        </w:tc>
        <w:tc>
          <w:tcPr>
            <w:tcW w:w="1922" w:type="dxa"/>
            <w:tcMar>
              <w:top w:w="50" w:type="dxa"/>
              <w:left w:w="100" w:type="dxa"/>
            </w:tcMar>
            <w:vAlign w:val="center"/>
          </w:tcPr>
          <w:p w14:paraId="0DF63030" w14:textId="77777777" w:rsidR="00323729" w:rsidRDefault="00323729">
            <w:pPr>
              <w:spacing w:after="0"/>
              <w:ind w:left="135"/>
            </w:pPr>
          </w:p>
        </w:tc>
      </w:tr>
      <w:tr w:rsidR="00323729" w14:paraId="080BF794" w14:textId="77777777">
        <w:trPr>
          <w:trHeight w:val="144"/>
          <w:tblCellSpacing w:w="0" w:type="dxa"/>
        </w:trPr>
        <w:tc>
          <w:tcPr>
            <w:tcW w:w="447" w:type="dxa"/>
            <w:tcMar>
              <w:top w:w="50" w:type="dxa"/>
              <w:left w:w="100" w:type="dxa"/>
            </w:tcMar>
            <w:vAlign w:val="center"/>
          </w:tcPr>
          <w:p w14:paraId="6F33AD33" w14:textId="77777777" w:rsidR="00323729" w:rsidRDefault="00F8312D">
            <w:pPr>
              <w:spacing w:after="0"/>
            </w:pPr>
            <w:r>
              <w:rPr>
                <w:rFonts w:ascii="Times New Roman" w:hAnsi="Times New Roman"/>
                <w:color w:val="000000"/>
                <w:sz w:val="24"/>
              </w:rPr>
              <w:t>93</w:t>
            </w:r>
          </w:p>
        </w:tc>
        <w:tc>
          <w:tcPr>
            <w:tcW w:w="3461" w:type="dxa"/>
            <w:tcMar>
              <w:top w:w="50" w:type="dxa"/>
              <w:left w:w="100" w:type="dxa"/>
            </w:tcMar>
            <w:vAlign w:val="center"/>
          </w:tcPr>
          <w:p w14:paraId="2C887710" w14:textId="77777777" w:rsidR="00323729" w:rsidRPr="00F8312D" w:rsidRDefault="00F8312D">
            <w:pPr>
              <w:spacing w:after="0"/>
              <w:ind w:left="135"/>
              <w:rPr>
                <w:lang w:val="ru-RU"/>
              </w:rPr>
            </w:pPr>
            <w:r w:rsidRPr="00F8312D">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0A4C6C4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E2432C" w14:textId="77777777" w:rsidR="00323729" w:rsidRDefault="00323729">
            <w:pPr>
              <w:spacing w:after="0"/>
              <w:ind w:left="135"/>
              <w:jc w:val="center"/>
            </w:pPr>
          </w:p>
        </w:tc>
        <w:tc>
          <w:tcPr>
            <w:tcW w:w="1576" w:type="dxa"/>
            <w:tcMar>
              <w:top w:w="50" w:type="dxa"/>
              <w:left w:w="100" w:type="dxa"/>
            </w:tcMar>
            <w:vAlign w:val="center"/>
          </w:tcPr>
          <w:p w14:paraId="7337B9FC" w14:textId="77777777" w:rsidR="00323729" w:rsidRDefault="00323729">
            <w:pPr>
              <w:spacing w:after="0"/>
              <w:ind w:left="135"/>
              <w:jc w:val="center"/>
            </w:pPr>
          </w:p>
        </w:tc>
        <w:tc>
          <w:tcPr>
            <w:tcW w:w="1110" w:type="dxa"/>
            <w:tcMar>
              <w:top w:w="50" w:type="dxa"/>
              <w:left w:w="100" w:type="dxa"/>
            </w:tcMar>
            <w:vAlign w:val="center"/>
          </w:tcPr>
          <w:p w14:paraId="3BE6F1EE" w14:textId="77777777" w:rsidR="00323729" w:rsidRDefault="00323729">
            <w:pPr>
              <w:spacing w:after="0"/>
              <w:ind w:left="135"/>
            </w:pPr>
          </w:p>
        </w:tc>
        <w:tc>
          <w:tcPr>
            <w:tcW w:w="1922" w:type="dxa"/>
            <w:tcMar>
              <w:top w:w="50" w:type="dxa"/>
              <w:left w:w="100" w:type="dxa"/>
            </w:tcMar>
            <w:vAlign w:val="center"/>
          </w:tcPr>
          <w:p w14:paraId="25DC1B31" w14:textId="77777777" w:rsidR="00323729" w:rsidRDefault="00323729">
            <w:pPr>
              <w:spacing w:after="0"/>
              <w:ind w:left="135"/>
            </w:pPr>
          </w:p>
        </w:tc>
      </w:tr>
      <w:tr w:rsidR="00323729" w14:paraId="2F3CEE07" w14:textId="77777777">
        <w:trPr>
          <w:trHeight w:val="144"/>
          <w:tblCellSpacing w:w="0" w:type="dxa"/>
        </w:trPr>
        <w:tc>
          <w:tcPr>
            <w:tcW w:w="447" w:type="dxa"/>
            <w:tcMar>
              <w:top w:w="50" w:type="dxa"/>
              <w:left w:w="100" w:type="dxa"/>
            </w:tcMar>
            <w:vAlign w:val="center"/>
          </w:tcPr>
          <w:p w14:paraId="4E2594E6" w14:textId="77777777" w:rsidR="00323729" w:rsidRDefault="00F8312D">
            <w:pPr>
              <w:spacing w:after="0"/>
            </w:pPr>
            <w:r>
              <w:rPr>
                <w:rFonts w:ascii="Times New Roman" w:hAnsi="Times New Roman"/>
                <w:color w:val="000000"/>
                <w:sz w:val="24"/>
              </w:rPr>
              <w:t>94</w:t>
            </w:r>
          </w:p>
        </w:tc>
        <w:tc>
          <w:tcPr>
            <w:tcW w:w="3461" w:type="dxa"/>
            <w:tcMar>
              <w:top w:w="50" w:type="dxa"/>
              <w:left w:w="100" w:type="dxa"/>
            </w:tcMar>
            <w:vAlign w:val="center"/>
          </w:tcPr>
          <w:p w14:paraId="12CE14DF" w14:textId="77777777" w:rsidR="00323729" w:rsidRPr="00F8312D" w:rsidRDefault="00F8312D">
            <w:pPr>
              <w:spacing w:after="0"/>
              <w:ind w:left="135"/>
              <w:rPr>
                <w:lang w:val="ru-RU"/>
              </w:rPr>
            </w:pPr>
            <w:r w:rsidRPr="00F8312D">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14:paraId="0703764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DD04F1" w14:textId="77777777" w:rsidR="00323729" w:rsidRDefault="00323729">
            <w:pPr>
              <w:spacing w:after="0"/>
              <w:ind w:left="135"/>
              <w:jc w:val="center"/>
            </w:pPr>
          </w:p>
        </w:tc>
        <w:tc>
          <w:tcPr>
            <w:tcW w:w="1576" w:type="dxa"/>
            <w:tcMar>
              <w:top w:w="50" w:type="dxa"/>
              <w:left w:w="100" w:type="dxa"/>
            </w:tcMar>
            <w:vAlign w:val="center"/>
          </w:tcPr>
          <w:p w14:paraId="7C135D26" w14:textId="77777777" w:rsidR="00323729" w:rsidRDefault="00323729">
            <w:pPr>
              <w:spacing w:after="0"/>
              <w:ind w:left="135"/>
              <w:jc w:val="center"/>
            </w:pPr>
          </w:p>
        </w:tc>
        <w:tc>
          <w:tcPr>
            <w:tcW w:w="1110" w:type="dxa"/>
            <w:tcMar>
              <w:top w:w="50" w:type="dxa"/>
              <w:left w:w="100" w:type="dxa"/>
            </w:tcMar>
            <w:vAlign w:val="center"/>
          </w:tcPr>
          <w:p w14:paraId="0DE98593" w14:textId="77777777" w:rsidR="00323729" w:rsidRDefault="00323729">
            <w:pPr>
              <w:spacing w:after="0"/>
              <w:ind w:left="135"/>
            </w:pPr>
          </w:p>
        </w:tc>
        <w:tc>
          <w:tcPr>
            <w:tcW w:w="1922" w:type="dxa"/>
            <w:tcMar>
              <w:top w:w="50" w:type="dxa"/>
              <w:left w:w="100" w:type="dxa"/>
            </w:tcMar>
            <w:vAlign w:val="center"/>
          </w:tcPr>
          <w:p w14:paraId="52B61B2A" w14:textId="77777777" w:rsidR="00323729" w:rsidRDefault="00323729">
            <w:pPr>
              <w:spacing w:after="0"/>
              <w:ind w:left="135"/>
            </w:pPr>
          </w:p>
        </w:tc>
      </w:tr>
      <w:tr w:rsidR="00323729" w14:paraId="3FA1AA86" w14:textId="77777777">
        <w:trPr>
          <w:trHeight w:val="144"/>
          <w:tblCellSpacing w:w="0" w:type="dxa"/>
        </w:trPr>
        <w:tc>
          <w:tcPr>
            <w:tcW w:w="447" w:type="dxa"/>
            <w:tcMar>
              <w:top w:w="50" w:type="dxa"/>
              <w:left w:w="100" w:type="dxa"/>
            </w:tcMar>
            <w:vAlign w:val="center"/>
          </w:tcPr>
          <w:p w14:paraId="4F845F3B" w14:textId="77777777" w:rsidR="00323729" w:rsidRDefault="00F8312D">
            <w:pPr>
              <w:spacing w:after="0"/>
            </w:pPr>
            <w:r>
              <w:rPr>
                <w:rFonts w:ascii="Times New Roman" w:hAnsi="Times New Roman"/>
                <w:color w:val="000000"/>
                <w:sz w:val="24"/>
              </w:rPr>
              <w:t>95</w:t>
            </w:r>
          </w:p>
        </w:tc>
        <w:tc>
          <w:tcPr>
            <w:tcW w:w="3461" w:type="dxa"/>
            <w:tcMar>
              <w:top w:w="50" w:type="dxa"/>
              <w:left w:w="100" w:type="dxa"/>
            </w:tcMar>
            <w:vAlign w:val="center"/>
          </w:tcPr>
          <w:p w14:paraId="2446285C" w14:textId="77777777" w:rsidR="00323729" w:rsidRDefault="00F8312D">
            <w:pPr>
              <w:spacing w:after="0"/>
              <w:ind w:left="135"/>
            </w:pPr>
            <w:r w:rsidRPr="00F8312D">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14:paraId="328727AA"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098139" w14:textId="77777777" w:rsidR="00323729" w:rsidRDefault="00323729">
            <w:pPr>
              <w:spacing w:after="0"/>
              <w:ind w:left="135"/>
              <w:jc w:val="center"/>
            </w:pPr>
          </w:p>
        </w:tc>
        <w:tc>
          <w:tcPr>
            <w:tcW w:w="1576" w:type="dxa"/>
            <w:tcMar>
              <w:top w:w="50" w:type="dxa"/>
              <w:left w:w="100" w:type="dxa"/>
            </w:tcMar>
            <w:vAlign w:val="center"/>
          </w:tcPr>
          <w:p w14:paraId="35AF20BA" w14:textId="77777777" w:rsidR="00323729" w:rsidRDefault="00323729">
            <w:pPr>
              <w:spacing w:after="0"/>
              <w:ind w:left="135"/>
              <w:jc w:val="center"/>
            </w:pPr>
          </w:p>
        </w:tc>
        <w:tc>
          <w:tcPr>
            <w:tcW w:w="1110" w:type="dxa"/>
            <w:tcMar>
              <w:top w:w="50" w:type="dxa"/>
              <w:left w:w="100" w:type="dxa"/>
            </w:tcMar>
            <w:vAlign w:val="center"/>
          </w:tcPr>
          <w:p w14:paraId="1A87622E" w14:textId="77777777" w:rsidR="00323729" w:rsidRDefault="00323729">
            <w:pPr>
              <w:spacing w:after="0"/>
              <w:ind w:left="135"/>
            </w:pPr>
          </w:p>
        </w:tc>
        <w:tc>
          <w:tcPr>
            <w:tcW w:w="1922" w:type="dxa"/>
            <w:tcMar>
              <w:top w:w="50" w:type="dxa"/>
              <w:left w:w="100" w:type="dxa"/>
            </w:tcMar>
            <w:vAlign w:val="center"/>
          </w:tcPr>
          <w:p w14:paraId="56CE33AF" w14:textId="77777777" w:rsidR="00323729" w:rsidRDefault="00323729">
            <w:pPr>
              <w:spacing w:after="0"/>
              <w:ind w:left="135"/>
            </w:pPr>
          </w:p>
        </w:tc>
      </w:tr>
      <w:tr w:rsidR="00323729" w14:paraId="4E7626FD" w14:textId="77777777">
        <w:trPr>
          <w:trHeight w:val="144"/>
          <w:tblCellSpacing w:w="0" w:type="dxa"/>
        </w:trPr>
        <w:tc>
          <w:tcPr>
            <w:tcW w:w="447" w:type="dxa"/>
            <w:tcMar>
              <w:top w:w="50" w:type="dxa"/>
              <w:left w:w="100" w:type="dxa"/>
            </w:tcMar>
            <w:vAlign w:val="center"/>
          </w:tcPr>
          <w:p w14:paraId="3817AA60" w14:textId="77777777" w:rsidR="00323729" w:rsidRDefault="00F8312D">
            <w:pPr>
              <w:spacing w:after="0"/>
            </w:pPr>
            <w:r>
              <w:rPr>
                <w:rFonts w:ascii="Times New Roman" w:hAnsi="Times New Roman"/>
                <w:color w:val="000000"/>
                <w:sz w:val="24"/>
              </w:rPr>
              <w:t>96</w:t>
            </w:r>
          </w:p>
        </w:tc>
        <w:tc>
          <w:tcPr>
            <w:tcW w:w="3461" w:type="dxa"/>
            <w:tcMar>
              <w:top w:w="50" w:type="dxa"/>
              <w:left w:w="100" w:type="dxa"/>
            </w:tcMar>
            <w:vAlign w:val="center"/>
          </w:tcPr>
          <w:p w14:paraId="7EEFFA9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Реальность и волшебство в </w:t>
            </w:r>
            <w:r w:rsidRPr="00F8312D">
              <w:rPr>
                <w:rFonts w:ascii="Times New Roman" w:hAnsi="Times New Roman"/>
                <w:color w:val="000000"/>
                <w:sz w:val="24"/>
                <w:lang w:val="ru-RU"/>
              </w:rPr>
              <w:lastRenderedPageBreak/>
              <w:t>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576D6B44"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BB8E5A6" w14:textId="77777777" w:rsidR="00323729" w:rsidRDefault="00323729">
            <w:pPr>
              <w:spacing w:after="0"/>
              <w:ind w:left="135"/>
              <w:jc w:val="center"/>
            </w:pPr>
          </w:p>
        </w:tc>
        <w:tc>
          <w:tcPr>
            <w:tcW w:w="1576" w:type="dxa"/>
            <w:tcMar>
              <w:top w:w="50" w:type="dxa"/>
              <w:left w:w="100" w:type="dxa"/>
            </w:tcMar>
            <w:vAlign w:val="center"/>
          </w:tcPr>
          <w:p w14:paraId="1F4ED1E5" w14:textId="77777777" w:rsidR="00323729" w:rsidRDefault="00323729">
            <w:pPr>
              <w:spacing w:after="0"/>
              <w:ind w:left="135"/>
              <w:jc w:val="center"/>
            </w:pPr>
          </w:p>
        </w:tc>
        <w:tc>
          <w:tcPr>
            <w:tcW w:w="1110" w:type="dxa"/>
            <w:tcMar>
              <w:top w:w="50" w:type="dxa"/>
              <w:left w:w="100" w:type="dxa"/>
            </w:tcMar>
            <w:vAlign w:val="center"/>
          </w:tcPr>
          <w:p w14:paraId="2DD707B3" w14:textId="77777777" w:rsidR="00323729" w:rsidRDefault="00323729">
            <w:pPr>
              <w:spacing w:after="0"/>
              <w:ind w:left="135"/>
            </w:pPr>
          </w:p>
        </w:tc>
        <w:tc>
          <w:tcPr>
            <w:tcW w:w="1922" w:type="dxa"/>
            <w:tcMar>
              <w:top w:w="50" w:type="dxa"/>
              <w:left w:w="100" w:type="dxa"/>
            </w:tcMar>
            <w:vAlign w:val="center"/>
          </w:tcPr>
          <w:p w14:paraId="2D4F18C6" w14:textId="77777777" w:rsidR="00323729" w:rsidRDefault="00323729">
            <w:pPr>
              <w:spacing w:after="0"/>
              <w:ind w:left="135"/>
            </w:pPr>
          </w:p>
        </w:tc>
      </w:tr>
      <w:tr w:rsidR="00323729" w14:paraId="6244ACDF" w14:textId="77777777">
        <w:trPr>
          <w:trHeight w:val="144"/>
          <w:tblCellSpacing w:w="0" w:type="dxa"/>
        </w:trPr>
        <w:tc>
          <w:tcPr>
            <w:tcW w:w="447" w:type="dxa"/>
            <w:tcMar>
              <w:top w:w="50" w:type="dxa"/>
              <w:left w:w="100" w:type="dxa"/>
            </w:tcMar>
            <w:vAlign w:val="center"/>
          </w:tcPr>
          <w:p w14:paraId="25C2A78E" w14:textId="77777777" w:rsidR="00323729" w:rsidRDefault="00F8312D">
            <w:pPr>
              <w:spacing w:after="0"/>
            </w:pPr>
            <w:r>
              <w:rPr>
                <w:rFonts w:ascii="Times New Roman" w:hAnsi="Times New Roman"/>
                <w:color w:val="000000"/>
                <w:sz w:val="24"/>
              </w:rPr>
              <w:t>97</w:t>
            </w:r>
          </w:p>
        </w:tc>
        <w:tc>
          <w:tcPr>
            <w:tcW w:w="3461" w:type="dxa"/>
            <w:tcMar>
              <w:top w:w="50" w:type="dxa"/>
              <w:left w:w="100" w:type="dxa"/>
            </w:tcMar>
            <w:vAlign w:val="center"/>
          </w:tcPr>
          <w:p w14:paraId="37A2BECA"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14:paraId="797E1AC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D73F5A" w14:textId="77777777" w:rsidR="00323729" w:rsidRDefault="00323729">
            <w:pPr>
              <w:spacing w:after="0"/>
              <w:ind w:left="135"/>
              <w:jc w:val="center"/>
            </w:pPr>
          </w:p>
        </w:tc>
        <w:tc>
          <w:tcPr>
            <w:tcW w:w="1576" w:type="dxa"/>
            <w:tcMar>
              <w:top w:w="50" w:type="dxa"/>
              <w:left w:w="100" w:type="dxa"/>
            </w:tcMar>
            <w:vAlign w:val="center"/>
          </w:tcPr>
          <w:p w14:paraId="5DA65CE6" w14:textId="77777777" w:rsidR="00323729" w:rsidRDefault="00323729">
            <w:pPr>
              <w:spacing w:after="0"/>
              <w:ind w:left="135"/>
              <w:jc w:val="center"/>
            </w:pPr>
          </w:p>
        </w:tc>
        <w:tc>
          <w:tcPr>
            <w:tcW w:w="1110" w:type="dxa"/>
            <w:tcMar>
              <w:top w:w="50" w:type="dxa"/>
              <w:left w:w="100" w:type="dxa"/>
            </w:tcMar>
            <w:vAlign w:val="center"/>
          </w:tcPr>
          <w:p w14:paraId="5246D179" w14:textId="77777777" w:rsidR="00323729" w:rsidRDefault="00323729">
            <w:pPr>
              <w:spacing w:after="0"/>
              <w:ind w:left="135"/>
            </w:pPr>
          </w:p>
        </w:tc>
        <w:tc>
          <w:tcPr>
            <w:tcW w:w="1922" w:type="dxa"/>
            <w:tcMar>
              <w:top w:w="50" w:type="dxa"/>
              <w:left w:w="100" w:type="dxa"/>
            </w:tcMar>
            <w:vAlign w:val="center"/>
          </w:tcPr>
          <w:p w14:paraId="01DEFAB5" w14:textId="77777777" w:rsidR="00323729" w:rsidRDefault="00323729">
            <w:pPr>
              <w:spacing w:after="0"/>
              <w:ind w:left="135"/>
            </w:pPr>
          </w:p>
        </w:tc>
      </w:tr>
      <w:tr w:rsidR="00323729" w14:paraId="1CD5FB24" w14:textId="77777777">
        <w:trPr>
          <w:trHeight w:val="144"/>
          <w:tblCellSpacing w:w="0" w:type="dxa"/>
        </w:trPr>
        <w:tc>
          <w:tcPr>
            <w:tcW w:w="447" w:type="dxa"/>
            <w:tcMar>
              <w:top w:w="50" w:type="dxa"/>
              <w:left w:w="100" w:type="dxa"/>
            </w:tcMar>
            <w:vAlign w:val="center"/>
          </w:tcPr>
          <w:p w14:paraId="7FA8CCEA" w14:textId="77777777" w:rsidR="00323729" w:rsidRDefault="00F8312D">
            <w:pPr>
              <w:spacing w:after="0"/>
            </w:pPr>
            <w:r>
              <w:rPr>
                <w:rFonts w:ascii="Times New Roman" w:hAnsi="Times New Roman"/>
                <w:color w:val="000000"/>
                <w:sz w:val="24"/>
              </w:rPr>
              <w:t>98</w:t>
            </w:r>
          </w:p>
        </w:tc>
        <w:tc>
          <w:tcPr>
            <w:tcW w:w="3461" w:type="dxa"/>
            <w:tcMar>
              <w:top w:w="50" w:type="dxa"/>
              <w:left w:w="100" w:type="dxa"/>
            </w:tcMar>
            <w:vAlign w:val="center"/>
          </w:tcPr>
          <w:p w14:paraId="09CA1F0D"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2A15FAE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467CAE" w14:textId="77777777" w:rsidR="00323729" w:rsidRDefault="00323729">
            <w:pPr>
              <w:spacing w:after="0"/>
              <w:ind w:left="135"/>
              <w:jc w:val="center"/>
            </w:pPr>
          </w:p>
        </w:tc>
        <w:tc>
          <w:tcPr>
            <w:tcW w:w="1576" w:type="dxa"/>
            <w:tcMar>
              <w:top w:w="50" w:type="dxa"/>
              <w:left w:w="100" w:type="dxa"/>
            </w:tcMar>
            <w:vAlign w:val="center"/>
          </w:tcPr>
          <w:p w14:paraId="3329EB1D" w14:textId="77777777" w:rsidR="00323729" w:rsidRDefault="00323729">
            <w:pPr>
              <w:spacing w:after="0"/>
              <w:ind w:left="135"/>
              <w:jc w:val="center"/>
            </w:pPr>
          </w:p>
        </w:tc>
        <w:tc>
          <w:tcPr>
            <w:tcW w:w="1110" w:type="dxa"/>
            <w:tcMar>
              <w:top w:w="50" w:type="dxa"/>
              <w:left w:w="100" w:type="dxa"/>
            </w:tcMar>
            <w:vAlign w:val="center"/>
          </w:tcPr>
          <w:p w14:paraId="6A2D9172" w14:textId="77777777" w:rsidR="00323729" w:rsidRDefault="00323729">
            <w:pPr>
              <w:spacing w:after="0"/>
              <w:ind w:left="135"/>
            </w:pPr>
          </w:p>
        </w:tc>
        <w:tc>
          <w:tcPr>
            <w:tcW w:w="1922" w:type="dxa"/>
            <w:tcMar>
              <w:top w:w="50" w:type="dxa"/>
              <w:left w:w="100" w:type="dxa"/>
            </w:tcMar>
            <w:vAlign w:val="center"/>
          </w:tcPr>
          <w:p w14:paraId="7131C16A" w14:textId="77777777" w:rsidR="00323729" w:rsidRDefault="00323729">
            <w:pPr>
              <w:spacing w:after="0"/>
              <w:ind w:left="135"/>
            </w:pPr>
          </w:p>
        </w:tc>
      </w:tr>
      <w:tr w:rsidR="00323729" w14:paraId="58A4BE23" w14:textId="77777777">
        <w:trPr>
          <w:trHeight w:val="144"/>
          <w:tblCellSpacing w:w="0" w:type="dxa"/>
        </w:trPr>
        <w:tc>
          <w:tcPr>
            <w:tcW w:w="447" w:type="dxa"/>
            <w:tcMar>
              <w:top w:w="50" w:type="dxa"/>
              <w:left w:w="100" w:type="dxa"/>
            </w:tcMar>
            <w:vAlign w:val="center"/>
          </w:tcPr>
          <w:p w14:paraId="581062D4" w14:textId="77777777" w:rsidR="00323729" w:rsidRDefault="00F8312D">
            <w:pPr>
              <w:spacing w:after="0"/>
            </w:pPr>
            <w:r>
              <w:rPr>
                <w:rFonts w:ascii="Times New Roman" w:hAnsi="Times New Roman"/>
                <w:color w:val="000000"/>
                <w:sz w:val="24"/>
              </w:rPr>
              <w:t>99</w:t>
            </w:r>
          </w:p>
        </w:tc>
        <w:tc>
          <w:tcPr>
            <w:tcW w:w="3461" w:type="dxa"/>
            <w:tcMar>
              <w:top w:w="50" w:type="dxa"/>
              <w:left w:w="100" w:type="dxa"/>
            </w:tcMar>
            <w:vAlign w:val="center"/>
          </w:tcPr>
          <w:p w14:paraId="07AC3530" w14:textId="77777777" w:rsidR="00323729" w:rsidRDefault="00F8312D">
            <w:pPr>
              <w:spacing w:after="0"/>
              <w:ind w:left="135"/>
            </w:pPr>
            <w:r w:rsidRPr="00F8312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14:paraId="74812191"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F19B2F" w14:textId="77777777" w:rsidR="00323729" w:rsidRDefault="00323729">
            <w:pPr>
              <w:spacing w:after="0"/>
              <w:ind w:left="135"/>
              <w:jc w:val="center"/>
            </w:pPr>
          </w:p>
        </w:tc>
        <w:tc>
          <w:tcPr>
            <w:tcW w:w="1576" w:type="dxa"/>
            <w:tcMar>
              <w:top w:w="50" w:type="dxa"/>
              <w:left w:w="100" w:type="dxa"/>
            </w:tcMar>
            <w:vAlign w:val="center"/>
          </w:tcPr>
          <w:p w14:paraId="07DB15F2" w14:textId="77777777" w:rsidR="00323729" w:rsidRDefault="00323729">
            <w:pPr>
              <w:spacing w:after="0"/>
              <w:ind w:left="135"/>
              <w:jc w:val="center"/>
            </w:pPr>
          </w:p>
        </w:tc>
        <w:tc>
          <w:tcPr>
            <w:tcW w:w="1110" w:type="dxa"/>
            <w:tcMar>
              <w:top w:w="50" w:type="dxa"/>
              <w:left w:w="100" w:type="dxa"/>
            </w:tcMar>
            <w:vAlign w:val="center"/>
          </w:tcPr>
          <w:p w14:paraId="7AE59D68" w14:textId="77777777" w:rsidR="00323729" w:rsidRDefault="00323729">
            <w:pPr>
              <w:spacing w:after="0"/>
              <w:ind w:left="135"/>
            </w:pPr>
          </w:p>
        </w:tc>
        <w:tc>
          <w:tcPr>
            <w:tcW w:w="1922" w:type="dxa"/>
            <w:tcMar>
              <w:top w:w="50" w:type="dxa"/>
              <w:left w:w="100" w:type="dxa"/>
            </w:tcMar>
            <w:vAlign w:val="center"/>
          </w:tcPr>
          <w:p w14:paraId="55D49D56" w14:textId="77777777" w:rsidR="00323729" w:rsidRDefault="00323729">
            <w:pPr>
              <w:spacing w:after="0"/>
              <w:ind w:left="135"/>
            </w:pPr>
          </w:p>
        </w:tc>
      </w:tr>
      <w:tr w:rsidR="00323729" w14:paraId="06A5C8F0" w14:textId="77777777">
        <w:trPr>
          <w:trHeight w:val="144"/>
          <w:tblCellSpacing w:w="0" w:type="dxa"/>
        </w:trPr>
        <w:tc>
          <w:tcPr>
            <w:tcW w:w="447" w:type="dxa"/>
            <w:tcMar>
              <w:top w:w="50" w:type="dxa"/>
              <w:left w:w="100" w:type="dxa"/>
            </w:tcMar>
            <w:vAlign w:val="center"/>
          </w:tcPr>
          <w:p w14:paraId="431F3302" w14:textId="77777777" w:rsidR="00323729" w:rsidRDefault="00F8312D">
            <w:pPr>
              <w:spacing w:after="0"/>
            </w:pPr>
            <w:r>
              <w:rPr>
                <w:rFonts w:ascii="Times New Roman" w:hAnsi="Times New Roman"/>
                <w:color w:val="000000"/>
                <w:sz w:val="24"/>
              </w:rPr>
              <w:t>100</w:t>
            </w:r>
          </w:p>
        </w:tc>
        <w:tc>
          <w:tcPr>
            <w:tcW w:w="3461" w:type="dxa"/>
            <w:tcMar>
              <w:top w:w="50" w:type="dxa"/>
              <w:left w:w="100" w:type="dxa"/>
            </w:tcMar>
            <w:vAlign w:val="center"/>
          </w:tcPr>
          <w:p w14:paraId="1EF4BBF4"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2DDB4C8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134BBA" w14:textId="77777777" w:rsidR="00323729" w:rsidRDefault="00323729">
            <w:pPr>
              <w:spacing w:after="0"/>
              <w:ind w:left="135"/>
              <w:jc w:val="center"/>
            </w:pPr>
          </w:p>
        </w:tc>
        <w:tc>
          <w:tcPr>
            <w:tcW w:w="1576" w:type="dxa"/>
            <w:tcMar>
              <w:top w:w="50" w:type="dxa"/>
              <w:left w:w="100" w:type="dxa"/>
            </w:tcMar>
            <w:vAlign w:val="center"/>
          </w:tcPr>
          <w:p w14:paraId="6C4D0E5C" w14:textId="77777777" w:rsidR="00323729" w:rsidRDefault="00323729">
            <w:pPr>
              <w:spacing w:after="0"/>
              <w:ind w:left="135"/>
              <w:jc w:val="center"/>
            </w:pPr>
          </w:p>
        </w:tc>
        <w:tc>
          <w:tcPr>
            <w:tcW w:w="1110" w:type="dxa"/>
            <w:tcMar>
              <w:top w:w="50" w:type="dxa"/>
              <w:left w:w="100" w:type="dxa"/>
            </w:tcMar>
            <w:vAlign w:val="center"/>
          </w:tcPr>
          <w:p w14:paraId="632CDFEC" w14:textId="77777777" w:rsidR="00323729" w:rsidRDefault="00323729">
            <w:pPr>
              <w:spacing w:after="0"/>
              <w:ind w:left="135"/>
            </w:pPr>
          </w:p>
        </w:tc>
        <w:tc>
          <w:tcPr>
            <w:tcW w:w="1922" w:type="dxa"/>
            <w:tcMar>
              <w:top w:w="50" w:type="dxa"/>
              <w:left w:w="100" w:type="dxa"/>
            </w:tcMar>
            <w:vAlign w:val="center"/>
          </w:tcPr>
          <w:p w14:paraId="4B974E5B" w14:textId="77777777" w:rsidR="00323729" w:rsidRDefault="00323729">
            <w:pPr>
              <w:spacing w:after="0"/>
              <w:ind w:left="135"/>
            </w:pPr>
          </w:p>
        </w:tc>
      </w:tr>
      <w:tr w:rsidR="00323729" w14:paraId="09F9140A" w14:textId="77777777">
        <w:trPr>
          <w:trHeight w:val="144"/>
          <w:tblCellSpacing w:w="0" w:type="dxa"/>
        </w:trPr>
        <w:tc>
          <w:tcPr>
            <w:tcW w:w="447" w:type="dxa"/>
            <w:tcMar>
              <w:top w:w="50" w:type="dxa"/>
              <w:left w:w="100" w:type="dxa"/>
            </w:tcMar>
            <w:vAlign w:val="center"/>
          </w:tcPr>
          <w:p w14:paraId="211A446E" w14:textId="77777777" w:rsidR="00323729" w:rsidRDefault="00F8312D">
            <w:pPr>
              <w:spacing w:after="0"/>
            </w:pPr>
            <w:r>
              <w:rPr>
                <w:rFonts w:ascii="Times New Roman" w:hAnsi="Times New Roman"/>
                <w:color w:val="000000"/>
                <w:sz w:val="24"/>
              </w:rPr>
              <w:t>101</w:t>
            </w:r>
          </w:p>
        </w:tc>
        <w:tc>
          <w:tcPr>
            <w:tcW w:w="3461" w:type="dxa"/>
            <w:tcMar>
              <w:top w:w="50" w:type="dxa"/>
              <w:left w:w="100" w:type="dxa"/>
            </w:tcMar>
            <w:vAlign w:val="center"/>
          </w:tcPr>
          <w:p w14:paraId="07BFEE01" w14:textId="77777777" w:rsidR="00323729" w:rsidRPr="00F8312D" w:rsidRDefault="00F8312D">
            <w:pPr>
              <w:spacing w:after="0"/>
              <w:ind w:left="135"/>
              <w:rPr>
                <w:lang w:val="ru-RU"/>
              </w:rPr>
            </w:pPr>
            <w:r w:rsidRPr="00F8312D">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691A5F1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C02265" w14:textId="77777777" w:rsidR="00323729" w:rsidRDefault="00323729">
            <w:pPr>
              <w:spacing w:after="0"/>
              <w:ind w:left="135"/>
              <w:jc w:val="center"/>
            </w:pPr>
          </w:p>
        </w:tc>
        <w:tc>
          <w:tcPr>
            <w:tcW w:w="1576" w:type="dxa"/>
            <w:tcMar>
              <w:top w:w="50" w:type="dxa"/>
              <w:left w:w="100" w:type="dxa"/>
            </w:tcMar>
            <w:vAlign w:val="center"/>
          </w:tcPr>
          <w:p w14:paraId="6CF45960" w14:textId="77777777" w:rsidR="00323729" w:rsidRDefault="00323729">
            <w:pPr>
              <w:spacing w:after="0"/>
              <w:ind w:left="135"/>
              <w:jc w:val="center"/>
            </w:pPr>
          </w:p>
        </w:tc>
        <w:tc>
          <w:tcPr>
            <w:tcW w:w="1110" w:type="dxa"/>
            <w:tcMar>
              <w:top w:w="50" w:type="dxa"/>
              <w:left w:w="100" w:type="dxa"/>
            </w:tcMar>
            <w:vAlign w:val="center"/>
          </w:tcPr>
          <w:p w14:paraId="7515AC29" w14:textId="77777777" w:rsidR="00323729" w:rsidRDefault="00323729">
            <w:pPr>
              <w:spacing w:after="0"/>
              <w:ind w:left="135"/>
            </w:pPr>
          </w:p>
        </w:tc>
        <w:tc>
          <w:tcPr>
            <w:tcW w:w="1922" w:type="dxa"/>
            <w:tcMar>
              <w:top w:w="50" w:type="dxa"/>
              <w:left w:w="100" w:type="dxa"/>
            </w:tcMar>
            <w:vAlign w:val="center"/>
          </w:tcPr>
          <w:p w14:paraId="5B7A9D80" w14:textId="77777777" w:rsidR="00323729" w:rsidRDefault="00323729">
            <w:pPr>
              <w:spacing w:after="0"/>
              <w:ind w:left="135"/>
            </w:pPr>
          </w:p>
        </w:tc>
      </w:tr>
      <w:tr w:rsidR="00323729" w14:paraId="5AEBB510" w14:textId="77777777">
        <w:trPr>
          <w:trHeight w:val="144"/>
          <w:tblCellSpacing w:w="0" w:type="dxa"/>
        </w:trPr>
        <w:tc>
          <w:tcPr>
            <w:tcW w:w="447" w:type="dxa"/>
            <w:tcMar>
              <w:top w:w="50" w:type="dxa"/>
              <w:left w:w="100" w:type="dxa"/>
            </w:tcMar>
            <w:vAlign w:val="center"/>
          </w:tcPr>
          <w:p w14:paraId="3382839F" w14:textId="77777777" w:rsidR="00323729" w:rsidRDefault="00F8312D">
            <w:pPr>
              <w:spacing w:after="0"/>
            </w:pPr>
            <w:r>
              <w:rPr>
                <w:rFonts w:ascii="Times New Roman" w:hAnsi="Times New Roman"/>
                <w:color w:val="000000"/>
                <w:sz w:val="24"/>
              </w:rPr>
              <w:t>102</w:t>
            </w:r>
          </w:p>
        </w:tc>
        <w:tc>
          <w:tcPr>
            <w:tcW w:w="3461" w:type="dxa"/>
            <w:tcMar>
              <w:top w:w="50" w:type="dxa"/>
              <w:left w:w="100" w:type="dxa"/>
            </w:tcMar>
            <w:vAlign w:val="center"/>
          </w:tcPr>
          <w:p w14:paraId="3100493F" w14:textId="77777777" w:rsidR="00323729" w:rsidRDefault="00F8312D">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14:paraId="7306D199"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A3C102" w14:textId="77777777" w:rsidR="00323729" w:rsidRDefault="00323729">
            <w:pPr>
              <w:spacing w:after="0"/>
              <w:ind w:left="135"/>
              <w:jc w:val="center"/>
            </w:pPr>
          </w:p>
        </w:tc>
        <w:tc>
          <w:tcPr>
            <w:tcW w:w="1576" w:type="dxa"/>
            <w:tcMar>
              <w:top w:w="50" w:type="dxa"/>
              <w:left w:w="100" w:type="dxa"/>
            </w:tcMar>
            <w:vAlign w:val="center"/>
          </w:tcPr>
          <w:p w14:paraId="10304F42" w14:textId="77777777" w:rsidR="00323729" w:rsidRDefault="00323729">
            <w:pPr>
              <w:spacing w:after="0"/>
              <w:ind w:left="135"/>
              <w:jc w:val="center"/>
            </w:pPr>
          </w:p>
        </w:tc>
        <w:tc>
          <w:tcPr>
            <w:tcW w:w="1110" w:type="dxa"/>
            <w:tcMar>
              <w:top w:w="50" w:type="dxa"/>
              <w:left w:w="100" w:type="dxa"/>
            </w:tcMar>
            <w:vAlign w:val="center"/>
          </w:tcPr>
          <w:p w14:paraId="285D4F2D" w14:textId="77777777" w:rsidR="00323729" w:rsidRDefault="00323729">
            <w:pPr>
              <w:spacing w:after="0"/>
              <w:ind w:left="135"/>
            </w:pPr>
          </w:p>
        </w:tc>
        <w:tc>
          <w:tcPr>
            <w:tcW w:w="1922" w:type="dxa"/>
            <w:tcMar>
              <w:top w:w="50" w:type="dxa"/>
              <w:left w:w="100" w:type="dxa"/>
            </w:tcMar>
            <w:vAlign w:val="center"/>
          </w:tcPr>
          <w:p w14:paraId="1EB32DAB" w14:textId="77777777" w:rsidR="00323729" w:rsidRDefault="00323729">
            <w:pPr>
              <w:spacing w:after="0"/>
              <w:ind w:left="135"/>
            </w:pPr>
          </w:p>
        </w:tc>
      </w:tr>
      <w:tr w:rsidR="00323729" w14:paraId="3F15D7E0" w14:textId="77777777">
        <w:trPr>
          <w:trHeight w:val="144"/>
          <w:tblCellSpacing w:w="0" w:type="dxa"/>
        </w:trPr>
        <w:tc>
          <w:tcPr>
            <w:tcW w:w="447" w:type="dxa"/>
            <w:tcMar>
              <w:top w:w="50" w:type="dxa"/>
              <w:left w:w="100" w:type="dxa"/>
            </w:tcMar>
            <w:vAlign w:val="center"/>
          </w:tcPr>
          <w:p w14:paraId="1F8E0CA4" w14:textId="77777777" w:rsidR="00323729" w:rsidRDefault="00F8312D">
            <w:pPr>
              <w:spacing w:after="0"/>
            </w:pPr>
            <w:r>
              <w:rPr>
                <w:rFonts w:ascii="Times New Roman" w:hAnsi="Times New Roman"/>
                <w:color w:val="000000"/>
                <w:sz w:val="24"/>
              </w:rPr>
              <w:t>103</w:t>
            </w:r>
          </w:p>
        </w:tc>
        <w:tc>
          <w:tcPr>
            <w:tcW w:w="3461" w:type="dxa"/>
            <w:tcMar>
              <w:top w:w="50" w:type="dxa"/>
              <w:left w:w="100" w:type="dxa"/>
            </w:tcMar>
            <w:vAlign w:val="center"/>
          </w:tcPr>
          <w:p w14:paraId="2787C3A6"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14:paraId="1E69898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CCD74E" w14:textId="77777777" w:rsidR="00323729" w:rsidRDefault="00323729">
            <w:pPr>
              <w:spacing w:after="0"/>
              <w:ind w:left="135"/>
              <w:jc w:val="center"/>
            </w:pPr>
          </w:p>
        </w:tc>
        <w:tc>
          <w:tcPr>
            <w:tcW w:w="1576" w:type="dxa"/>
            <w:tcMar>
              <w:top w:w="50" w:type="dxa"/>
              <w:left w:w="100" w:type="dxa"/>
            </w:tcMar>
            <w:vAlign w:val="center"/>
          </w:tcPr>
          <w:p w14:paraId="3A6CA314" w14:textId="77777777" w:rsidR="00323729" w:rsidRDefault="00323729">
            <w:pPr>
              <w:spacing w:after="0"/>
              <w:ind w:left="135"/>
              <w:jc w:val="center"/>
            </w:pPr>
          </w:p>
        </w:tc>
        <w:tc>
          <w:tcPr>
            <w:tcW w:w="1110" w:type="dxa"/>
            <w:tcMar>
              <w:top w:w="50" w:type="dxa"/>
              <w:left w:w="100" w:type="dxa"/>
            </w:tcMar>
            <w:vAlign w:val="center"/>
          </w:tcPr>
          <w:p w14:paraId="74B904A3" w14:textId="77777777" w:rsidR="00323729" w:rsidRDefault="00323729">
            <w:pPr>
              <w:spacing w:after="0"/>
              <w:ind w:left="135"/>
            </w:pPr>
          </w:p>
        </w:tc>
        <w:tc>
          <w:tcPr>
            <w:tcW w:w="1922" w:type="dxa"/>
            <w:tcMar>
              <w:top w:w="50" w:type="dxa"/>
              <w:left w:w="100" w:type="dxa"/>
            </w:tcMar>
            <w:vAlign w:val="center"/>
          </w:tcPr>
          <w:p w14:paraId="78F3E144" w14:textId="77777777" w:rsidR="00323729" w:rsidRDefault="00323729">
            <w:pPr>
              <w:spacing w:after="0"/>
              <w:ind w:left="135"/>
            </w:pPr>
          </w:p>
        </w:tc>
      </w:tr>
      <w:tr w:rsidR="00323729" w14:paraId="4039BF10" w14:textId="77777777">
        <w:trPr>
          <w:trHeight w:val="144"/>
          <w:tblCellSpacing w:w="0" w:type="dxa"/>
        </w:trPr>
        <w:tc>
          <w:tcPr>
            <w:tcW w:w="447" w:type="dxa"/>
            <w:tcMar>
              <w:top w:w="50" w:type="dxa"/>
              <w:left w:w="100" w:type="dxa"/>
            </w:tcMar>
            <w:vAlign w:val="center"/>
          </w:tcPr>
          <w:p w14:paraId="4407950D" w14:textId="77777777" w:rsidR="00323729" w:rsidRDefault="00F8312D">
            <w:pPr>
              <w:spacing w:after="0"/>
            </w:pPr>
            <w:r>
              <w:rPr>
                <w:rFonts w:ascii="Times New Roman" w:hAnsi="Times New Roman"/>
                <w:color w:val="000000"/>
                <w:sz w:val="24"/>
              </w:rPr>
              <w:t>104</w:t>
            </w:r>
          </w:p>
        </w:tc>
        <w:tc>
          <w:tcPr>
            <w:tcW w:w="3461" w:type="dxa"/>
            <w:tcMar>
              <w:top w:w="50" w:type="dxa"/>
              <w:left w:w="100" w:type="dxa"/>
            </w:tcMar>
            <w:vAlign w:val="center"/>
          </w:tcPr>
          <w:p w14:paraId="71EDE40B" w14:textId="77777777" w:rsidR="00323729" w:rsidRPr="00F8312D" w:rsidRDefault="00F8312D">
            <w:pPr>
              <w:spacing w:after="0"/>
              <w:ind w:left="135"/>
              <w:rPr>
                <w:lang w:val="ru-RU"/>
              </w:rPr>
            </w:pPr>
            <w:r w:rsidRPr="00F8312D">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14:paraId="4E526F6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88DAE6" w14:textId="77777777" w:rsidR="00323729" w:rsidRDefault="00323729">
            <w:pPr>
              <w:spacing w:after="0"/>
              <w:ind w:left="135"/>
              <w:jc w:val="center"/>
            </w:pPr>
          </w:p>
        </w:tc>
        <w:tc>
          <w:tcPr>
            <w:tcW w:w="1576" w:type="dxa"/>
            <w:tcMar>
              <w:top w:w="50" w:type="dxa"/>
              <w:left w:w="100" w:type="dxa"/>
            </w:tcMar>
            <w:vAlign w:val="center"/>
          </w:tcPr>
          <w:p w14:paraId="5C427588" w14:textId="77777777" w:rsidR="00323729" w:rsidRDefault="00323729">
            <w:pPr>
              <w:spacing w:after="0"/>
              <w:ind w:left="135"/>
              <w:jc w:val="center"/>
            </w:pPr>
          </w:p>
        </w:tc>
        <w:tc>
          <w:tcPr>
            <w:tcW w:w="1110" w:type="dxa"/>
            <w:tcMar>
              <w:top w:w="50" w:type="dxa"/>
              <w:left w:w="100" w:type="dxa"/>
            </w:tcMar>
            <w:vAlign w:val="center"/>
          </w:tcPr>
          <w:p w14:paraId="7CA3C349" w14:textId="77777777" w:rsidR="00323729" w:rsidRDefault="00323729">
            <w:pPr>
              <w:spacing w:after="0"/>
              <w:ind w:left="135"/>
            </w:pPr>
          </w:p>
        </w:tc>
        <w:tc>
          <w:tcPr>
            <w:tcW w:w="1922" w:type="dxa"/>
            <w:tcMar>
              <w:top w:w="50" w:type="dxa"/>
              <w:left w:w="100" w:type="dxa"/>
            </w:tcMar>
            <w:vAlign w:val="center"/>
          </w:tcPr>
          <w:p w14:paraId="3187C267" w14:textId="77777777" w:rsidR="00323729" w:rsidRDefault="00323729">
            <w:pPr>
              <w:spacing w:after="0"/>
              <w:ind w:left="135"/>
            </w:pPr>
          </w:p>
        </w:tc>
      </w:tr>
      <w:tr w:rsidR="00323729" w14:paraId="0DA0428A" w14:textId="77777777">
        <w:trPr>
          <w:trHeight w:val="144"/>
          <w:tblCellSpacing w:w="0" w:type="dxa"/>
        </w:trPr>
        <w:tc>
          <w:tcPr>
            <w:tcW w:w="447" w:type="dxa"/>
            <w:tcMar>
              <w:top w:w="50" w:type="dxa"/>
              <w:left w:w="100" w:type="dxa"/>
            </w:tcMar>
            <w:vAlign w:val="center"/>
          </w:tcPr>
          <w:p w14:paraId="026393E5" w14:textId="77777777" w:rsidR="00323729" w:rsidRDefault="00F8312D">
            <w:pPr>
              <w:spacing w:after="0"/>
            </w:pPr>
            <w:r>
              <w:rPr>
                <w:rFonts w:ascii="Times New Roman" w:hAnsi="Times New Roman"/>
                <w:color w:val="000000"/>
                <w:sz w:val="24"/>
              </w:rPr>
              <w:lastRenderedPageBreak/>
              <w:t>105</w:t>
            </w:r>
          </w:p>
        </w:tc>
        <w:tc>
          <w:tcPr>
            <w:tcW w:w="3461" w:type="dxa"/>
            <w:tcMar>
              <w:top w:w="50" w:type="dxa"/>
              <w:left w:w="100" w:type="dxa"/>
            </w:tcMar>
            <w:vAlign w:val="center"/>
          </w:tcPr>
          <w:p w14:paraId="412D6BD1" w14:textId="77777777" w:rsidR="00323729" w:rsidRPr="00F8312D" w:rsidRDefault="00F8312D">
            <w:pPr>
              <w:spacing w:after="0"/>
              <w:ind w:left="135"/>
              <w:rPr>
                <w:lang w:val="ru-RU"/>
              </w:rPr>
            </w:pPr>
            <w:r w:rsidRPr="00F8312D">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w:t>
            </w:r>
          </w:p>
        </w:tc>
        <w:tc>
          <w:tcPr>
            <w:tcW w:w="783" w:type="dxa"/>
            <w:tcMar>
              <w:top w:w="50" w:type="dxa"/>
              <w:left w:w="100" w:type="dxa"/>
            </w:tcMar>
            <w:vAlign w:val="center"/>
          </w:tcPr>
          <w:p w14:paraId="068E108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1D3FEC" w14:textId="77777777" w:rsidR="00323729" w:rsidRDefault="00323729">
            <w:pPr>
              <w:spacing w:after="0"/>
              <w:ind w:left="135"/>
              <w:jc w:val="center"/>
            </w:pPr>
          </w:p>
        </w:tc>
        <w:tc>
          <w:tcPr>
            <w:tcW w:w="1576" w:type="dxa"/>
            <w:tcMar>
              <w:top w:w="50" w:type="dxa"/>
              <w:left w:w="100" w:type="dxa"/>
            </w:tcMar>
            <w:vAlign w:val="center"/>
          </w:tcPr>
          <w:p w14:paraId="642A06A4" w14:textId="77777777" w:rsidR="00323729" w:rsidRDefault="00323729">
            <w:pPr>
              <w:spacing w:after="0"/>
              <w:ind w:left="135"/>
              <w:jc w:val="center"/>
            </w:pPr>
          </w:p>
        </w:tc>
        <w:tc>
          <w:tcPr>
            <w:tcW w:w="1110" w:type="dxa"/>
            <w:tcMar>
              <w:top w:w="50" w:type="dxa"/>
              <w:left w:w="100" w:type="dxa"/>
            </w:tcMar>
            <w:vAlign w:val="center"/>
          </w:tcPr>
          <w:p w14:paraId="3B4DAD7A" w14:textId="77777777" w:rsidR="00323729" w:rsidRDefault="00323729">
            <w:pPr>
              <w:spacing w:after="0"/>
              <w:ind w:left="135"/>
            </w:pPr>
          </w:p>
        </w:tc>
        <w:tc>
          <w:tcPr>
            <w:tcW w:w="1922" w:type="dxa"/>
            <w:tcMar>
              <w:top w:w="50" w:type="dxa"/>
              <w:left w:w="100" w:type="dxa"/>
            </w:tcMar>
            <w:vAlign w:val="center"/>
          </w:tcPr>
          <w:p w14:paraId="2E04EA60" w14:textId="77777777" w:rsidR="00323729" w:rsidRDefault="00323729">
            <w:pPr>
              <w:spacing w:after="0"/>
              <w:ind w:left="135"/>
            </w:pPr>
          </w:p>
        </w:tc>
      </w:tr>
      <w:tr w:rsidR="00323729" w14:paraId="05DD6535" w14:textId="77777777">
        <w:trPr>
          <w:trHeight w:val="144"/>
          <w:tblCellSpacing w:w="0" w:type="dxa"/>
        </w:trPr>
        <w:tc>
          <w:tcPr>
            <w:tcW w:w="447" w:type="dxa"/>
            <w:tcMar>
              <w:top w:w="50" w:type="dxa"/>
              <w:left w:w="100" w:type="dxa"/>
            </w:tcMar>
            <w:vAlign w:val="center"/>
          </w:tcPr>
          <w:p w14:paraId="58255D8E" w14:textId="77777777" w:rsidR="00323729" w:rsidRDefault="00F8312D">
            <w:pPr>
              <w:spacing w:after="0"/>
            </w:pPr>
            <w:r>
              <w:rPr>
                <w:rFonts w:ascii="Times New Roman" w:hAnsi="Times New Roman"/>
                <w:color w:val="000000"/>
                <w:sz w:val="24"/>
              </w:rPr>
              <w:t>106</w:t>
            </w:r>
          </w:p>
        </w:tc>
        <w:tc>
          <w:tcPr>
            <w:tcW w:w="3461" w:type="dxa"/>
            <w:tcMar>
              <w:top w:w="50" w:type="dxa"/>
              <w:left w:w="100" w:type="dxa"/>
            </w:tcMar>
            <w:vAlign w:val="center"/>
          </w:tcPr>
          <w:p w14:paraId="2C82FDFC"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3856678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CE0AEB" w14:textId="77777777" w:rsidR="00323729" w:rsidRDefault="00323729">
            <w:pPr>
              <w:spacing w:after="0"/>
              <w:ind w:left="135"/>
              <w:jc w:val="center"/>
            </w:pPr>
          </w:p>
        </w:tc>
        <w:tc>
          <w:tcPr>
            <w:tcW w:w="1576" w:type="dxa"/>
            <w:tcMar>
              <w:top w:w="50" w:type="dxa"/>
              <w:left w:w="100" w:type="dxa"/>
            </w:tcMar>
            <w:vAlign w:val="center"/>
          </w:tcPr>
          <w:p w14:paraId="2C85BCA7" w14:textId="77777777" w:rsidR="00323729" w:rsidRDefault="00323729">
            <w:pPr>
              <w:spacing w:after="0"/>
              <w:ind w:left="135"/>
              <w:jc w:val="center"/>
            </w:pPr>
          </w:p>
        </w:tc>
        <w:tc>
          <w:tcPr>
            <w:tcW w:w="1110" w:type="dxa"/>
            <w:tcMar>
              <w:top w:w="50" w:type="dxa"/>
              <w:left w:w="100" w:type="dxa"/>
            </w:tcMar>
            <w:vAlign w:val="center"/>
          </w:tcPr>
          <w:p w14:paraId="21A31FFF" w14:textId="77777777" w:rsidR="00323729" w:rsidRDefault="00323729">
            <w:pPr>
              <w:spacing w:after="0"/>
              <w:ind w:left="135"/>
            </w:pPr>
          </w:p>
        </w:tc>
        <w:tc>
          <w:tcPr>
            <w:tcW w:w="1922" w:type="dxa"/>
            <w:tcMar>
              <w:top w:w="50" w:type="dxa"/>
              <w:left w:w="100" w:type="dxa"/>
            </w:tcMar>
            <w:vAlign w:val="center"/>
          </w:tcPr>
          <w:p w14:paraId="0A0F3E80" w14:textId="77777777" w:rsidR="00323729" w:rsidRDefault="00323729">
            <w:pPr>
              <w:spacing w:after="0"/>
              <w:ind w:left="135"/>
            </w:pPr>
          </w:p>
        </w:tc>
      </w:tr>
      <w:tr w:rsidR="00323729" w14:paraId="37AE8D48" w14:textId="77777777">
        <w:trPr>
          <w:trHeight w:val="144"/>
          <w:tblCellSpacing w:w="0" w:type="dxa"/>
        </w:trPr>
        <w:tc>
          <w:tcPr>
            <w:tcW w:w="447" w:type="dxa"/>
            <w:tcMar>
              <w:top w:w="50" w:type="dxa"/>
              <w:left w:w="100" w:type="dxa"/>
            </w:tcMar>
            <w:vAlign w:val="center"/>
          </w:tcPr>
          <w:p w14:paraId="19805848" w14:textId="77777777" w:rsidR="00323729" w:rsidRDefault="00F8312D">
            <w:pPr>
              <w:spacing w:after="0"/>
            </w:pPr>
            <w:r>
              <w:rPr>
                <w:rFonts w:ascii="Times New Roman" w:hAnsi="Times New Roman"/>
                <w:color w:val="000000"/>
                <w:sz w:val="24"/>
              </w:rPr>
              <w:t>107</w:t>
            </w:r>
          </w:p>
        </w:tc>
        <w:tc>
          <w:tcPr>
            <w:tcW w:w="3461" w:type="dxa"/>
            <w:tcMar>
              <w:top w:w="50" w:type="dxa"/>
              <w:left w:w="100" w:type="dxa"/>
            </w:tcMar>
            <w:vAlign w:val="center"/>
          </w:tcPr>
          <w:p w14:paraId="6BC77435" w14:textId="77777777" w:rsidR="00323729" w:rsidRPr="00F8312D" w:rsidRDefault="00F8312D">
            <w:pPr>
              <w:spacing w:after="0"/>
              <w:ind w:left="135"/>
              <w:rPr>
                <w:lang w:val="ru-RU"/>
              </w:rPr>
            </w:pPr>
            <w:r w:rsidRPr="00F8312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5DC1FBF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ECA738" w14:textId="77777777" w:rsidR="00323729" w:rsidRDefault="00323729">
            <w:pPr>
              <w:spacing w:after="0"/>
              <w:ind w:left="135"/>
              <w:jc w:val="center"/>
            </w:pPr>
          </w:p>
        </w:tc>
        <w:tc>
          <w:tcPr>
            <w:tcW w:w="1576" w:type="dxa"/>
            <w:tcMar>
              <w:top w:w="50" w:type="dxa"/>
              <w:left w:w="100" w:type="dxa"/>
            </w:tcMar>
            <w:vAlign w:val="center"/>
          </w:tcPr>
          <w:p w14:paraId="12D803C9" w14:textId="77777777" w:rsidR="00323729" w:rsidRDefault="00323729">
            <w:pPr>
              <w:spacing w:after="0"/>
              <w:ind w:left="135"/>
              <w:jc w:val="center"/>
            </w:pPr>
          </w:p>
        </w:tc>
        <w:tc>
          <w:tcPr>
            <w:tcW w:w="1110" w:type="dxa"/>
            <w:tcMar>
              <w:top w:w="50" w:type="dxa"/>
              <w:left w:w="100" w:type="dxa"/>
            </w:tcMar>
            <w:vAlign w:val="center"/>
          </w:tcPr>
          <w:p w14:paraId="0415F3FD" w14:textId="77777777" w:rsidR="00323729" w:rsidRDefault="00323729">
            <w:pPr>
              <w:spacing w:after="0"/>
              <w:ind w:left="135"/>
            </w:pPr>
          </w:p>
        </w:tc>
        <w:tc>
          <w:tcPr>
            <w:tcW w:w="1922" w:type="dxa"/>
            <w:tcMar>
              <w:top w:w="50" w:type="dxa"/>
              <w:left w:w="100" w:type="dxa"/>
            </w:tcMar>
            <w:vAlign w:val="center"/>
          </w:tcPr>
          <w:p w14:paraId="593DECB4" w14:textId="77777777" w:rsidR="00323729" w:rsidRDefault="00323729">
            <w:pPr>
              <w:spacing w:after="0"/>
              <w:ind w:left="135"/>
            </w:pPr>
          </w:p>
        </w:tc>
      </w:tr>
      <w:tr w:rsidR="00323729" w14:paraId="32C049CA" w14:textId="77777777">
        <w:trPr>
          <w:trHeight w:val="144"/>
          <w:tblCellSpacing w:w="0" w:type="dxa"/>
        </w:trPr>
        <w:tc>
          <w:tcPr>
            <w:tcW w:w="447" w:type="dxa"/>
            <w:tcMar>
              <w:top w:w="50" w:type="dxa"/>
              <w:left w:w="100" w:type="dxa"/>
            </w:tcMar>
            <w:vAlign w:val="center"/>
          </w:tcPr>
          <w:p w14:paraId="3E6EDF78" w14:textId="77777777" w:rsidR="00323729" w:rsidRDefault="00F8312D">
            <w:pPr>
              <w:spacing w:after="0"/>
            </w:pPr>
            <w:r>
              <w:rPr>
                <w:rFonts w:ascii="Times New Roman" w:hAnsi="Times New Roman"/>
                <w:color w:val="000000"/>
                <w:sz w:val="24"/>
              </w:rPr>
              <w:t>108</w:t>
            </w:r>
          </w:p>
        </w:tc>
        <w:tc>
          <w:tcPr>
            <w:tcW w:w="3461" w:type="dxa"/>
            <w:tcMar>
              <w:top w:w="50" w:type="dxa"/>
              <w:left w:w="100" w:type="dxa"/>
            </w:tcMar>
            <w:vAlign w:val="center"/>
          </w:tcPr>
          <w:p w14:paraId="3E7FD00B" w14:textId="77777777" w:rsidR="00323729" w:rsidRPr="00F8312D" w:rsidRDefault="00F8312D">
            <w:pPr>
              <w:spacing w:after="0"/>
              <w:ind w:left="135"/>
              <w:rPr>
                <w:lang w:val="ru-RU"/>
              </w:rPr>
            </w:pPr>
            <w:r w:rsidRPr="00F8312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485CFA7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021B46" w14:textId="77777777" w:rsidR="00323729" w:rsidRDefault="00323729">
            <w:pPr>
              <w:spacing w:after="0"/>
              <w:ind w:left="135"/>
              <w:jc w:val="center"/>
            </w:pPr>
          </w:p>
        </w:tc>
        <w:tc>
          <w:tcPr>
            <w:tcW w:w="1576" w:type="dxa"/>
            <w:tcMar>
              <w:top w:w="50" w:type="dxa"/>
              <w:left w:w="100" w:type="dxa"/>
            </w:tcMar>
            <w:vAlign w:val="center"/>
          </w:tcPr>
          <w:p w14:paraId="15DD1710" w14:textId="77777777" w:rsidR="00323729" w:rsidRDefault="00323729">
            <w:pPr>
              <w:spacing w:after="0"/>
              <w:ind w:left="135"/>
              <w:jc w:val="center"/>
            </w:pPr>
          </w:p>
        </w:tc>
        <w:tc>
          <w:tcPr>
            <w:tcW w:w="1110" w:type="dxa"/>
            <w:tcMar>
              <w:top w:w="50" w:type="dxa"/>
              <w:left w:w="100" w:type="dxa"/>
            </w:tcMar>
            <w:vAlign w:val="center"/>
          </w:tcPr>
          <w:p w14:paraId="5DCA70FD" w14:textId="77777777" w:rsidR="00323729" w:rsidRDefault="00323729">
            <w:pPr>
              <w:spacing w:after="0"/>
              <w:ind w:left="135"/>
            </w:pPr>
          </w:p>
        </w:tc>
        <w:tc>
          <w:tcPr>
            <w:tcW w:w="1922" w:type="dxa"/>
            <w:tcMar>
              <w:top w:w="50" w:type="dxa"/>
              <w:left w:w="100" w:type="dxa"/>
            </w:tcMar>
            <w:vAlign w:val="center"/>
          </w:tcPr>
          <w:p w14:paraId="3A5D923F" w14:textId="77777777" w:rsidR="00323729" w:rsidRDefault="00323729">
            <w:pPr>
              <w:spacing w:after="0"/>
              <w:ind w:left="135"/>
            </w:pPr>
          </w:p>
        </w:tc>
      </w:tr>
      <w:tr w:rsidR="00323729" w14:paraId="362BEF12" w14:textId="77777777">
        <w:trPr>
          <w:trHeight w:val="144"/>
          <w:tblCellSpacing w:w="0" w:type="dxa"/>
        </w:trPr>
        <w:tc>
          <w:tcPr>
            <w:tcW w:w="447" w:type="dxa"/>
            <w:tcMar>
              <w:top w:w="50" w:type="dxa"/>
              <w:left w:w="100" w:type="dxa"/>
            </w:tcMar>
            <w:vAlign w:val="center"/>
          </w:tcPr>
          <w:p w14:paraId="15DB8820" w14:textId="77777777" w:rsidR="00323729" w:rsidRDefault="00F8312D">
            <w:pPr>
              <w:spacing w:after="0"/>
            </w:pPr>
            <w:r>
              <w:rPr>
                <w:rFonts w:ascii="Times New Roman" w:hAnsi="Times New Roman"/>
                <w:color w:val="000000"/>
                <w:sz w:val="24"/>
              </w:rPr>
              <w:t>109</w:t>
            </w:r>
          </w:p>
        </w:tc>
        <w:tc>
          <w:tcPr>
            <w:tcW w:w="3461" w:type="dxa"/>
            <w:tcMar>
              <w:top w:w="50" w:type="dxa"/>
              <w:left w:w="100" w:type="dxa"/>
            </w:tcMar>
            <w:vAlign w:val="center"/>
          </w:tcPr>
          <w:p w14:paraId="220200E1"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41E875A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F57CAE" w14:textId="77777777" w:rsidR="00323729" w:rsidRDefault="00323729">
            <w:pPr>
              <w:spacing w:after="0"/>
              <w:ind w:left="135"/>
              <w:jc w:val="center"/>
            </w:pPr>
          </w:p>
        </w:tc>
        <w:tc>
          <w:tcPr>
            <w:tcW w:w="1576" w:type="dxa"/>
            <w:tcMar>
              <w:top w:w="50" w:type="dxa"/>
              <w:left w:w="100" w:type="dxa"/>
            </w:tcMar>
            <w:vAlign w:val="center"/>
          </w:tcPr>
          <w:p w14:paraId="1DBCD4DD" w14:textId="77777777" w:rsidR="00323729" w:rsidRDefault="00323729">
            <w:pPr>
              <w:spacing w:after="0"/>
              <w:ind w:left="135"/>
              <w:jc w:val="center"/>
            </w:pPr>
          </w:p>
        </w:tc>
        <w:tc>
          <w:tcPr>
            <w:tcW w:w="1110" w:type="dxa"/>
            <w:tcMar>
              <w:top w:w="50" w:type="dxa"/>
              <w:left w:w="100" w:type="dxa"/>
            </w:tcMar>
            <w:vAlign w:val="center"/>
          </w:tcPr>
          <w:p w14:paraId="703ED7DB" w14:textId="77777777" w:rsidR="00323729" w:rsidRDefault="00323729">
            <w:pPr>
              <w:spacing w:after="0"/>
              <w:ind w:left="135"/>
            </w:pPr>
          </w:p>
        </w:tc>
        <w:tc>
          <w:tcPr>
            <w:tcW w:w="1922" w:type="dxa"/>
            <w:tcMar>
              <w:top w:w="50" w:type="dxa"/>
              <w:left w:w="100" w:type="dxa"/>
            </w:tcMar>
            <w:vAlign w:val="center"/>
          </w:tcPr>
          <w:p w14:paraId="35EBE7E4" w14:textId="77777777" w:rsidR="00323729" w:rsidRDefault="00323729">
            <w:pPr>
              <w:spacing w:after="0"/>
              <w:ind w:left="135"/>
            </w:pPr>
          </w:p>
        </w:tc>
      </w:tr>
      <w:tr w:rsidR="00323729" w14:paraId="56709895" w14:textId="77777777">
        <w:trPr>
          <w:trHeight w:val="144"/>
          <w:tblCellSpacing w:w="0" w:type="dxa"/>
        </w:trPr>
        <w:tc>
          <w:tcPr>
            <w:tcW w:w="447" w:type="dxa"/>
            <w:tcMar>
              <w:top w:w="50" w:type="dxa"/>
              <w:left w:w="100" w:type="dxa"/>
            </w:tcMar>
            <w:vAlign w:val="center"/>
          </w:tcPr>
          <w:p w14:paraId="4E7F45D4" w14:textId="77777777" w:rsidR="00323729" w:rsidRDefault="00F8312D">
            <w:pPr>
              <w:spacing w:after="0"/>
            </w:pPr>
            <w:r>
              <w:rPr>
                <w:rFonts w:ascii="Times New Roman" w:hAnsi="Times New Roman"/>
                <w:color w:val="000000"/>
                <w:sz w:val="24"/>
              </w:rPr>
              <w:t>110</w:t>
            </w:r>
          </w:p>
        </w:tc>
        <w:tc>
          <w:tcPr>
            <w:tcW w:w="3461" w:type="dxa"/>
            <w:tcMar>
              <w:top w:w="50" w:type="dxa"/>
              <w:left w:w="100" w:type="dxa"/>
            </w:tcMar>
            <w:vAlign w:val="center"/>
          </w:tcPr>
          <w:p w14:paraId="03A6AA04"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2BD5005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7A0B5A" w14:textId="77777777" w:rsidR="00323729" w:rsidRDefault="00323729">
            <w:pPr>
              <w:spacing w:after="0"/>
              <w:ind w:left="135"/>
              <w:jc w:val="center"/>
            </w:pPr>
          </w:p>
        </w:tc>
        <w:tc>
          <w:tcPr>
            <w:tcW w:w="1576" w:type="dxa"/>
            <w:tcMar>
              <w:top w:w="50" w:type="dxa"/>
              <w:left w:w="100" w:type="dxa"/>
            </w:tcMar>
            <w:vAlign w:val="center"/>
          </w:tcPr>
          <w:p w14:paraId="56125310" w14:textId="77777777" w:rsidR="00323729" w:rsidRDefault="00323729">
            <w:pPr>
              <w:spacing w:after="0"/>
              <w:ind w:left="135"/>
              <w:jc w:val="center"/>
            </w:pPr>
          </w:p>
        </w:tc>
        <w:tc>
          <w:tcPr>
            <w:tcW w:w="1110" w:type="dxa"/>
            <w:tcMar>
              <w:top w:w="50" w:type="dxa"/>
              <w:left w:w="100" w:type="dxa"/>
            </w:tcMar>
            <w:vAlign w:val="center"/>
          </w:tcPr>
          <w:p w14:paraId="18095EB6" w14:textId="77777777" w:rsidR="00323729" w:rsidRDefault="00323729">
            <w:pPr>
              <w:spacing w:after="0"/>
              <w:ind w:left="135"/>
            </w:pPr>
          </w:p>
        </w:tc>
        <w:tc>
          <w:tcPr>
            <w:tcW w:w="1922" w:type="dxa"/>
            <w:tcMar>
              <w:top w:w="50" w:type="dxa"/>
              <w:left w:w="100" w:type="dxa"/>
            </w:tcMar>
            <w:vAlign w:val="center"/>
          </w:tcPr>
          <w:p w14:paraId="3A83340D" w14:textId="77777777" w:rsidR="00323729" w:rsidRDefault="00323729">
            <w:pPr>
              <w:spacing w:after="0"/>
              <w:ind w:left="135"/>
            </w:pPr>
          </w:p>
        </w:tc>
      </w:tr>
      <w:tr w:rsidR="00323729" w14:paraId="3DD40FAF" w14:textId="77777777">
        <w:trPr>
          <w:trHeight w:val="144"/>
          <w:tblCellSpacing w:w="0" w:type="dxa"/>
        </w:trPr>
        <w:tc>
          <w:tcPr>
            <w:tcW w:w="447" w:type="dxa"/>
            <w:tcMar>
              <w:top w:w="50" w:type="dxa"/>
              <w:left w:w="100" w:type="dxa"/>
            </w:tcMar>
            <w:vAlign w:val="center"/>
          </w:tcPr>
          <w:p w14:paraId="389A7F5F" w14:textId="77777777" w:rsidR="00323729" w:rsidRDefault="00F8312D">
            <w:pPr>
              <w:spacing w:after="0"/>
            </w:pPr>
            <w:r>
              <w:rPr>
                <w:rFonts w:ascii="Times New Roman" w:hAnsi="Times New Roman"/>
                <w:color w:val="000000"/>
                <w:sz w:val="24"/>
              </w:rPr>
              <w:t>111</w:t>
            </w:r>
          </w:p>
        </w:tc>
        <w:tc>
          <w:tcPr>
            <w:tcW w:w="3461" w:type="dxa"/>
            <w:tcMar>
              <w:top w:w="50" w:type="dxa"/>
              <w:left w:w="100" w:type="dxa"/>
            </w:tcMar>
            <w:vAlign w:val="center"/>
          </w:tcPr>
          <w:p w14:paraId="1A1520ED" w14:textId="77777777" w:rsidR="00323729" w:rsidRDefault="00F8312D">
            <w:pPr>
              <w:spacing w:after="0"/>
              <w:ind w:left="135"/>
            </w:pPr>
            <w:r w:rsidRPr="00F8312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14:paraId="379CED87"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512E2F" w14:textId="77777777" w:rsidR="00323729" w:rsidRDefault="00323729">
            <w:pPr>
              <w:spacing w:after="0"/>
              <w:ind w:left="135"/>
              <w:jc w:val="center"/>
            </w:pPr>
          </w:p>
        </w:tc>
        <w:tc>
          <w:tcPr>
            <w:tcW w:w="1576" w:type="dxa"/>
            <w:tcMar>
              <w:top w:w="50" w:type="dxa"/>
              <w:left w:w="100" w:type="dxa"/>
            </w:tcMar>
            <w:vAlign w:val="center"/>
          </w:tcPr>
          <w:p w14:paraId="37658842" w14:textId="77777777" w:rsidR="00323729" w:rsidRDefault="00323729">
            <w:pPr>
              <w:spacing w:after="0"/>
              <w:ind w:left="135"/>
              <w:jc w:val="center"/>
            </w:pPr>
          </w:p>
        </w:tc>
        <w:tc>
          <w:tcPr>
            <w:tcW w:w="1110" w:type="dxa"/>
            <w:tcMar>
              <w:top w:w="50" w:type="dxa"/>
              <w:left w:w="100" w:type="dxa"/>
            </w:tcMar>
            <w:vAlign w:val="center"/>
          </w:tcPr>
          <w:p w14:paraId="4D2914E2" w14:textId="77777777" w:rsidR="00323729" w:rsidRDefault="00323729">
            <w:pPr>
              <w:spacing w:after="0"/>
              <w:ind w:left="135"/>
            </w:pPr>
          </w:p>
        </w:tc>
        <w:tc>
          <w:tcPr>
            <w:tcW w:w="1922" w:type="dxa"/>
            <w:tcMar>
              <w:top w:w="50" w:type="dxa"/>
              <w:left w:w="100" w:type="dxa"/>
            </w:tcMar>
            <w:vAlign w:val="center"/>
          </w:tcPr>
          <w:p w14:paraId="3C12F1D3" w14:textId="77777777" w:rsidR="00323729" w:rsidRDefault="00323729">
            <w:pPr>
              <w:spacing w:after="0"/>
              <w:ind w:left="135"/>
            </w:pPr>
          </w:p>
        </w:tc>
      </w:tr>
      <w:tr w:rsidR="00323729" w14:paraId="512F7D0B" w14:textId="77777777">
        <w:trPr>
          <w:trHeight w:val="144"/>
          <w:tblCellSpacing w:w="0" w:type="dxa"/>
        </w:trPr>
        <w:tc>
          <w:tcPr>
            <w:tcW w:w="447" w:type="dxa"/>
            <w:tcMar>
              <w:top w:w="50" w:type="dxa"/>
              <w:left w:w="100" w:type="dxa"/>
            </w:tcMar>
            <w:vAlign w:val="center"/>
          </w:tcPr>
          <w:p w14:paraId="0B6A72DC" w14:textId="77777777" w:rsidR="00323729" w:rsidRDefault="00F8312D">
            <w:pPr>
              <w:spacing w:after="0"/>
            </w:pPr>
            <w:r>
              <w:rPr>
                <w:rFonts w:ascii="Times New Roman" w:hAnsi="Times New Roman"/>
                <w:color w:val="000000"/>
                <w:sz w:val="24"/>
              </w:rPr>
              <w:t>112</w:t>
            </w:r>
          </w:p>
        </w:tc>
        <w:tc>
          <w:tcPr>
            <w:tcW w:w="3461" w:type="dxa"/>
            <w:tcMar>
              <w:top w:w="50" w:type="dxa"/>
              <w:left w:w="100" w:type="dxa"/>
            </w:tcMar>
            <w:vAlign w:val="center"/>
          </w:tcPr>
          <w:p w14:paraId="0DC523F0" w14:textId="77777777" w:rsidR="00323729" w:rsidRDefault="00F8312D">
            <w:pPr>
              <w:spacing w:after="0"/>
              <w:ind w:left="135"/>
            </w:pPr>
            <w:r w:rsidRPr="00F8312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14:paraId="5F0062A3"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D4E6C0" w14:textId="77777777" w:rsidR="00323729" w:rsidRDefault="00323729">
            <w:pPr>
              <w:spacing w:after="0"/>
              <w:ind w:left="135"/>
              <w:jc w:val="center"/>
            </w:pPr>
          </w:p>
        </w:tc>
        <w:tc>
          <w:tcPr>
            <w:tcW w:w="1576" w:type="dxa"/>
            <w:tcMar>
              <w:top w:w="50" w:type="dxa"/>
              <w:left w:w="100" w:type="dxa"/>
            </w:tcMar>
            <w:vAlign w:val="center"/>
          </w:tcPr>
          <w:p w14:paraId="7EA51DED" w14:textId="77777777" w:rsidR="00323729" w:rsidRDefault="00323729">
            <w:pPr>
              <w:spacing w:after="0"/>
              <w:ind w:left="135"/>
              <w:jc w:val="center"/>
            </w:pPr>
          </w:p>
        </w:tc>
        <w:tc>
          <w:tcPr>
            <w:tcW w:w="1110" w:type="dxa"/>
            <w:tcMar>
              <w:top w:w="50" w:type="dxa"/>
              <w:left w:w="100" w:type="dxa"/>
            </w:tcMar>
            <w:vAlign w:val="center"/>
          </w:tcPr>
          <w:p w14:paraId="1F7A068F" w14:textId="77777777" w:rsidR="00323729" w:rsidRDefault="00323729">
            <w:pPr>
              <w:spacing w:after="0"/>
              <w:ind w:left="135"/>
            </w:pPr>
          </w:p>
        </w:tc>
        <w:tc>
          <w:tcPr>
            <w:tcW w:w="1922" w:type="dxa"/>
            <w:tcMar>
              <w:top w:w="50" w:type="dxa"/>
              <w:left w:w="100" w:type="dxa"/>
            </w:tcMar>
            <w:vAlign w:val="center"/>
          </w:tcPr>
          <w:p w14:paraId="275A605C" w14:textId="77777777" w:rsidR="00323729" w:rsidRDefault="00323729">
            <w:pPr>
              <w:spacing w:after="0"/>
              <w:ind w:left="135"/>
            </w:pPr>
          </w:p>
        </w:tc>
      </w:tr>
      <w:tr w:rsidR="00323729" w14:paraId="6CD95857" w14:textId="77777777">
        <w:trPr>
          <w:trHeight w:val="144"/>
          <w:tblCellSpacing w:w="0" w:type="dxa"/>
        </w:trPr>
        <w:tc>
          <w:tcPr>
            <w:tcW w:w="447" w:type="dxa"/>
            <w:tcMar>
              <w:top w:w="50" w:type="dxa"/>
              <w:left w:w="100" w:type="dxa"/>
            </w:tcMar>
            <w:vAlign w:val="center"/>
          </w:tcPr>
          <w:p w14:paraId="25DCDDBF" w14:textId="77777777" w:rsidR="00323729" w:rsidRDefault="00F8312D">
            <w:pPr>
              <w:spacing w:after="0"/>
            </w:pPr>
            <w:r>
              <w:rPr>
                <w:rFonts w:ascii="Times New Roman" w:hAnsi="Times New Roman"/>
                <w:color w:val="000000"/>
                <w:sz w:val="24"/>
              </w:rPr>
              <w:t>113</w:t>
            </w:r>
          </w:p>
        </w:tc>
        <w:tc>
          <w:tcPr>
            <w:tcW w:w="3461" w:type="dxa"/>
            <w:tcMar>
              <w:top w:w="50" w:type="dxa"/>
              <w:left w:w="100" w:type="dxa"/>
            </w:tcMar>
            <w:vAlign w:val="center"/>
          </w:tcPr>
          <w:p w14:paraId="2533BE8E"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4D22231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A899C6" w14:textId="77777777" w:rsidR="00323729" w:rsidRDefault="00323729">
            <w:pPr>
              <w:spacing w:after="0"/>
              <w:ind w:left="135"/>
              <w:jc w:val="center"/>
            </w:pPr>
          </w:p>
        </w:tc>
        <w:tc>
          <w:tcPr>
            <w:tcW w:w="1576" w:type="dxa"/>
            <w:tcMar>
              <w:top w:w="50" w:type="dxa"/>
              <w:left w:w="100" w:type="dxa"/>
            </w:tcMar>
            <w:vAlign w:val="center"/>
          </w:tcPr>
          <w:p w14:paraId="2C1FFCCD" w14:textId="77777777" w:rsidR="00323729" w:rsidRDefault="00323729">
            <w:pPr>
              <w:spacing w:after="0"/>
              <w:ind w:left="135"/>
              <w:jc w:val="center"/>
            </w:pPr>
          </w:p>
        </w:tc>
        <w:tc>
          <w:tcPr>
            <w:tcW w:w="1110" w:type="dxa"/>
            <w:tcMar>
              <w:top w:w="50" w:type="dxa"/>
              <w:left w:w="100" w:type="dxa"/>
            </w:tcMar>
            <w:vAlign w:val="center"/>
          </w:tcPr>
          <w:p w14:paraId="6231FCF8" w14:textId="77777777" w:rsidR="00323729" w:rsidRDefault="00323729">
            <w:pPr>
              <w:spacing w:after="0"/>
              <w:ind w:left="135"/>
            </w:pPr>
          </w:p>
        </w:tc>
        <w:tc>
          <w:tcPr>
            <w:tcW w:w="1922" w:type="dxa"/>
            <w:tcMar>
              <w:top w:w="50" w:type="dxa"/>
              <w:left w:w="100" w:type="dxa"/>
            </w:tcMar>
            <w:vAlign w:val="center"/>
          </w:tcPr>
          <w:p w14:paraId="32C28E49" w14:textId="77777777" w:rsidR="00323729" w:rsidRDefault="00323729">
            <w:pPr>
              <w:spacing w:after="0"/>
              <w:ind w:left="135"/>
            </w:pPr>
          </w:p>
        </w:tc>
      </w:tr>
      <w:tr w:rsidR="00323729" w14:paraId="3C4AB212" w14:textId="77777777">
        <w:trPr>
          <w:trHeight w:val="144"/>
          <w:tblCellSpacing w:w="0" w:type="dxa"/>
        </w:trPr>
        <w:tc>
          <w:tcPr>
            <w:tcW w:w="447" w:type="dxa"/>
            <w:tcMar>
              <w:top w:w="50" w:type="dxa"/>
              <w:left w:w="100" w:type="dxa"/>
            </w:tcMar>
            <w:vAlign w:val="center"/>
          </w:tcPr>
          <w:p w14:paraId="691EE8EE" w14:textId="77777777" w:rsidR="00323729" w:rsidRDefault="00F8312D">
            <w:pPr>
              <w:spacing w:after="0"/>
            </w:pPr>
            <w:r>
              <w:rPr>
                <w:rFonts w:ascii="Times New Roman" w:hAnsi="Times New Roman"/>
                <w:color w:val="000000"/>
                <w:sz w:val="24"/>
              </w:rPr>
              <w:lastRenderedPageBreak/>
              <w:t>114</w:t>
            </w:r>
          </w:p>
        </w:tc>
        <w:tc>
          <w:tcPr>
            <w:tcW w:w="3461" w:type="dxa"/>
            <w:tcMar>
              <w:top w:w="50" w:type="dxa"/>
              <w:left w:w="100" w:type="dxa"/>
            </w:tcMar>
            <w:vAlign w:val="center"/>
          </w:tcPr>
          <w:p w14:paraId="61DADEE1" w14:textId="77777777" w:rsidR="00323729" w:rsidRPr="00F8312D" w:rsidRDefault="00F8312D">
            <w:pPr>
              <w:spacing w:after="0"/>
              <w:ind w:left="135"/>
              <w:rPr>
                <w:lang w:val="ru-RU"/>
              </w:rPr>
            </w:pPr>
            <w:r w:rsidRPr="00F8312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24A5579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1D6336" w14:textId="77777777" w:rsidR="00323729" w:rsidRDefault="00323729">
            <w:pPr>
              <w:spacing w:after="0"/>
              <w:ind w:left="135"/>
              <w:jc w:val="center"/>
            </w:pPr>
          </w:p>
        </w:tc>
        <w:tc>
          <w:tcPr>
            <w:tcW w:w="1576" w:type="dxa"/>
            <w:tcMar>
              <w:top w:w="50" w:type="dxa"/>
              <w:left w:w="100" w:type="dxa"/>
            </w:tcMar>
            <w:vAlign w:val="center"/>
          </w:tcPr>
          <w:p w14:paraId="60741363" w14:textId="77777777" w:rsidR="00323729" w:rsidRDefault="00323729">
            <w:pPr>
              <w:spacing w:after="0"/>
              <w:ind w:left="135"/>
              <w:jc w:val="center"/>
            </w:pPr>
          </w:p>
        </w:tc>
        <w:tc>
          <w:tcPr>
            <w:tcW w:w="1110" w:type="dxa"/>
            <w:tcMar>
              <w:top w:w="50" w:type="dxa"/>
              <w:left w:w="100" w:type="dxa"/>
            </w:tcMar>
            <w:vAlign w:val="center"/>
          </w:tcPr>
          <w:p w14:paraId="6018B812" w14:textId="77777777" w:rsidR="00323729" w:rsidRDefault="00323729">
            <w:pPr>
              <w:spacing w:after="0"/>
              <w:ind w:left="135"/>
            </w:pPr>
          </w:p>
        </w:tc>
        <w:tc>
          <w:tcPr>
            <w:tcW w:w="1922" w:type="dxa"/>
            <w:tcMar>
              <w:top w:w="50" w:type="dxa"/>
              <w:left w:w="100" w:type="dxa"/>
            </w:tcMar>
            <w:vAlign w:val="center"/>
          </w:tcPr>
          <w:p w14:paraId="2F5A7517" w14:textId="77777777" w:rsidR="00323729" w:rsidRDefault="00323729">
            <w:pPr>
              <w:spacing w:after="0"/>
              <w:ind w:left="135"/>
            </w:pPr>
          </w:p>
        </w:tc>
      </w:tr>
      <w:tr w:rsidR="00323729" w14:paraId="6AAF865A" w14:textId="77777777">
        <w:trPr>
          <w:trHeight w:val="144"/>
          <w:tblCellSpacing w:w="0" w:type="dxa"/>
        </w:trPr>
        <w:tc>
          <w:tcPr>
            <w:tcW w:w="447" w:type="dxa"/>
            <w:tcMar>
              <w:top w:w="50" w:type="dxa"/>
              <w:left w:w="100" w:type="dxa"/>
            </w:tcMar>
            <w:vAlign w:val="center"/>
          </w:tcPr>
          <w:p w14:paraId="189E37A8" w14:textId="77777777" w:rsidR="00323729" w:rsidRDefault="00F8312D">
            <w:pPr>
              <w:spacing w:after="0"/>
            </w:pPr>
            <w:r>
              <w:rPr>
                <w:rFonts w:ascii="Times New Roman" w:hAnsi="Times New Roman"/>
                <w:color w:val="000000"/>
                <w:sz w:val="24"/>
              </w:rPr>
              <w:t>115</w:t>
            </w:r>
          </w:p>
        </w:tc>
        <w:tc>
          <w:tcPr>
            <w:tcW w:w="3461" w:type="dxa"/>
            <w:tcMar>
              <w:top w:w="50" w:type="dxa"/>
              <w:left w:w="100" w:type="dxa"/>
            </w:tcMar>
            <w:vAlign w:val="center"/>
          </w:tcPr>
          <w:p w14:paraId="08C9D6B7"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423EE42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C466F2" w14:textId="77777777" w:rsidR="00323729" w:rsidRDefault="00323729">
            <w:pPr>
              <w:spacing w:after="0"/>
              <w:ind w:left="135"/>
              <w:jc w:val="center"/>
            </w:pPr>
          </w:p>
        </w:tc>
        <w:tc>
          <w:tcPr>
            <w:tcW w:w="1576" w:type="dxa"/>
            <w:tcMar>
              <w:top w:w="50" w:type="dxa"/>
              <w:left w:w="100" w:type="dxa"/>
            </w:tcMar>
            <w:vAlign w:val="center"/>
          </w:tcPr>
          <w:p w14:paraId="66AE0829" w14:textId="77777777" w:rsidR="00323729" w:rsidRDefault="00323729">
            <w:pPr>
              <w:spacing w:after="0"/>
              <w:ind w:left="135"/>
              <w:jc w:val="center"/>
            </w:pPr>
          </w:p>
        </w:tc>
        <w:tc>
          <w:tcPr>
            <w:tcW w:w="1110" w:type="dxa"/>
            <w:tcMar>
              <w:top w:w="50" w:type="dxa"/>
              <w:left w:w="100" w:type="dxa"/>
            </w:tcMar>
            <w:vAlign w:val="center"/>
          </w:tcPr>
          <w:p w14:paraId="3D7BFA38" w14:textId="77777777" w:rsidR="00323729" w:rsidRDefault="00323729">
            <w:pPr>
              <w:spacing w:after="0"/>
              <w:ind w:left="135"/>
            </w:pPr>
          </w:p>
        </w:tc>
        <w:tc>
          <w:tcPr>
            <w:tcW w:w="1922" w:type="dxa"/>
            <w:tcMar>
              <w:top w:w="50" w:type="dxa"/>
              <w:left w:w="100" w:type="dxa"/>
            </w:tcMar>
            <w:vAlign w:val="center"/>
          </w:tcPr>
          <w:p w14:paraId="583B0159" w14:textId="77777777" w:rsidR="00323729" w:rsidRDefault="00323729">
            <w:pPr>
              <w:spacing w:after="0"/>
              <w:ind w:left="135"/>
            </w:pPr>
          </w:p>
        </w:tc>
      </w:tr>
      <w:tr w:rsidR="00323729" w14:paraId="64DBBD3C" w14:textId="77777777">
        <w:trPr>
          <w:trHeight w:val="144"/>
          <w:tblCellSpacing w:w="0" w:type="dxa"/>
        </w:trPr>
        <w:tc>
          <w:tcPr>
            <w:tcW w:w="447" w:type="dxa"/>
            <w:tcMar>
              <w:top w:w="50" w:type="dxa"/>
              <w:left w:w="100" w:type="dxa"/>
            </w:tcMar>
            <w:vAlign w:val="center"/>
          </w:tcPr>
          <w:p w14:paraId="6AC20E6C" w14:textId="77777777" w:rsidR="00323729" w:rsidRDefault="00F8312D">
            <w:pPr>
              <w:spacing w:after="0"/>
            </w:pPr>
            <w:r>
              <w:rPr>
                <w:rFonts w:ascii="Times New Roman" w:hAnsi="Times New Roman"/>
                <w:color w:val="000000"/>
                <w:sz w:val="24"/>
              </w:rPr>
              <w:t>116</w:t>
            </w:r>
          </w:p>
        </w:tc>
        <w:tc>
          <w:tcPr>
            <w:tcW w:w="3461" w:type="dxa"/>
            <w:tcMar>
              <w:top w:w="50" w:type="dxa"/>
              <w:left w:w="100" w:type="dxa"/>
            </w:tcMar>
            <w:vAlign w:val="center"/>
          </w:tcPr>
          <w:p w14:paraId="31B03C5F" w14:textId="77777777" w:rsidR="00323729" w:rsidRDefault="00F8312D">
            <w:pPr>
              <w:spacing w:after="0"/>
              <w:ind w:left="135"/>
            </w:pPr>
            <w:r w:rsidRPr="00F8312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14:paraId="5108DB02"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C6B50A" w14:textId="77777777" w:rsidR="00323729" w:rsidRDefault="00323729">
            <w:pPr>
              <w:spacing w:after="0"/>
              <w:ind w:left="135"/>
              <w:jc w:val="center"/>
            </w:pPr>
          </w:p>
        </w:tc>
        <w:tc>
          <w:tcPr>
            <w:tcW w:w="1576" w:type="dxa"/>
            <w:tcMar>
              <w:top w:w="50" w:type="dxa"/>
              <w:left w:w="100" w:type="dxa"/>
            </w:tcMar>
            <w:vAlign w:val="center"/>
          </w:tcPr>
          <w:p w14:paraId="711C2E40" w14:textId="77777777" w:rsidR="00323729" w:rsidRDefault="00323729">
            <w:pPr>
              <w:spacing w:after="0"/>
              <w:ind w:left="135"/>
              <w:jc w:val="center"/>
            </w:pPr>
          </w:p>
        </w:tc>
        <w:tc>
          <w:tcPr>
            <w:tcW w:w="1110" w:type="dxa"/>
            <w:tcMar>
              <w:top w:w="50" w:type="dxa"/>
              <w:left w:w="100" w:type="dxa"/>
            </w:tcMar>
            <w:vAlign w:val="center"/>
          </w:tcPr>
          <w:p w14:paraId="6127437C" w14:textId="77777777" w:rsidR="00323729" w:rsidRDefault="00323729">
            <w:pPr>
              <w:spacing w:after="0"/>
              <w:ind w:left="135"/>
            </w:pPr>
          </w:p>
        </w:tc>
        <w:tc>
          <w:tcPr>
            <w:tcW w:w="1922" w:type="dxa"/>
            <w:tcMar>
              <w:top w:w="50" w:type="dxa"/>
              <w:left w:w="100" w:type="dxa"/>
            </w:tcMar>
            <w:vAlign w:val="center"/>
          </w:tcPr>
          <w:p w14:paraId="3A54DE2A" w14:textId="77777777" w:rsidR="00323729" w:rsidRDefault="00323729">
            <w:pPr>
              <w:spacing w:after="0"/>
              <w:ind w:left="135"/>
            </w:pPr>
          </w:p>
        </w:tc>
      </w:tr>
      <w:tr w:rsidR="00323729" w14:paraId="5731868C" w14:textId="77777777">
        <w:trPr>
          <w:trHeight w:val="144"/>
          <w:tblCellSpacing w:w="0" w:type="dxa"/>
        </w:trPr>
        <w:tc>
          <w:tcPr>
            <w:tcW w:w="447" w:type="dxa"/>
            <w:tcMar>
              <w:top w:w="50" w:type="dxa"/>
              <w:left w:w="100" w:type="dxa"/>
            </w:tcMar>
            <w:vAlign w:val="center"/>
          </w:tcPr>
          <w:p w14:paraId="5CF787AD" w14:textId="77777777" w:rsidR="00323729" w:rsidRDefault="00F8312D">
            <w:pPr>
              <w:spacing w:after="0"/>
            </w:pPr>
            <w:r>
              <w:rPr>
                <w:rFonts w:ascii="Times New Roman" w:hAnsi="Times New Roman"/>
                <w:color w:val="000000"/>
                <w:sz w:val="24"/>
              </w:rPr>
              <w:t>117</w:t>
            </w:r>
          </w:p>
        </w:tc>
        <w:tc>
          <w:tcPr>
            <w:tcW w:w="3461" w:type="dxa"/>
            <w:tcMar>
              <w:top w:w="50" w:type="dxa"/>
              <w:left w:w="100" w:type="dxa"/>
            </w:tcMar>
            <w:vAlign w:val="center"/>
          </w:tcPr>
          <w:p w14:paraId="1F1CF2BB" w14:textId="77777777" w:rsidR="00323729" w:rsidRDefault="00F8312D">
            <w:pPr>
              <w:spacing w:after="0"/>
              <w:ind w:left="135"/>
            </w:pPr>
            <w:r w:rsidRPr="00F8312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14:paraId="3498C594"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E089D8" w14:textId="77777777" w:rsidR="00323729" w:rsidRDefault="00323729">
            <w:pPr>
              <w:spacing w:after="0"/>
              <w:ind w:left="135"/>
              <w:jc w:val="center"/>
            </w:pPr>
          </w:p>
        </w:tc>
        <w:tc>
          <w:tcPr>
            <w:tcW w:w="1576" w:type="dxa"/>
            <w:tcMar>
              <w:top w:w="50" w:type="dxa"/>
              <w:left w:w="100" w:type="dxa"/>
            </w:tcMar>
            <w:vAlign w:val="center"/>
          </w:tcPr>
          <w:p w14:paraId="3814FD75" w14:textId="77777777" w:rsidR="00323729" w:rsidRDefault="00323729">
            <w:pPr>
              <w:spacing w:after="0"/>
              <w:ind w:left="135"/>
              <w:jc w:val="center"/>
            </w:pPr>
          </w:p>
        </w:tc>
        <w:tc>
          <w:tcPr>
            <w:tcW w:w="1110" w:type="dxa"/>
            <w:tcMar>
              <w:top w:w="50" w:type="dxa"/>
              <w:left w:w="100" w:type="dxa"/>
            </w:tcMar>
            <w:vAlign w:val="center"/>
          </w:tcPr>
          <w:p w14:paraId="184C511D" w14:textId="77777777" w:rsidR="00323729" w:rsidRDefault="00323729">
            <w:pPr>
              <w:spacing w:after="0"/>
              <w:ind w:left="135"/>
            </w:pPr>
          </w:p>
        </w:tc>
        <w:tc>
          <w:tcPr>
            <w:tcW w:w="1922" w:type="dxa"/>
            <w:tcMar>
              <w:top w:w="50" w:type="dxa"/>
              <w:left w:w="100" w:type="dxa"/>
            </w:tcMar>
            <w:vAlign w:val="center"/>
          </w:tcPr>
          <w:p w14:paraId="42D096AF" w14:textId="77777777" w:rsidR="00323729" w:rsidRDefault="00323729">
            <w:pPr>
              <w:spacing w:after="0"/>
              <w:ind w:left="135"/>
            </w:pPr>
          </w:p>
        </w:tc>
      </w:tr>
      <w:tr w:rsidR="00323729" w14:paraId="34C556C6" w14:textId="77777777">
        <w:trPr>
          <w:trHeight w:val="144"/>
          <w:tblCellSpacing w:w="0" w:type="dxa"/>
        </w:trPr>
        <w:tc>
          <w:tcPr>
            <w:tcW w:w="447" w:type="dxa"/>
            <w:tcMar>
              <w:top w:w="50" w:type="dxa"/>
              <w:left w:w="100" w:type="dxa"/>
            </w:tcMar>
            <w:vAlign w:val="center"/>
          </w:tcPr>
          <w:p w14:paraId="220393EF" w14:textId="77777777" w:rsidR="00323729" w:rsidRDefault="00F8312D">
            <w:pPr>
              <w:spacing w:after="0"/>
            </w:pPr>
            <w:r>
              <w:rPr>
                <w:rFonts w:ascii="Times New Roman" w:hAnsi="Times New Roman"/>
                <w:color w:val="000000"/>
                <w:sz w:val="24"/>
              </w:rPr>
              <w:t>118</w:t>
            </w:r>
          </w:p>
        </w:tc>
        <w:tc>
          <w:tcPr>
            <w:tcW w:w="3461" w:type="dxa"/>
            <w:tcMar>
              <w:top w:w="50" w:type="dxa"/>
              <w:left w:w="100" w:type="dxa"/>
            </w:tcMar>
            <w:vAlign w:val="center"/>
          </w:tcPr>
          <w:p w14:paraId="7E4F00F3"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14:paraId="37E4754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73AFCE" w14:textId="77777777" w:rsidR="00323729" w:rsidRDefault="00323729">
            <w:pPr>
              <w:spacing w:after="0"/>
              <w:ind w:left="135"/>
              <w:jc w:val="center"/>
            </w:pPr>
          </w:p>
        </w:tc>
        <w:tc>
          <w:tcPr>
            <w:tcW w:w="1576" w:type="dxa"/>
            <w:tcMar>
              <w:top w:w="50" w:type="dxa"/>
              <w:left w:w="100" w:type="dxa"/>
            </w:tcMar>
            <w:vAlign w:val="center"/>
          </w:tcPr>
          <w:p w14:paraId="3B2C6693" w14:textId="77777777" w:rsidR="00323729" w:rsidRDefault="00323729">
            <w:pPr>
              <w:spacing w:after="0"/>
              <w:ind w:left="135"/>
              <w:jc w:val="center"/>
            </w:pPr>
          </w:p>
        </w:tc>
        <w:tc>
          <w:tcPr>
            <w:tcW w:w="1110" w:type="dxa"/>
            <w:tcMar>
              <w:top w:w="50" w:type="dxa"/>
              <w:left w:w="100" w:type="dxa"/>
            </w:tcMar>
            <w:vAlign w:val="center"/>
          </w:tcPr>
          <w:p w14:paraId="3167EF18" w14:textId="77777777" w:rsidR="00323729" w:rsidRDefault="00323729">
            <w:pPr>
              <w:spacing w:after="0"/>
              <w:ind w:left="135"/>
            </w:pPr>
          </w:p>
        </w:tc>
        <w:tc>
          <w:tcPr>
            <w:tcW w:w="1922" w:type="dxa"/>
            <w:tcMar>
              <w:top w:w="50" w:type="dxa"/>
              <w:left w:w="100" w:type="dxa"/>
            </w:tcMar>
            <w:vAlign w:val="center"/>
          </w:tcPr>
          <w:p w14:paraId="7B4C2F73" w14:textId="77777777" w:rsidR="00323729" w:rsidRDefault="00323729">
            <w:pPr>
              <w:spacing w:after="0"/>
              <w:ind w:left="135"/>
            </w:pPr>
          </w:p>
        </w:tc>
      </w:tr>
      <w:tr w:rsidR="00323729" w14:paraId="23DAFFFF" w14:textId="77777777">
        <w:trPr>
          <w:trHeight w:val="144"/>
          <w:tblCellSpacing w:w="0" w:type="dxa"/>
        </w:trPr>
        <w:tc>
          <w:tcPr>
            <w:tcW w:w="447" w:type="dxa"/>
            <w:tcMar>
              <w:top w:w="50" w:type="dxa"/>
              <w:left w:w="100" w:type="dxa"/>
            </w:tcMar>
            <w:vAlign w:val="center"/>
          </w:tcPr>
          <w:p w14:paraId="119EB77C" w14:textId="77777777" w:rsidR="00323729" w:rsidRDefault="00F8312D">
            <w:pPr>
              <w:spacing w:after="0"/>
            </w:pPr>
            <w:r>
              <w:rPr>
                <w:rFonts w:ascii="Times New Roman" w:hAnsi="Times New Roman"/>
                <w:color w:val="000000"/>
                <w:sz w:val="24"/>
              </w:rPr>
              <w:t>119</w:t>
            </w:r>
          </w:p>
        </w:tc>
        <w:tc>
          <w:tcPr>
            <w:tcW w:w="3461" w:type="dxa"/>
            <w:tcMar>
              <w:top w:w="50" w:type="dxa"/>
              <w:left w:w="100" w:type="dxa"/>
            </w:tcMar>
            <w:vAlign w:val="center"/>
          </w:tcPr>
          <w:p w14:paraId="10F1C373" w14:textId="77777777" w:rsidR="00323729" w:rsidRDefault="00F8312D">
            <w:pPr>
              <w:spacing w:after="0"/>
              <w:ind w:left="135"/>
            </w:pPr>
            <w:r w:rsidRPr="00F8312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25E3DD7C"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B49532" w14:textId="77777777" w:rsidR="00323729" w:rsidRDefault="00323729">
            <w:pPr>
              <w:spacing w:after="0"/>
              <w:ind w:left="135"/>
              <w:jc w:val="center"/>
            </w:pPr>
          </w:p>
        </w:tc>
        <w:tc>
          <w:tcPr>
            <w:tcW w:w="1576" w:type="dxa"/>
            <w:tcMar>
              <w:top w:w="50" w:type="dxa"/>
              <w:left w:w="100" w:type="dxa"/>
            </w:tcMar>
            <w:vAlign w:val="center"/>
          </w:tcPr>
          <w:p w14:paraId="77CC6D03" w14:textId="77777777" w:rsidR="00323729" w:rsidRDefault="00323729">
            <w:pPr>
              <w:spacing w:after="0"/>
              <w:ind w:left="135"/>
              <w:jc w:val="center"/>
            </w:pPr>
          </w:p>
        </w:tc>
        <w:tc>
          <w:tcPr>
            <w:tcW w:w="1110" w:type="dxa"/>
            <w:tcMar>
              <w:top w:w="50" w:type="dxa"/>
              <w:left w:w="100" w:type="dxa"/>
            </w:tcMar>
            <w:vAlign w:val="center"/>
          </w:tcPr>
          <w:p w14:paraId="787F01B9" w14:textId="77777777" w:rsidR="00323729" w:rsidRDefault="00323729">
            <w:pPr>
              <w:spacing w:after="0"/>
              <w:ind w:left="135"/>
            </w:pPr>
          </w:p>
        </w:tc>
        <w:tc>
          <w:tcPr>
            <w:tcW w:w="1922" w:type="dxa"/>
            <w:tcMar>
              <w:top w:w="50" w:type="dxa"/>
              <w:left w:w="100" w:type="dxa"/>
            </w:tcMar>
            <w:vAlign w:val="center"/>
          </w:tcPr>
          <w:p w14:paraId="3B721D4E" w14:textId="77777777" w:rsidR="00323729" w:rsidRDefault="00323729">
            <w:pPr>
              <w:spacing w:after="0"/>
              <w:ind w:left="135"/>
            </w:pPr>
          </w:p>
        </w:tc>
      </w:tr>
      <w:tr w:rsidR="00323729" w14:paraId="13BF0AF3" w14:textId="77777777">
        <w:trPr>
          <w:trHeight w:val="144"/>
          <w:tblCellSpacing w:w="0" w:type="dxa"/>
        </w:trPr>
        <w:tc>
          <w:tcPr>
            <w:tcW w:w="447" w:type="dxa"/>
            <w:tcMar>
              <w:top w:w="50" w:type="dxa"/>
              <w:left w:w="100" w:type="dxa"/>
            </w:tcMar>
            <w:vAlign w:val="center"/>
          </w:tcPr>
          <w:p w14:paraId="239B9821" w14:textId="77777777" w:rsidR="00323729" w:rsidRDefault="00F8312D">
            <w:pPr>
              <w:spacing w:after="0"/>
            </w:pPr>
            <w:r>
              <w:rPr>
                <w:rFonts w:ascii="Times New Roman" w:hAnsi="Times New Roman"/>
                <w:color w:val="000000"/>
                <w:sz w:val="24"/>
              </w:rPr>
              <w:t>120</w:t>
            </w:r>
          </w:p>
        </w:tc>
        <w:tc>
          <w:tcPr>
            <w:tcW w:w="3461" w:type="dxa"/>
            <w:tcMar>
              <w:top w:w="50" w:type="dxa"/>
              <w:left w:w="100" w:type="dxa"/>
            </w:tcMar>
            <w:vAlign w:val="center"/>
          </w:tcPr>
          <w:p w14:paraId="2327F033" w14:textId="77777777" w:rsidR="00323729" w:rsidRPr="00F8312D" w:rsidRDefault="00F8312D">
            <w:pPr>
              <w:spacing w:after="0"/>
              <w:ind w:left="135"/>
              <w:rPr>
                <w:lang w:val="ru-RU"/>
              </w:rPr>
            </w:pPr>
            <w:r w:rsidRPr="00F8312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4E368F9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2EB2FA" w14:textId="77777777" w:rsidR="00323729" w:rsidRDefault="00323729">
            <w:pPr>
              <w:spacing w:after="0"/>
              <w:ind w:left="135"/>
              <w:jc w:val="center"/>
            </w:pPr>
          </w:p>
        </w:tc>
        <w:tc>
          <w:tcPr>
            <w:tcW w:w="1576" w:type="dxa"/>
            <w:tcMar>
              <w:top w:w="50" w:type="dxa"/>
              <w:left w:w="100" w:type="dxa"/>
            </w:tcMar>
            <w:vAlign w:val="center"/>
          </w:tcPr>
          <w:p w14:paraId="0094D99F" w14:textId="77777777" w:rsidR="00323729" w:rsidRDefault="00323729">
            <w:pPr>
              <w:spacing w:after="0"/>
              <w:ind w:left="135"/>
              <w:jc w:val="center"/>
            </w:pPr>
          </w:p>
        </w:tc>
        <w:tc>
          <w:tcPr>
            <w:tcW w:w="1110" w:type="dxa"/>
            <w:tcMar>
              <w:top w:w="50" w:type="dxa"/>
              <w:left w:w="100" w:type="dxa"/>
            </w:tcMar>
            <w:vAlign w:val="center"/>
          </w:tcPr>
          <w:p w14:paraId="696D5019" w14:textId="77777777" w:rsidR="00323729" w:rsidRDefault="00323729">
            <w:pPr>
              <w:spacing w:after="0"/>
              <w:ind w:left="135"/>
            </w:pPr>
          </w:p>
        </w:tc>
        <w:tc>
          <w:tcPr>
            <w:tcW w:w="1922" w:type="dxa"/>
            <w:tcMar>
              <w:top w:w="50" w:type="dxa"/>
              <w:left w:w="100" w:type="dxa"/>
            </w:tcMar>
            <w:vAlign w:val="center"/>
          </w:tcPr>
          <w:p w14:paraId="21A6B6C9" w14:textId="77777777" w:rsidR="00323729" w:rsidRDefault="00323729">
            <w:pPr>
              <w:spacing w:after="0"/>
              <w:ind w:left="135"/>
            </w:pPr>
          </w:p>
        </w:tc>
      </w:tr>
      <w:tr w:rsidR="00323729" w14:paraId="779174D1" w14:textId="77777777">
        <w:trPr>
          <w:trHeight w:val="144"/>
          <w:tblCellSpacing w:w="0" w:type="dxa"/>
        </w:trPr>
        <w:tc>
          <w:tcPr>
            <w:tcW w:w="447" w:type="dxa"/>
            <w:tcMar>
              <w:top w:w="50" w:type="dxa"/>
              <w:left w:w="100" w:type="dxa"/>
            </w:tcMar>
            <w:vAlign w:val="center"/>
          </w:tcPr>
          <w:p w14:paraId="2313BC29" w14:textId="77777777" w:rsidR="00323729" w:rsidRDefault="00F8312D">
            <w:pPr>
              <w:spacing w:after="0"/>
            </w:pPr>
            <w:r>
              <w:rPr>
                <w:rFonts w:ascii="Times New Roman" w:hAnsi="Times New Roman"/>
                <w:color w:val="000000"/>
                <w:sz w:val="24"/>
              </w:rPr>
              <w:t>121</w:t>
            </w:r>
          </w:p>
        </w:tc>
        <w:tc>
          <w:tcPr>
            <w:tcW w:w="3461" w:type="dxa"/>
            <w:tcMar>
              <w:top w:w="50" w:type="dxa"/>
              <w:left w:w="100" w:type="dxa"/>
            </w:tcMar>
            <w:vAlign w:val="center"/>
          </w:tcPr>
          <w:p w14:paraId="472626FE" w14:textId="77777777" w:rsidR="00323729" w:rsidRPr="00F8312D" w:rsidRDefault="00F8312D">
            <w:pPr>
              <w:spacing w:after="0"/>
              <w:ind w:left="135"/>
              <w:rPr>
                <w:lang w:val="ru-RU"/>
              </w:rPr>
            </w:pPr>
            <w:r w:rsidRPr="00F8312D">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14:paraId="1DB2BDA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22B8A2" w14:textId="77777777" w:rsidR="00323729" w:rsidRDefault="00323729">
            <w:pPr>
              <w:spacing w:after="0"/>
              <w:ind w:left="135"/>
              <w:jc w:val="center"/>
            </w:pPr>
          </w:p>
        </w:tc>
        <w:tc>
          <w:tcPr>
            <w:tcW w:w="1576" w:type="dxa"/>
            <w:tcMar>
              <w:top w:w="50" w:type="dxa"/>
              <w:left w:w="100" w:type="dxa"/>
            </w:tcMar>
            <w:vAlign w:val="center"/>
          </w:tcPr>
          <w:p w14:paraId="6812208D" w14:textId="77777777" w:rsidR="00323729" w:rsidRDefault="00323729">
            <w:pPr>
              <w:spacing w:after="0"/>
              <w:ind w:left="135"/>
              <w:jc w:val="center"/>
            </w:pPr>
          </w:p>
        </w:tc>
        <w:tc>
          <w:tcPr>
            <w:tcW w:w="1110" w:type="dxa"/>
            <w:tcMar>
              <w:top w:w="50" w:type="dxa"/>
              <w:left w:w="100" w:type="dxa"/>
            </w:tcMar>
            <w:vAlign w:val="center"/>
          </w:tcPr>
          <w:p w14:paraId="1A77AB40" w14:textId="77777777" w:rsidR="00323729" w:rsidRDefault="00323729">
            <w:pPr>
              <w:spacing w:after="0"/>
              <w:ind w:left="135"/>
            </w:pPr>
          </w:p>
        </w:tc>
        <w:tc>
          <w:tcPr>
            <w:tcW w:w="1922" w:type="dxa"/>
            <w:tcMar>
              <w:top w:w="50" w:type="dxa"/>
              <w:left w:w="100" w:type="dxa"/>
            </w:tcMar>
            <w:vAlign w:val="center"/>
          </w:tcPr>
          <w:p w14:paraId="7BF16A8C" w14:textId="77777777" w:rsidR="00323729" w:rsidRDefault="00323729">
            <w:pPr>
              <w:spacing w:after="0"/>
              <w:ind w:left="135"/>
            </w:pPr>
          </w:p>
        </w:tc>
      </w:tr>
      <w:tr w:rsidR="00323729" w14:paraId="1AD99ACE" w14:textId="77777777">
        <w:trPr>
          <w:trHeight w:val="144"/>
          <w:tblCellSpacing w:w="0" w:type="dxa"/>
        </w:trPr>
        <w:tc>
          <w:tcPr>
            <w:tcW w:w="447" w:type="dxa"/>
            <w:tcMar>
              <w:top w:w="50" w:type="dxa"/>
              <w:left w:w="100" w:type="dxa"/>
            </w:tcMar>
            <w:vAlign w:val="center"/>
          </w:tcPr>
          <w:p w14:paraId="223B6ECA" w14:textId="77777777" w:rsidR="00323729" w:rsidRDefault="00F8312D">
            <w:pPr>
              <w:spacing w:after="0"/>
            </w:pPr>
            <w:r>
              <w:rPr>
                <w:rFonts w:ascii="Times New Roman" w:hAnsi="Times New Roman"/>
                <w:color w:val="000000"/>
                <w:sz w:val="24"/>
              </w:rPr>
              <w:lastRenderedPageBreak/>
              <w:t>122</w:t>
            </w:r>
          </w:p>
        </w:tc>
        <w:tc>
          <w:tcPr>
            <w:tcW w:w="3461" w:type="dxa"/>
            <w:tcMar>
              <w:top w:w="50" w:type="dxa"/>
              <w:left w:w="100" w:type="dxa"/>
            </w:tcMar>
            <w:vAlign w:val="center"/>
          </w:tcPr>
          <w:p w14:paraId="5D15EE68" w14:textId="77777777" w:rsidR="00323729" w:rsidRDefault="00F8312D">
            <w:pPr>
              <w:spacing w:after="0"/>
              <w:ind w:left="135"/>
            </w:pPr>
            <w:r w:rsidRPr="00F8312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783" w:type="dxa"/>
            <w:tcMar>
              <w:top w:w="50" w:type="dxa"/>
              <w:left w:w="100" w:type="dxa"/>
            </w:tcMar>
            <w:vAlign w:val="center"/>
          </w:tcPr>
          <w:p w14:paraId="2D68005F"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E30845" w14:textId="77777777" w:rsidR="00323729" w:rsidRDefault="00323729">
            <w:pPr>
              <w:spacing w:after="0"/>
              <w:ind w:left="135"/>
              <w:jc w:val="center"/>
            </w:pPr>
          </w:p>
        </w:tc>
        <w:tc>
          <w:tcPr>
            <w:tcW w:w="1576" w:type="dxa"/>
            <w:tcMar>
              <w:top w:w="50" w:type="dxa"/>
              <w:left w:w="100" w:type="dxa"/>
            </w:tcMar>
            <w:vAlign w:val="center"/>
          </w:tcPr>
          <w:p w14:paraId="65C0E4AE" w14:textId="77777777" w:rsidR="00323729" w:rsidRDefault="00323729">
            <w:pPr>
              <w:spacing w:after="0"/>
              <w:ind w:left="135"/>
              <w:jc w:val="center"/>
            </w:pPr>
          </w:p>
        </w:tc>
        <w:tc>
          <w:tcPr>
            <w:tcW w:w="1110" w:type="dxa"/>
            <w:tcMar>
              <w:top w:w="50" w:type="dxa"/>
              <w:left w:w="100" w:type="dxa"/>
            </w:tcMar>
            <w:vAlign w:val="center"/>
          </w:tcPr>
          <w:p w14:paraId="3411C818" w14:textId="77777777" w:rsidR="00323729" w:rsidRDefault="00323729">
            <w:pPr>
              <w:spacing w:after="0"/>
              <w:ind w:left="135"/>
            </w:pPr>
          </w:p>
        </w:tc>
        <w:tc>
          <w:tcPr>
            <w:tcW w:w="1922" w:type="dxa"/>
            <w:tcMar>
              <w:top w:w="50" w:type="dxa"/>
              <w:left w:w="100" w:type="dxa"/>
            </w:tcMar>
            <w:vAlign w:val="center"/>
          </w:tcPr>
          <w:p w14:paraId="2936153D" w14:textId="77777777" w:rsidR="00323729" w:rsidRDefault="00323729">
            <w:pPr>
              <w:spacing w:after="0"/>
              <w:ind w:left="135"/>
            </w:pPr>
          </w:p>
        </w:tc>
      </w:tr>
      <w:tr w:rsidR="00323729" w14:paraId="61BD7EBF" w14:textId="77777777">
        <w:trPr>
          <w:trHeight w:val="144"/>
          <w:tblCellSpacing w:w="0" w:type="dxa"/>
        </w:trPr>
        <w:tc>
          <w:tcPr>
            <w:tcW w:w="447" w:type="dxa"/>
            <w:tcMar>
              <w:top w:w="50" w:type="dxa"/>
              <w:left w:w="100" w:type="dxa"/>
            </w:tcMar>
            <w:vAlign w:val="center"/>
          </w:tcPr>
          <w:p w14:paraId="29149BEA" w14:textId="77777777" w:rsidR="00323729" w:rsidRDefault="00F8312D">
            <w:pPr>
              <w:spacing w:after="0"/>
            </w:pPr>
            <w:r>
              <w:rPr>
                <w:rFonts w:ascii="Times New Roman" w:hAnsi="Times New Roman"/>
                <w:color w:val="000000"/>
                <w:sz w:val="24"/>
              </w:rPr>
              <w:t>123</w:t>
            </w:r>
          </w:p>
        </w:tc>
        <w:tc>
          <w:tcPr>
            <w:tcW w:w="3461" w:type="dxa"/>
            <w:tcMar>
              <w:top w:w="50" w:type="dxa"/>
              <w:left w:w="100" w:type="dxa"/>
            </w:tcMar>
            <w:vAlign w:val="center"/>
          </w:tcPr>
          <w:p w14:paraId="16AE3A00"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14:paraId="34F3CB3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C9010A" w14:textId="77777777" w:rsidR="00323729" w:rsidRDefault="00323729">
            <w:pPr>
              <w:spacing w:after="0"/>
              <w:ind w:left="135"/>
              <w:jc w:val="center"/>
            </w:pPr>
          </w:p>
        </w:tc>
        <w:tc>
          <w:tcPr>
            <w:tcW w:w="1576" w:type="dxa"/>
            <w:tcMar>
              <w:top w:w="50" w:type="dxa"/>
              <w:left w:w="100" w:type="dxa"/>
            </w:tcMar>
            <w:vAlign w:val="center"/>
          </w:tcPr>
          <w:p w14:paraId="4539853E" w14:textId="77777777" w:rsidR="00323729" w:rsidRDefault="00323729">
            <w:pPr>
              <w:spacing w:after="0"/>
              <w:ind w:left="135"/>
              <w:jc w:val="center"/>
            </w:pPr>
          </w:p>
        </w:tc>
        <w:tc>
          <w:tcPr>
            <w:tcW w:w="1110" w:type="dxa"/>
            <w:tcMar>
              <w:top w:w="50" w:type="dxa"/>
              <w:left w:w="100" w:type="dxa"/>
            </w:tcMar>
            <w:vAlign w:val="center"/>
          </w:tcPr>
          <w:p w14:paraId="4AB98698" w14:textId="77777777" w:rsidR="00323729" w:rsidRDefault="00323729">
            <w:pPr>
              <w:spacing w:after="0"/>
              <w:ind w:left="135"/>
            </w:pPr>
          </w:p>
        </w:tc>
        <w:tc>
          <w:tcPr>
            <w:tcW w:w="1922" w:type="dxa"/>
            <w:tcMar>
              <w:top w:w="50" w:type="dxa"/>
              <w:left w:w="100" w:type="dxa"/>
            </w:tcMar>
            <w:vAlign w:val="center"/>
          </w:tcPr>
          <w:p w14:paraId="4A6D64B6" w14:textId="77777777" w:rsidR="00323729" w:rsidRDefault="00323729">
            <w:pPr>
              <w:spacing w:after="0"/>
              <w:ind w:left="135"/>
            </w:pPr>
          </w:p>
        </w:tc>
      </w:tr>
      <w:tr w:rsidR="00323729" w14:paraId="6F75AC64" w14:textId="77777777">
        <w:trPr>
          <w:trHeight w:val="144"/>
          <w:tblCellSpacing w:w="0" w:type="dxa"/>
        </w:trPr>
        <w:tc>
          <w:tcPr>
            <w:tcW w:w="447" w:type="dxa"/>
            <w:tcMar>
              <w:top w:w="50" w:type="dxa"/>
              <w:left w:w="100" w:type="dxa"/>
            </w:tcMar>
            <w:vAlign w:val="center"/>
          </w:tcPr>
          <w:p w14:paraId="3DB43D0E" w14:textId="77777777" w:rsidR="00323729" w:rsidRDefault="00F8312D">
            <w:pPr>
              <w:spacing w:after="0"/>
            </w:pPr>
            <w:r>
              <w:rPr>
                <w:rFonts w:ascii="Times New Roman" w:hAnsi="Times New Roman"/>
                <w:color w:val="000000"/>
                <w:sz w:val="24"/>
              </w:rPr>
              <w:t>124</w:t>
            </w:r>
          </w:p>
        </w:tc>
        <w:tc>
          <w:tcPr>
            <w:tcW w:w="3461" w:type="dxa"/>
            <w:tcMar>
              <w:top w:w="50" w:type="dxa"/>
              <w:left w:w="100" w:type="dxa"/>
            </w:tcMar>
            <w:vAlign w:val="center"/>
          </w:tcPr>
          <w:p w14:paraId="4697097E"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14:paraId="2B54049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40B1DA" w14:textId="77777777" w:rsidR="00323729" w:rsidRDefault="00323729">
            <w:pPr>
              <w:spacing w:after="0"/>
              <w:ind w:left="135"/>
              <w:jc w:val="center"/>
            </w:pPr>
          </w:p>
        </w:tc>
        <w:tc>
          <w:tcPr>
            <w:tcW w:w="1576" w:type="dxa"/>
            <w:tcMar>
              <w:top w:w="50" w:type="dxa"/>
              <w:left w:w="100" w:type="dxa"/>
            </w:tcMar>
            <w:vAlign w:val="center"/>
          </w:tcPr>
          <w:p w14:paraId="39F3DD59" w14:textId="77777777" w:rsidR="00323729" w:rsidRDefault="00323729">
            <w:pPr>
              <w:spacing w:after="0"/>
              <w:ind w:left="135"/>
              <w:jc w:val="center"/>
            </w:pPr>
          </w:p>
        </w:tc>
        <w:tc>
          <w:tcPr>
            <w:tcW w:w="1110" w:type="dxa"/>
            <w:tcMar>
              <w:top w:w="50" w:type="dxa"/>
              <w:left w:w="100" w:type="dxa"/>
            </w:tcMar>
            <w:vAlign w:val="center"/>
          </w:tcPr>
          <w:p w14:paraId="5B7F8169" w14:textId="77777777" w:rsidR="00323729" w:rsidRDefault="00323729">
            <w:pPr>
              <w:spacing w:after="0"/>
              <w:ind w:left="135"/>
            </w:pPr>
          </w:p>
        </w:tc>
        <w:tc>
          <w:tcPr>
            <w:tcW w:w="1922" w:type="dxa"/>
            <w:tcMar>
              <w:top w:w="50" w:type="dxa"/>
              <w:left w:w="100" w:type="dxa"/>
            </w:tcMar>
            <w:vAlign w:val="center"/>
          </w:tcPr>
          <w:p w14:paraId="4594906E" w14:textId="77777777" w:rsidR="00323729" w:rsidRDefault="00323729">
            <w:pPr>
              <w:spacing w:after="0"/>
              <w:ind w:left="135"/>
            </w:pPr>
          </w:p>
        </w:tc>
      </w:tr>
      <w:tr w:rsidR="00323729" w14:paraId="184A80DF" w14:textId="77777777">
        <w:trPr>
          <w:trHeight w:val="144"/>
          <w:tblCellSpacing w:w="0" w:type="dxa"/>
        </w:trPr>
        <w:tc>
          <w:tcPr>
            <w:tcW w:w="447" w:type="dxa"/>
            <w:tcMar>
              <w:top w:w="50" w:type="dxa"/>
              <w:left w:w="100" w:type="dxa"/>
            </w:tcMar>
            <w:vAlign w:val="center"/>
          </w:tcPr>
          <w:p w14:paraId="10636FC4" w14:textId="77777777" w:rsidR="00323729" w:rsidRDefault="00F8312D">
            <w:pPr>
              <w:spacing w:after="0"/>
            </w:pPr>
            <w:r>
              <w:rPr>
                <w:rFonts w:ascii="Times New Roman" w:hAnsi="Times New Roman"/>
                <w:color w:val="000000"/>
                <w:sz w:val="24"/>
              </w:rPr>
              <w:t>125</w:t>
            </w:r>
          </w:p>
        </w:tc>
        <w:tc>
          <w:tcPr>
            <w:tcW w:w="3461" w:type="dxa"/>
            <w:tcMar>
              <w:top w:w="50" w:type="dxa"/>
              <w:left w:w="100" w:type="dxa"/>
            </w:tcMar>
            <w:vAlign w:val="center"/>
          </w:tcPr>
          <w:p w14:paraId="51C37A5C"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14:paraId="5339F23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0D0250" w14:textId="77777777" w:rsidR="00323729" w:rsidRDefault="00323729">
            <w:pPr>
              <w:spacing w:after="0"/>
              <w:ind w:left="135"/>
              <w:jc w:val="center"/>
            </w:pPr>
          </w:p>
        </w:tc>
        <w:tc>
          <w:tcPr>
            <w:tcW w:w="1576" w:type="dxa"/>
            <w:tcMar>
              <w:top w:w="50" w:type="dxa"/>
              <w:left w:w="100" w:type="dxa"/>
            </w:tcMar>
            <w:vAlign w:val="center"/>
          </w:tcPr>
          <w:p w14:paraId="1B1E9FF7" w14:textId="77777777" w:rsidR="00323729" w:rsidRDefault="00323729">
            <w:pPr>
              <w:spacing w:after="0"/>
              <w:ind w:left="135"/>
              <w:jc w:val="center"/>
            </w:pPr>
          </w:p>
        </w:tc>
        <w:tc>
          <w:tcPr>
            <w:tcW w:w="1110" w:type="dxa"/>
            <w:tcMar>
              <w:top w:w="50" w:type="dxa"/>
              <w:left w:w="100" w:type="dxa"/>
            </w:tcMar>
            <w:vAlign w:val="center"/>
          </w:tcPr>
          <w:p w14:paraId="00EB8599" w14:textId="77777777" w:rsidR="00323729" w:rsidRDefault="00323729">
            <w:pPr>
              <w:spacing w:after="0"/>
              <w:ind w:left="135"/>
            </w:pPr>
          </w:p>
        </w:tc>
        <w:tc>
          <w:tcPr>
            <w:tcW w:w="1922" w:type="dxa"/>
            <w:tcMar>
              <w:top w:w="50" w:type="dxa"/>
              <w:left w:w="100" w:type="dxa"/>
            </w:tcMar>
            <w:vAlign w:val="center"/>
          </w:tcPr>
          <w:p w14:paraId="66710144" w14:textId="77777777" w:rsidR="00323729" w:rsidRDefault="00323729">
            <w:pPr>
              <w:spacing w:after="0"/>
              <w:ind w:left="135"/>
            </w:pPr>
          </w:p>
        </w:tc>
      </w:tr>
      <w:tr w:rsidR="00323729" w14:paraId="578BEBBE" w14:textId="77777777">
        <w:trPr>
          <w:trHeight w:val="144"/>
          <w:tblCellSpacing w:w="0" w:type="dxa"/>
        </w:trPr>
        <w:tc>
          <w:tcPr>
            <w:tcW w:w="447" w:type="dxa"/>
            <w:tcMar>
              <w:top w:w="50" w:type="dxa"/>
              <w:left w:w="100" w:type="dxa"/>
            </w:tcMar>
            <w:vAlign w:val="center"/>
          </w:tcPr>
          <w:p w14:paraId="7D3EB0EB" w14:textId="77777777" w:rsidR="00323729" w:rsidRDefault="00F8312D">
            <w:pPr>
              <w:spacing w:after="0"/>
            </w:pPr>
            <w:r>
              <w:rPr>
                <w:rFonts w:ascii="Times New Roman" w:hAnsi="Times New Roman"/>
                <w:color w:val="000000"/>
                <w:sz w:val="24"/>
              </w:rPr>
              <w:t>126</w:t>
            </w:r>
          </w:p>
        </w:tc>
        <w:tc>
          <w:tcPr>
            <w:tcW w:w="3461" w:type="dxa"/>
            <w:tcMar>
              <w:top w:w="50" w:type="dxa"/>
              <w:left w:w="100" w:type="dxa"/>
            </w:tcMar>
            <w:vAlign w:val="center"/>
          </w:tcPr>
          <w:p w14:paraId="69161344" w14:textId="77777777" w:rsidR="00323729" w:rsidRDefault="00F8312D">
            <w:pPr>
              <w:spacing w:after="0"/>
              <w:ind w:left="135"/>
            </w:pPr>
            <w:r w:rsidRPr="00F8312D">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14:paraId="0EEE0720"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940DEC" w14:textId="77777777" w:rsidR="00323729" w:rsidRDefault="00323729">
            <w:pPr>
              <w:spacing w:after="0"/>
              <w:ind w:left="135"/>
              <w:jc w:val="center"/>
            </w:pPr>
          </w:p>
        </w:tc>
        <w:tc>
          <w:tcPr>
            <w:tcW w:w="1576" w:type="dxa"/>
            <w:tcMar>
              <w:top w:w="50" w:type="dxa"/>
              <w:left w:w="100" w:type="dxa"/>
            </w:tcMar>
            <w:vAlign w:val="center"/>
          </w:tcPr>
          <w:p w14:paraId="36E6F286" w14:textId="77777777" w:rsidR="00323729" w:rsidRDefault="00323729">
            <w:pPr>
              <w:spacing w:after="0"/>
              <w:ind w:left="135"/>
              <w:jc w:val="center"/>
            </w:pPr>
          </w:p>
        </w:tc>
        <w:tc>
          <w:tcPr>
            <w:tcW w:w="1110" w:type="dxa"/>
            <w:tcMar>
              <w:top w:w="50" w:type="dxa"/>
              <w:left w:w="100" w:type="dxa"/>
            </w:tcMar>
            <w:vAlign w:val="center"/>
          </w:tcPr>
          <w:p w14:paraId="54F2C5B6" w14:textId="77777777" w:rsidR="00323729" w:rsidRDefault="00323729">
            <w:pPr>
              <w:spacing w:after="0"/>
              <w:ind w:left="135"/>
            </w:pPr>
          </w:p>
        </w:tc>
        <w:tc>
          <w:tcPr>
            <w:tcW w:w="1922" w:type="dxa"/>
            <w:tcMar>
              <w:top w:w="50" w:type="dxa"/>
              <w:left w:w="100" w:type="dxa"/>
            </w:tcMar>
            <w:vAlign w:val="center"/>
          </w:tcPr>
          <w:p w14:paraId="0097B874" w14:textId="77777777" w:rsidR="00323729" w:rsidRDefault="00323729">
            <w:pPr>
              <w:spacing w:after="0"/>
              <w:ind w:left="135"/>
            </w:pPr>
          </w:p>
        </w:tc>
      </w:tr>
      <w:tr w:rsidR="00323729" w14:paraId="5657BF42" w14:textId="77777777">
        <w:trPr>
          <w:trHeight w:val="144"/>
          <w:tblCellSpacing w:w="0" w:type="dxa"/>
        </w:trPr>
        <w:tc>
          <w:tcPr>
            <w:tcW w:w="447" w:type="dxa"/>
            <w:tcMar>
              <w:top w:w="50" w:type="dxa"/>
              <w:left w:w="100" w:type="dxa"/>
            </w:tcMar>
            <w:vAlign w:val="center"/>
          </w:tcPr>
          <w:p w14:paraId="2DDFBB4E" w14:textId="77777777" w:rsidR="00323729" w:rsidRDefault="00F8312D">
            <w:pPr>
              <w:spacing w:after="0"/>
            </w:pPr>
            <w:r>
              <w:rPr>
                <w:rFonts w:ascii="Times New Roman" w:hAnsi="Times New Roman"/>
                <w:color w:val="000000"/>
                <w:sz w:val="24"/>
              </w:rPr>
              <w:t>127</w:t>
            </w:r>
          </w:p>
        </w:tc>
        <w:tc>
          <w:tcPr>
            <w:tcW w:w="3461" w:type="dxa"/>
            <w:tcMar>
              <w:top w:w="50" w:type="dxa"/>
              <w:left w:w="100" w:type="dxa"/>
            </w:tcMar>
            <w:vAlign w:val="center"/>
          </w:tcPr>
          <w:p w14:paraId="7B21781F" w14:textId="77777777" w:rsidR="00323729" w:rsidRPr="00F8312D" w:rsidRDefault="00F8312D">
            <w:pPr>
              <w:spacing w:after="0"/>
              <w:ind w:left="135"/>
              <w:rPr>
                <w:lang w:val="ru-RU"/>
              </w:rPr>
            </w:pPr>
            <w:r w:rsidRPr="00F8312D">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14:paraId="4E0A46D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4C1FBC" w14:textId="77777777" w:rsidR="00323729" w:rsidRDefault="00323729">
            <w:pPr>
              <w:spacing w:after="0"/>
              <w:ind w:left="135"/>
              <w:jc w:val="center"/>
            </w:pPr>
          </w:p>
        </w:tc>
        <w:tc>
          <w:tcPr>
            <w:tcW w:w="1576" w:type="dxa"/>
            <w:tcMar>
              <w:top w:w="50" w:type="dxa"/>
              <w:left w:w="100" w:type="dxa"/>
            </w:tcMar>
            <w:vAlign w:val="center"/>
          </w:tcPr>
          <w:p w14:paraId="326A5EA4" w14:textId="77777777" w:rsidR="00323729" w:rsidRDefault="00323729">
            <w:pPr>
              <w:spacing w:after="0"/>
              <w:ind w:left="135"/>
              <w:jc w:val="center"/>
            </w:pPr>
          </w:p>
        </w:tc>
        <w:tc>
          <w:tcPr>
            <w:tcW w:w="1110" w:type="dxa"/>
            <w:tcMar>
              <w:top w:w="50" w:type="dxa"/>
              <w:left w:w="100" w:type="dxa"/>
            </w:tcMar>
            <w:vAlign w:val="center"/>
          </w:tcPr>
          <w:p w14:paraId="35BD906C" w14:textId="77777777" w:rsidR="00323729" w:rsidRDefault="00323729">
            <w:pPr>
              <w:spacing w:after="0"/>
              <w:ind w:left="135"/>
            </w:pPr>
          </w:p>
        </w:tc>
        <w:tc>
          <w:tcPr>
            <w:tcW w:w="1922" w:type="dxa"/>
            <w:tcMar>
              <w:top w:w="50" w:type="dxa"/>
              <w:left w:w="100" w:type="dxa"/>
            </w:tcMar>
            <w:vAlign w:val="center"/>
          </w:tcPr>
          <w:p w14:paraId="445A46B7" w14:textId="77777777" w:rsidR="00323729" w:rsidRDefault="00323729">
            <w:pPr>
              <w:spacing w:after="0"/>
              <w:ind w:left="135"/>
            </w:pPr>
          </w:p>
        </w:tc>
      </w:tr>
      <w:tr w:rsidR="00323729" w14:paraId="073BAD63" w14:textId="77777777">
        <w:trPr>
          <w:trHeight w:val="144"/>
          <w:tblCellSpacing w:w="0" w:type="dxa"/>
        </w:trPr>
        <w:tc>
          <w:tcPr>
            <w:tcW w:w="447" w:type="dxa"/>
            <w:tcMar>
              <w:top w:w="50" w:type="dxa"/>
              <w:left w:w="100" w:type="dxa"/>
            </w:tcMar>
            <w:vAlign w:val="center"/>
          </w:tcPr>
          <w:p w14:paraId="7F512C93" w14:textId="77777777" w:rsidR="00323729" w:rsidRDefault="00F8312D">
            <w:pPr>
              <w:spacing w:after="0"/>
            </w:pPr>
            <w:r>
              <w:rPr>
                <w:rFonts w:ascii="Times New Roman" w:hAnsi="Times New Roman"/>
                <w:color w:val="000000"/>
                <w:sz w:val="24"/>
              </w:rPr>
              <w:lastRenderedPageBreak/>
              <w:t>128</w:t>
            </w:r>
          </w:p>
        </w:tc>
        <w:tc>
          <w:tcPr>
            <w:tcW w:w="3461" w:type="dxa"/>
            <w:tcMar>
              <w:top w:w="50" w:type="dxa"/>
              <w:left w:w="100" w:type="dxa"/>
            </w:tcMar>
            <w:vAlign w:val="center"/>
          </w:tcPr>
          <w:p w14:paraId="68280F4B"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63DF8EE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793764" w14:textId="77777777" w:rsidR="00323729" w:rsidRDefault="00323729">
            <w:pPr>
              <w:spacing w:after="0"/>
              <w:ind w:left="135"/>
              <w:jc w:val="center"/>
            </w:pPr>
          </w:p>
        </w:tc>
        <w:tc>
          <w:tcPr>
            <w:tcW w:w="1576" w:type="dxa"/>
            <w:tcMar>
              <w:top w:w="50" w:type="dxa"/>
              <w:left w:w="100" w:type="dxa"/>
            </w:tcMar>
            <w:vAlign w:val="center"/>
          </w:tcPr>
          <w:p w14:paraId="4F4EAF26" w14:textId="77777777" w:rsidR="00323729" w:rsidRDefault="00323729">
            <w:pPr>
              <w:spacing w:after="0"/>
              <w:ind w:left="135"/>
              <w:jc w:val="center"/>
            </w:pPr>
          </w:p>
        </w:tc>
        <w:tc>
          <w:tcPr>
            <w:tcW w:w="1110" w:type="dxa"/>
            <w:tcMar>
              <w:top w:w="50" w:type="dxa"/>
              <w:left w:w="100" w:type="dxa"/>
            </w:tcMar>
            <w:vAlign w:val="center"/>
          </w:tcPr>
          <w:p w14:paraId="18A22B02" w14:textId="77777777" w:rsidR="00323729" w:rsidRDefault="00323729">
            <w:pPr>
              <w:spacing w:after="0"/>
              <w:ind w:left="135"/>
            </w:pPr>
          </w:p>
        </w:tc>
        <w:tc>
          <w:tcPr>
            <w:tcW w:w="1922" w:type="dxa"/>
            <w:tcMar>
              <w:top w:w="50" w:type="dxa"/>
              <w:left w:w="100" w:type="dxa"/>
            </w:tcMar>
            <w:vAlign w:val="center"/>
          </w:tcPr>
          <w:p w14:paraId="2058BC47" w14:textId="77777777" w:rsidR="00323729" w:rsidRDefault="00323729">
            <w:pPr>
              <w:spacing w:after="0"/>
              <w:ind w:left="135"/>
            </w:pPr>
          </w:p>
        </w:tc>
      </w:tr>
      <w:tr w:rsidR="00323729" w14:paraId="4348D987" w14:textId="77777777">
        <w:trPr>
          <w:trHeight w:val="144"/>
          <w:tblCellSpacing w:w="0" w:type="dxa"/>
        </w:trPr>
        <w:tc>
          <w:tcPr>
            <w:tcW w:w="447" w:type="dxa"/>
            <w:tcMar>
              <w:top w:w="50" w:type="dxa"/>
              <w:left w:w="100" w:type="dxa"/>
            </w:tcMar>
            <w:vAlign w:val="center"/>
          </w:tcPr>
          <w:p w14:paraId="17776E48" w14:textId="77777777" w:rsidR="00323729" w:rsidRDefault="00F8312D">
            <w:pPr>
              <w:spacing w:after="0"/>
            </w:pPr>
            <w:r>
              <w:rPr>
                <w:rFonts w:ascii="Times New Roman" w:hAnsi="Times New Roman"/>
                <w:color w:val="000000"/>
                <w:sz w:val="24"/>
              </w:rPr>
              <w:t>129</w:t>
            </w:r>
          </w:p>
        </w:tc>
        <w:tc>
          <w:tcPr>
            <w:tcW w:w="3461" w:type="dxa"/>
            <w:tcMar>
              <w:top w:w="50" w:type="dxa"/>
              <w:left w:w="100" w:type="dxa"/>
            </w:tcMar>
            <w:vAlign w:val="center"/>
          </w:tcPr>
          <w:p w14:paraId="5BCE864A" w14:textId="77777777" w:rsidR="00323729" w:rsidRDefault="00F8312D">
            <w:pPr>
              <w:spacing w:after="0"/>
              <w:ind w:left="135"/>
            </w:pPr>
            <w:r w:rsidRPr="00F8312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14:paraId="1D029F53"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A6EFD9" w14:textId="77777777" w:rsidR="00323729" w:rsidRDefault="00323729">
            <w:pPr>
              <w:spacing w:after="0"/>
              <w:ind w:left="135"/>
              <w:jc w:val="center"/>
            </w:pPr>
          </w:p>
        </w:tc>
        <w:tc>
          <w:tcPr>
            <w:tcW w:w="1576" w:type="dxa"/>
            <w:tcMar>
              <w:top w:w="50" w:type="dxa"/>
              <w:left w:w="100" w:type="dxa"/>
            </w:tcMar>
            <w:vAlign w:val="center"/>
          </w:tcPr>
          <w:p w14:paraId="074C1042" w14:textId="77777777" w:rsidR="00323729" w:rsidRDefault="00323729">
            <w:pPr>
              <w:spacing w:after="0"/>
              <w:ind w:left="135"/>
              <w:jc w:val="center"/>
            </w:pPr>
          </w:p>
        </w:tc>
        <w:tc>
          <w:tcPr>
            <w:tcW w:w="1110" w:type="dxa"/>
            <w:tcMar>
              <w:top w:w="50" w:type="dxa"/>
              <w:left w:w="100" w:type="dxa"/>
            </w:tcMar>
            <w:vAlign w:val="center"/>
          </w:tcPr>
          <w:p w14:paraId="0C185ED7" w14:textId="77777777" w:rsidR="00323729" w:rsidRDefault="00323729">
            <w:pPr>
              <w:spacing w:after="0"/>
              <w:ind w:left="135"/>
            </w:pPr>
          </w:p>
        </w:tc>
        <w:tc>
          <w:tcPr>
            <w:tcW w:w="1922" w:type="dxa"/>
            <w:tcMar>
              <w:top w:w="50" w:type="dxa"/>
              <w:left w:w="100" w:type="dxa"/>
            </w:tcMar>
            <w:vAlign w:val="center"/>
          </w:tcPr>
          <w:p w14:paraId="1DFB0DB0" w14:textId="77777777" w:rsidR="00323729" w:rsidRDefault="00323729">
            <w:pPr>
              <w:spacing w:after="0"/>
              <w:ind w:left="135"/>
            </w:pPr>
          </w:p>
        </w:tc>
      </w:tr>
      <w:tr w:rsidR="00323729" w14:paraId="39A7D9B6" w14:textId="77777777">
        <w:trPr>
          <w:trHeight w:val="144"/>
          <w:tblCellSpacing w:w="0" w:type="dxa"/>
        </w:trPr>
        <w:tc>
          <w:tcPr>
            <w:tcW w:w="447" w:type="dxa"/>
            <w:tcMar>
              <w:top w:w="50" w:type="dxa"/>
              <w:left w:w="100" w:type="dxa"/>
            </w:tcMar>
            <w:vAlign w:val="center"/>
          </w:tcPr>
          <w:p w14:paraId="5CCDD98C" w14:textId="77777777" w:rsidR="00323729" w:rsidRDefault="00F8312D">
            <w:pPr>
              <w:spacing w:after="0"/>
            </w:pPr>
            <w:r>
              <w:rPr>
                <w:rFonts w:ascii="Times New Roman" w:hAnsi="Times New Roman"/>
                <w:color w:val="000000"/>
                <w:sz w:val="24"/>
              </w:rPr>
              <w:t>130</w:t>
            </w:r>
          </w:p>
        </w:tc>
        <w:tc>
          <w:tcPr>
            <w:tcW w:w="3461" w:type="dxa"/>
            <w:tcMar>
              <w:top w:w="50" w:type="dxa"/>
              <w:left w:w="100" w:type="dxa"/>
            </w:tcMar>
            <w:vAlign w:val="center"/>
          </w:tcPr>
          <w:p w14:paraId="601FB0F7"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3AD4DD2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3510D0" w14:textId="77777777" w:rsidR="00323729" w:rsidRDefault="00323729">
            <w:pPr>
              <w:spacing w:after="0"/>
              <w:ind w:left="135"/>
              <w:jc w:val="center"/>
            </w:pPr>
          </w:p>
        </w:tc>
        <w:tc>
          <w:tcPr>
            <w:tcW w:w="1576" w:type="dxa"/>
            <w:tcMar>
              <w:top w:w="50" w:type="dxa"/>
              <w:left w:w="100" w:type="dxa"/>
            </w:tcMar>
            <w:vAlign w:val="center"/>
          </w:tcPr>
          <w:p w14:paraId="75D2C7C3" w14:textId="77777777" w:rsidR="00323729" w:rsidRDefault="00323729">
            <w:pPr>
              <w:spacing w:after="0"/>
              <w:ind w:left="135"/>
              <w:jc w:val="center"/>
            </w:pPr>
          </w:p>
        </w:tc>
        <w:tc>
          <w:tcPr>
            <w:tcW w:w="1110" w:type="dxa"/>
            <w:tcMar>
              <w:top w:w="50" w:type="dxa"/>
              <w:left w:w="100" w:type="dxa"/>
            </w:tcMar>
            <w:vAlign w:val="center"/>
          </w:tcPr>
          <w:p w14:paraId="324679A1" w14:textId="77777777" w:rsidR="00323729" w:rsidRDefault="00323729">
            <w:pPr>
              <w:spacing w:after="0"/>
              <w:ind w:left="135"/>
            </w:pPr>
          </w:p>
        </w:tc>
        <w:tc>
          <w:tcPr>
            <w:tcW w:w="1922" w:type="dxa"/>
            <w:tcMar>
              <w:top w:w="50" w:type="dxa"/>
              <w:left w:w="100" w:type="dxa"/>
            </w:tcMar>
            <w:vAlign w:val="center"/>
          </w:tcPr>
          <w:p w14:paraId="54B4DDA5" w14:textId="77777777" w:rsidR="00323729" w:rsidRDefault="00323729">
            <w:pPr>
              <w:spacing w:after="0"/>
              <w:ind w:left="135"/>
            </w:pPr>
          </w:p>
        </w:tc>
      </w:tr>
      <w:tr w:rsidR="00323729" w14:paraId="6174CFB8" w14:textId="77777777">
        <w:trPr>
          <w:trHeight w:val="144"/>
          <w:tblCellSpacing w:w="0" w:type="dxa"/>
        </w:trPr>
        <w:tc>
          <w:tcPr>
            <w:tcW w:w="447" w:type="dxa"/>
            <w:tcMar>
              <w:top w:w="50" w:type="dxa"/>
              <w:left w:w="100" w:type="dxa"/>
            </w:tcMar>
            <w:vAlign w:val="center"/>
          </w:tcPr>
          <w:p w14:paraId="7757DBA1" w14:textId="77777777" w:rsidR="00323729" w:rsidRDefault="00F8312D">
            <w:pPr>
              <w:spacing w:after="0"/>
            </w:pPr>
            <w:r>
              <w:rPr>
                <w:rFonts w:ascii="Times New Roman" w:hAnsi="Times New Roman"/>
                <w:color w:val="000000"/>
                <w:sz w:val="24"/>
              </w:rPr>
              <w:t>131</w:t>
            </w:r>
          </w:p>
        </w:tc>
        <w:tc>
          <w:tcPr>
            <w:tcW w:w="3461" w:type="dxa"/>
            <w:tcMar>
              <w:top w:w="50" w:type="dxa"/>
              <w:left w:w="100" w:type="dxa"/>
            </w:tcMar>
            <w:vAlign w:val="center"/>
          </w:tcPr>
          <w:p w14:paraId="00919864"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14:paraId="6C8FF33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7187D9" w14:textId="77777777" w:rsidR="00323729" w:rsidRDefault="00323729">
            <w:pPr>
              <w:spacing w:after="0"/>
              <w:ind w:left="135"/>
              <w:jc w:val="center"/>
            </w:pPr>
          </w:p>
        </w:tc>
        <w:tc>
          <w:tcPr>
            <w:tcW w:w="1576" w:type="dxa"/>
            <w:tcMar>
              <w:top w:w="50" w:type="dxa"/>
              <w:left w:w="100" w:type="dxa"/>
            </w:tcMar>
            <w:vAlign w:val="center"/>
          </w:tcPr>
          <w:p w14:paraId="43758E89" w14:textId="77777777" w:rsidR="00323729" w:rsidRDefault="00323729">
            <w:pPr>
              <w:spacing w:after="0"/>
              <w:ind w:left="135"/>
              <w:jc w:val="center"/>
            </w:pPr>
          </w:p>
        </w:tc>
        <w:tc>
          <w:tcPr>
            <w:tcW w:w="1110" w:type="dxa"/>
            <w:tcMar>
              <w:top w:w="50" w:type="dxa"/>
              <w:left w:w="100" w:type="dxa"/>
            </w:tcMar>
            <w:vAlign w:val="center"/>
          </w:tcPr>
          <w:p w14:paraId="0FE9FD88" w14:textId="77777777" w:rsidR="00323729" w:rsidRDefault="00323729">
            <w:pPr>
              <w:spacing w:after="0"/>
              <w:ind w:left="135"/>
            </w:pPr>
          </w:p>
        </w:tc>
        <w:tc>
          <w:tcPr>
            <w:tcW w:w="1922" w:type="dxa"/>
            <w:tcMar>
              <w:top w:w="50" w:type="dxa"/>
              <w:left w:w="100" w:type="dxa"/>
            </w:tcMar>
            <w:vAlign w:val="center"/>
          </w:tcPr>
          <w:p w14:paraId="1EB00321" w14:textId="77777777" w:rsidR="00323729" w:rsidRDefault="00323729">
            <w:pPr>
              <w:spacing w:after="0"/>
              <w:ind w:left="135"/>
            </w:pPr>
          </w:p>
        </w:tc>
      </w:tr>
      <w:tr w:rsidR="00323729" w14:paraId="1B1B654F" w14:textId="77777777">
        <w:trPr>
          <w:trHeight w:val="144"/>
          <w:tblCellSpacing w:w="0" w:type="dxa"/>
        </w:trPr>
        <w:tc>
          <w:tcPr>
            <w:tcW w:w="447" w:type="dxa"/>
            <w:tcMar>
              <w:top w:w="50" w:type="dxa"/>
              <w:left w:w="100" w:type="dxa"/>
            </w:tcMar>
            <w:vAlign w:val="center"/>
          </w:tcPr>
          <w:p w14:paraId="5951B1AA" w14:textId="77777777" w:rsidR="00323729" w:rsidRDefault="00F8312D">
            <w:pPr>
              <w:spacing w:after="0"/>
            </w:pPr>
            <w:r>
              <w:rPr>
                <w:rFonts w:ascii="Times New Roman" w:hAnsi="Times New Roman"/>
                <w:color w:val="000000"/>
                <w:sz w:val="24"/>
              </w:rPr>
              <w:t>132</w:t>
            </w:r>
          </w:p>
        </w:tc>
        <w:tc>
          <w:tcPr>
            <w:tcW w:w="3461" w:type="dxa"/>
            <w:tcMar>
              <w:top w:w="50" w:type="dxa"/>
              <w:left w:w="100" w:type="dxa"/>
            </w:tcMar>
            <w:vAlign w:val="center"/>
          </w:tcPr>
          <w:p w14:paraId="2E19AF36" w14:textId="77777777" w:rsidR="00323729" w:rsidRDefault="00F8312D">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2A636609" w14:textId="77777777" w:rsidR="00323729" w:rsidRDefault="00F831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4E42AF" w14:textId="77777777" w:rsidR="00323729" w:rsidRDefault="00323729">
            <w:pPr>
              <w:spacing w:after="0"/>
              <w:ind w:left="135"/>
              <w:jc w:val="center"/>
            </w:pPr>
          </w:p>
        </w:tc>
        <w:tc>
          <w:tcPr>
            <w:tcW w:w="1576" w:type="dxa"/>
            <w:tcMar>
              <w:top w:w="50" w:type="dxa"/>
              <w:left w:w="100" w:type="dxa"/>
            </w:tcMar>
            <w:vAlign w:val="center"/>
          </w:tcPr>
          <w:p w14:paraId="4F60FE21" w14:textId="77777777" w:rsidR="00323729" w:rsidRDefault="00323729">
            <w:pPr>
              <w:spacing w:after="0"/>
              <w:ind w:left="135"/>
              <w:jc w:val="center"/>
            </w:pPr>
          </w:p>
        </w:tc>
        <w:tc>
          <w:tcPr>
            <w:tcW w:w="1110" w:type="dxa"/>
            <w:tcMar>
              <w:top w:w="50" w:type="dxa"/>
              <w:left w:w="100" w:type="dxa"/>
            </w:tcMar>
            <w:vAlign w:val="center"/>
          </w:tcPr>
          <w:p w14:paraId="57020790" w14:textId="77777777" w:rsidR="00323729" w:rsidRDefault="00323729">
            <w:pPr>
              <w:spacing w:after="0"/>
              <w:ind w:left="135"/>
            </w:pPr>
          </w:p>
        </w:tc>
        <w:tc>
          <w:tcPr>
            <w:tcW w:w="1922" w:type="dxa"/>
            <w:tcMar>
              <w:top w:w="50" w:type="dxa"/>
              <w:left w:w="100" w:type="dxa"/>
            </w:tcMar>
            <w:vAlign w:val="center"/>
          </w:tcPr>
          <w:p w14:paraId="03E8F569" w14:textId="77777777" w:rsidR="00323729" w:rsidRDefault="00323729">
            <w:pPr>
              <w:spacing w:after="0"/>
              <w:ind w:left="135"/>
            </w:pPr>
          </w:p>
        </w:tc>
      </w:tr>
      <w:tr w:rsidR="00323729" w14:paraId="28A64A58" w14:textId="77777777">
        <w:trPr>
          <w:trHeight w:val="144"/>
          <w:tblCellSpacing w:w="0" w:type="dxa"/>
        </w:trPr>
        <w:tc>
          <w:tcPr>
            <w:tcW w:w="0" w:type="auto"/>
            <w:gridSpan w:val="2"/>
            <w:tcMar>
              <w:top w:w="50" w:type="dxa"/>
              <w:left w:w="100" w:type="dxa"/>
            </w:tcMar>
            <w:vAlign w:val="center"/>
          </w:tcPr>
          <w:p w14:paraId="050A48F7"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769DE73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22BC5817" w14:textId="77777777" w:rsidR="00323729" w:rsidRDefault="00F8312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E8C30DD" w14:textId="77777777" w:rsidR="00323729" w:rsidRDefault="00F831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33B6533" w14:textId="77777777" w:rsidR="00323729" w:rsidRDefault="00323729"/>
        </w:tc>
      </w:tr>
    </w:tbl>
    <w:p w14:paraId="0E7ECC44" w14:textId="77777777" w:rsidR="00323729" w:rsidRDefault="00323729">
      <w:pPr>
        <w:sectPr w:rsidR="00323729">
          <w:pgSz w:w="16383" w:h="11906" w:orient="landscape"/>
          <w:pgMar w:top="1134" w:right="850" w:bottom="1134" w:left="1701" w:header="720" w:footer="720" w:gutter="0"/>
          <w:cols w:space="720"/>
        </w:sectPr>
      </w:pPr>
    </w:p>
    <w:p w14:paraId="316F0C52" w14:textId="77777777" w:rsidR="00323729" w:rsidRDefault="00F8312D">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539"/>
        <w:gridCol w:w="1224"/>
        <w:gridCol w:w="1843"/>
        <w:gridCol w:w="1912"/>
        <w:gridCol w:w="1349"/>
        <w:gridCol w:w="2223"/>
      </w:tblGrid>
      <w:tr w:rsidR="00323729" w14:paraId="4C245AB3" w14:textId="77777777">
        <w:trPr>
          <w:trHeight w:val="144"/>
          <w:tblCellSpacing w:w="0" w:type="dxa"/>
        </w:trPr>
        <w:tc>
          <w:tcPr>
            <w:tcW w:w="453" w:type="dxa"/>
            <w:vMerge w:val="restart"/>
            <w:tcMar>
              <w:top w:w="50" w:type="dxa"/>
              <w:left w:w="100" w:type="dxa"/>
            </w:tcMar>
            <w:vAlign w:val="center"/>
          </w:tcPr>
          <w:p w14:paraId="0C38616F" w14:textId="77777777" w:rsidR="00323729" w:rsidRDefault="00F8312D">
            <w:pPr>
              <w:spacing w:after="0"/>
              <w:ind w:left="135"/>
            </w:pPr>
            <w:r>
              <w:rPr>
                <w:rFonts w:ascii="Times New Roman" w:hAnsi="Times New Roman"/>
                <w:b/>
                <w:color w:val="000000"/>
                <w:sz w:val="24"/>
              </w:rPr>
              <w:t xml:space="preserve">№ п/п </w:t>
            </w:r>
          </w:p>
          <w:p w14:paraId="69FEA947" w14:textId="77777777" w:rsidR="00323729" w:rsidRDefault="00323729">
            <w:pPr>
              <w:spacing w:after="0"/>
              <w:ind w:left="135"/>
            </w:pPr>
          </w:p>
        </w:tc>
        <w:tc>
          <w:tcPr>
            <w:tcW w:w="3344" w:type="dxa"/>
            <w:vMerge w:val="restart"/>
            <w:tcMar>
              <w:top w:w="50" w:type="dxa"/>
              <w:left w:w="100" w:type="dxa"/>
            </w:tcMar>
            <w:vAlign w:val="center"/>
          </w:tcPr>
          <w:p w14:paraId="69B0ED58" w14:textId="77777777" w:rsidR="00323729" w:rsidRDefault="00F8312D">
            <w:pPr>
              <w:spacing w:after="0"/>
              <w:ind w:left="135"/>
            </w:pPr>
            <w:r>
              <w:rPr>
                <w:rFonts w:ascii="Times New Roman" w:hAnsi="Times New Roman"/>
                <w:b/>
                <w:color w:val="000000"/>
                <w:sz w:val="24"/>
              </w:rPr>
              <w:t xml:space="preserve">Тема урока </w:t>
            </w:r>
          </w:p>
          <w:p w14:paraId="438E4008" w14:textId="77777777" w:rsidR="00323729" w:rsidRDefault="00323729">
            <w:pPr>
              <w:spacing w:after="0"/>
              <w:ind w:left="135"/>
            </w:pPr>
          </w:p>
        </w:tc>
        <w:tc>
          <w:tcPr>
            <w:tcW w:w="0" w:type="auto"/>
            <w:gridSpan w:val="3"/>
            <w:tcMar>
              <w:top w:w="50" w:type="dxa"/>
              <w:left w:w="100" w:type="dxa"/>
            </w:tcMar>
            <w:vAlign w:val="center"/>
          </w:tcPr>
          <w:p w14:paraId="433B3E6F" w14:textId="77777777" w:rsidR="00323729" w:rsidRDefault="00F8312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2D705C2" w14:textId="77777777" w:rsidR="00323729" w:rsidRDefault="00F8312D">
            <w:pPr>
              <w:spacing w:after="0"/>
              <w:ind w:left="135"/>
            </w:pPr>
            <w:r>
              <w:rPr>
                <w:rFonts w:ascii="Times New Roman" w:hAnsi="Times New Roman"/>
                <w:b/>
                <w:color w:val="000000"/>
                <w:sz w:val="24"/>
              </w:rPr>
              <w:t xml:space="preserve">Дата изучения </w:t>
            </w:r>
          </w:p>
          <w:p w14:paraId="1E04D0B9" w14:textId="77777777" w:rsidR="00323729" w:rsidRDefault="00323729">
            <w:pPr>
              <w:spacing w:after="0"/>
              <w:ind w:left="135"/>
            </w:pPr>
          </w:p>
        </w:tc>
        <w:tc>
          <w:tcPr>
            <w:tcW w:w="1936" w:type="dxa"/>
            <w:vMerge w:val="restart"/>
            <w:tcMar>
              <w:top w:w="50" w:type="dxa"/>
              <w:left w:w="100" w:type="dxa"/>
            </w:tcMar>
            <w:vAlign w:val="center"/>
          </w:tcPr>
          <w:p w14:paraId="39C81C9A"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4CFE2027" w14:textId="77777777" w:rsidR="00323729" w:rsidRDefault="00323729">
            <w:pPr>
              <w:spacing w:after="0"/>
              <w:ind w:left="135"/>
            </w:pPr>
          </w:p>
        </w:tc>
      </w:tr>
      <w:tr w:rsidR="00323729" w14:paraId="537A8C71" w14:textId="77777777">
        <w:trPr>
          <w:trHeight w:val="144"/>
          <w:tblCellSpacing w:w="0" w:type="dxa"/>
        </w:trPr>
        <w:tc>
          <w:tcPr>
            <w:tcW w:w="0" w:type="auto"/>
            <w:vMerge/>
            <w:tcBorders>
              <w:top w:val="nil"/>
            </w:tcBorders>
            <w:tcMar>
              <w:top w:w="50" w:type="dxa"/>
              <w:left w:w="100" w:type="dxa"/>
            </w:tcMar>
          </w:tcPr>
          <w:p w14:paraId="29B85966" w14:textId="77777777" w:rsidR="00323729" w:rsidRDefault="00323729"/>
        </w:tc>
        <w:tc>
          <w:tcPr>
            <w:tcW w:w="0" w:type="auto"/>
            <w:vMerge/>
            <w:tcBorders>
              <w:top w:val="nil"/>
            </w:tcBorders>
            <w:tcMar>
              <w:top w:w="50" w:type="dxa"/>
              <w:left w:w="100" w:type="dxa"/>
            </w:tcMar>
          </w:tcPr>
          <w:p w14:paraId="204A65C3" w14:textId="77777777" w:rsidR="00323729" w:rsidRDefault="00323729"/>
        </w:tc>
        <w:tc>
          <w:tcPr>
            <w:tcW w:w="795" w:type="dxa"/>
            <w:tcMar>
              <w:top w:w="50" w:type="dxa"/>
              <w:left w:w="100" w:type="dxa"/>
            </w:tcMar>
            <w:vAlign w:val="center"/>
          </w:tcPr>
          <w:p w14:paraId="612EBD29" w14:textId="77777777" w:rsidR="00323729" w:rsidRDefault="00F8312D">
            <w:pPr>
              <w:spacing w:after="0"/>
              <w:ind w:left="135"/>
            </w:pPr>
            <w:r>
              <w:rPr>
                <w:rFonts w:ascii="Times New Roman" w:hAnsi="Times New Roman"/>
                <w:b/>
                <w:color w:val="000000"/>
                <w:sz w:val="24"/>
              </w:rPr>
              <w:t xml:space="preserve">Всего </w:t>
            </w:r>
          </w:p>
          <w:p w14:paraId="591BA722" w14:textId="77777777" w:rsidR="00323729" w:rsidRDefault="00323729">
            <w:pPr>
              <w:spacing w:after="0"/>
              <w:ind w:left="135"/>
            </w:pPr>
          </w:p>
        </w:tc>
        <w:tc>
          <w:tcPr>
            <w:tcW w:w="1488" w:type="dxa"/>
            <w:tcMar>
              <w:top w:w="50" w:type="dxa"/>
              <w:left w:w="100" w:type="dxa"/>
            </w:tcMar>
            <w:vAlign w:val="center"/>
          </w:tcPr>
          <w:p w14:paraId="14E7AA02" w14:textId="77777777" w:rsidR="00323729" w:rsidRDefault="00F8312D">
            <w:pPr>
              <w:spacing w:after="0"/>
              <w:ind w:left="135"/>
            </w:pPr>
            <w:r>
              <w:rPr>
                <w:rFonts w:ascii="Times New Roman" w:hAnsi="Times New Roman"/>
                <w:b/>
                <w:color w:val="000000"/>
                <w:sz w:val="24"/>
              </w:rPr>
              <w:t xml:space="preserve">Контрольные работы </w:t>
            </w:r>
          </w:p>
          <w:p w14:paraId="1671BC5C" w14:textId="77777777" w:rsidR="00323729" w:rsidRDefault="00323729">
            <w:pPr>
              <w:spacing w:after="0"/>
              <w:ind w:left="135"/>
            </w:pPr>
          </w:p>
        </w:tc>
        <w:tc>
          <w:tcPr>
            <w:tcW w:w="1590" w:type="dxa"/>
            <w:tcMar>
              <w:top w:w="50" w:type="dxa"/>
              <w:left w:w="100" w:type="dxa"/>
            </w:tcMar>
            <w:vAlign w:val="center"/>
          </w:tcPr>
          <w:p w14:paraId="2453E0A7" w14:textId="77777777" w:rsidR="00323729" w:rsidRDefault="00F8312D">
            <w:pPr>
              <w:spacing w:after="0"/>
              <w:ind w:left="135"/>
            </w:pPr>
            <w:r>
              <w:rPr>
                <w:rFonts w:ascii="Times New Roman" w:hAnsi="Times New Roman"/>
                <w:b/>
                <w:color w:val="000000"/>
                <w:sz w:val="24"/>
              </w:rPr>
              <w:t xml:space="preserve">Практические работы </w:t>
            </w:r>
          </w:p>
          <w:p w14:paraId="40DE283B" w14:textId="77777777" w:rsidR="00323729" w:rsidRDefault="00323729">
            <w:pPr>
              <w:spacing w:after="0"/>
              <w:ind w:left="135"/>
            </w:pPr>
          </w:p>
        </w:tc>
        <w:tc>
          <w:tcPr>
            <w:tcW w:w="0" w:type="auto"/>
            <w:vMerge/>
            <w:tcBorders>
              <w:top w:val="nil"/>
            </w:tcBorders>
            <w:tcMar>
              <w:top w:w="50" w:type="dxa"/>
              <w:left w:w="100" w:type="dxa"/>
            </w:tcMar>
          </w:tcPr>
          <w:p w14:paraId="25BA36CD" w14:textId="77777777" w:rsidR="00323729" w:rsidRDefault="00323729"/>
        </w:tc>
        <w:tc>
          <w:tcPr>
            <w:tcW w:w="0" w:type="auto"/>
            <w:vMerge/>
            <w:tcBorders>
              <w:top w:val="nil"/>
            </w:tcBorders>
            <w:tcMar>
              <w:top w:w="50" w:type="dxa"/>
              <w:left w:w="100" w:type="dxa"/>
            </w:tcMar>
          </w:tcPr>
          <w:p w14:paraId="73D5285E" w14:textId="77777777" w:rsidR="00323729" w:rsidRDefault="00323729"/>
        </w:tc>
      </w:tr>
      <w:tr w:rsidR="00323729" w14:paraId="1853C159" w14:textId="77777777">
        <w:trPr>
          <w:trHeight w:val="144"/>
          <w:tblCellSpacing w:w="0" w:type="dxa"/>
        </w:trPr>
        <w:tc>
          <w:tcPr>
            <w:tcW w:w="453" w:type="dxa"/>
            <w:tcMar>
              <w:top w:w="50" w:type="dxa"/>
              <w:left w:w="100" w:type="dxa"/>
            </w:tcMar>
            <w:vAlign w:val="center"/>
          </w:tcPr>
          <w:p w14:paraId="1F6AB347" w14:textId="77777777" w:rsidR="00323729" w:rsidRDefault="00F8312D">
            <w:pPr>
              <w:spacing w:after="0"/>
            </w:pPr>
            <w:r>
              <w:rPr>
                <w:rFonts w:ascii="Times New Roman" w:hAnsi="Times New Roman"/>
                <w:color w:val="000000"/>
                <w:sz w:val="24"/>
              </w:rPr>
              <w:t>1</w:t>
            </w:r>
          </w:p>
        </w:tc>
        <w:tc>
          <w:tcPr>
            <w:tcW w:w="3344" w:type="dxa"/>
            <w:tcMar>
              <w:top w:w="50" w:type="dxa"/>
              <w:left w:w="100" w:type="dxa"/>
            </w:tcMar>
            <w:vAlign w:val="center"/>
          </w:tcPr>
          <w:p w14:paraId="5B6C77AB"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14:paraId="6B37C2E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3CBAFC" w14:textId="77777777" w:rsidR="00323729" w:rsidRDefault="00323729">
            <w:pPr>
              <w:spacing w:after="0"/>
              <w:ind w:left="135"/>
              <w:jc w:val="center"/>
            </w:pPr>
          </w:p>
        </w:tc>
        <w:tc>
          <w:tcPr>
            <w:tcW w:w="1590" w:type="dxa"/>
            <w:tcMar>
              <w:top w:w="50" w:type="dxa"/>
              <w:left w:w="100" w:type="dxa"/>
            </w:tcMar>
            <w:vAlign w:val="center"/>
          </w:tcPr>
          <w:p w14:paraId="15DE2FB0" w14:textId="77777777" w:rsidR="00323729" w:rsidRDefault="00323729">
            <w:pPr>
              <w:spacing w:after="0"/>
              <w:ind w:left="135"/>
              <w:jc w:val="center"/>
            </w:pPr>
          </w:p>
        </w:tc>
        <w:tc>
          <w:tcPr>
            <w:tcW w:w="1122" w:type="dxa"/>
            <w:tcMar>
              <w:top w:w="50" w:type="dxa"/>
              <w:left w:w="100" w:type="dxa"/>
            </w:tcMar>
            <w:vAlign w:val="center"/>
          </w:tcPr>
          <w:p w14:paraId="07D83A20" w14:textId="77777777" w:rsidR="00323729" w:rsidRDefault="00323729">
            <w:pPr>
              <w:spacing w:after="0"/>
              <w:ind w:left="135"/>
            </w:pPr>
          </w:p>
        </w:tc>
        <w:tc>
          <w:tcPr>
            <w:tcW w:w="1936" w:type="dxa"/>
            <w:tcMar>
              <w:top w:w="50" w:type="dxa"/>
              <w:left w:w="100" w:type="dxa"/>
            </w:tcMar>
            <w:vAlign w:val="center"/>
          </w:tcPr>
          <w:p w14:paraId="0D3A802C" w14:textId="77777777" w:rsidR="00323729" w:rsidRDefault="00323729">
            <w:pPr>
              <w:spacing w:after="0"/>
              <w:ind w:left="135"/>
            </w:pPr>
          </w:p>
        </w:tc>
      </w:tr>
      <w:tr w:rsidR="00323729" w14:paraId="09BB64C5" w14:textId="77777777">
        <w:trPr>
          <w:trHeight w:val="144"/>
          <w:tblCellSpacing w:w="0" w:type="dxa"/>
        </w:trPr>
        <w:tc>
          <w:tcPr>
            <w:tcW w:w="453" w:type="dxa"/>
            <w:tcMar>
              <w:top w:w="50" w:type="dxa"/>
              <w:left w:w="100" w:type="dxa"/>
            </w:tcMar>
            <w:vAlign w:val="center"/>
          </w:tcPr>
          <w:p w14:paraId="602D30FF" w14:textId="77777777" w:rsidR="00323729" w:rsidRDefault="00F8312D">
            <w:pPr>
              <w:spacing w:after="0"/>
            </w:pPr>
            <w:r>
              <w:rPr>
                <w:rFonts w:ascii="Times New Roman" w:hAnsi="Times New Roman"/>
                <w:color w:val="000000"/>
                <w:sz w:val="24"/>
              </w:rPr>
              <w:t>2</w:t>
            </w:r>
          </w:p>
        </w:tc>
        <w:tc>
          <w:tcPr>
            <w:tcW w:w="3344" w:type="dxa"/>
            <w:tcMar>
              <w:top w:w="50" w:type="dxa"/>
              <w:left w:w="100" w:type="dxa"/>
            </w:tcMar>
            <w:vAlign w:val="center"/>
          </w:tcPr>
          <w:p w14:paraId="40BD9348" w14:textId="77777777" w:rsidR="00323729" w:rsidRDefault="00F8312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43C81988"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885138" w14:textId="77777777" w:rsidR="00323729" w:rsidRDefault="00323729">
            <w:pPr>
              <w:spacing w:after="0"/>
              <w:ind w:left="135"/>
              <w:jc w:val="center"/>
            </w:pPr>
          </w:p>
        </w:tc>
        <w:tc>
          <w:tcPr>
            <w:tcW w:w="1590" w:type="dxa"/>
            <w:tcMar>
              <w:top w:w="50" w:type="dxa"/>
              <w:left w:w="100" w:type="dxa"/>
            </w:tcMar>
            <w:vAlign w:val="center"/>
          </w:tcPr>
          <w:p w14:paraId="7EA0B0E0" w14:textId="77777777" w:rsidR="00323729" w:rsidRDefault="00323729">
            <w:pPr>
              <w:spacing w:after="0"/>
              <w:ind w:left="135"/>
              <w:jc w:val="center"/>
            </w:pPr>
          </w:p>
        </w:tc>
        <w:tc>
          <w:tcPr>
            <w:tcW w:w="1122" w:type="dxa"/>
            <w:tcMar>
              <w:top w:w="50" w:type="dxa"/>
              <w:left w:w="100" w:type="dxa"/>
            </w:tcMar>
            <w:vAlign w:val="center"/>
          </w:tcPr>
          <w:p w14:paraId="75AE71FD" w14:textId="77777777" w:rsidR="00323729" w:rsidRDefault="00323729">
            <w:pPr>
              <w:spacing w:after="0"/>
              <w:ind w:left="135"/>
            </w:pPr>
          </w:p>
        </w:tc>
        <w:tc>
          <w:tcPr>
            <w:tcW w:w="1936" w:type="dxa"/>
            <w:tcMar>
              <w:top w:w="50" w:type="dxa"/>
              <w:left w:w="100" w:type="dxa"/>
            </w:tcMar>
            <w:vAlign w:val="center"/>
          </w:tcPr>
          <w:p w14:paraId="4057F76A" w14:textId="77777777" w:rsidR="00323729" w:rsidRDefault="00323729">
            <w:pPr>
              <w:spacing w:after="0"/>
              <w:ind w:left="135"/>
            </w:pPr>
          </w:p>
        </w:tc>
      </w:tr>
      <w:tr w:rsidR="00323729" w14:paraId="306F08BD" w14:textId="77777777">
        <w:trPr>
          <w:trHeight w:val="144"/>
          <w:tblCellSpacing w:w="0" w:type="dxa"/>
        </w:trPr>
        <w:tc>
          <w:tcPr>
            <w:tcW w:w="453" w:type="dxa"/>
            <w:tcMar>
              <w:top w:w="50" w:type="dxa"/>
              <w:left w:w="100" w:type="dxa"/>
            </w:tcMar>
            <w:vAlign w:val="center"/>
          </w:tcPr>
          <w:p w14:paraId="75158313" w14:textId="77777777" w:rsidR="00323729" w:rsidRDefault="00F8312D">
            <w:pPr>
              <w:spacing w:after="0"/>
            </w:pPr>
            <w:r>
              <w:rPr>
                <w:rFonts w:ascii="Times New Roman" w:hAnsi="Times New Roman"/>
                <w:color w:val="000000"/>
                <w:sz w:val="24"/>
              </w:rPr>
              <w:t>3</w:t>
            </w:r>
          </w:p>
        </w:tc>
        <w:tc>
          <w:tcPr>
            <w:tcW w:w="3344" w:type="dxa"/>
            <w:tcMar>
              <w:top w:w="50" w:type="dxa"/>
              <w:left w:w="100" w:type="dxa"/>
            </w:tcMar>
            <w:vAlign w:val="center"/>
          </w:tcPr>
          <w:p w14:paraId="555261DE" w14:textId="77777777" w:rsidR="00323729" w:rsidRDefault="00F8312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54816620"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37C9B9" w14:textId="77777777" w:rsidR="00323729" w:rsidRDefault="00323729">
            <w:pPr>
              <w:spacing w:after="0"/>
              <w:ind w:left="135"/>
              <w:jc w:val="center"/>
            </w:pPr>
          </w:p>
        </w:tc>
        <w:tc>
          <w:tcPr>
            <w:tcW w:w="1590" w:type="dxa"/>
            <w:tcMar>
              <w:top w:w="50" w:type="dxa"/>
              <w:left w:w="100" w:type="dxa"/>
            </w:tcMar>
            <w:vAlign w:val="center"/>
          </w:tcPr>
          <w:p w14:paraId="0E42677F" w14:textId="77777777" w:rsidR="00323729" w:rsidRDefault="00323729">
            <w:pPr>
              <w:spacing w:after="0"/>
              <w:ind w:left="135"/>
              <w:jc w:val="center"/>
            </w:pPr>
          </w:p>
        </w:tc>
        <w:tc>
          <w:tcPr>
            <w:tcW w:w="1122" w:type="dxa"/>
            <w:tcMar>
              <w:top w:w="50" w:type="dxa"/>
              <w:left w:w="100" w:type="dxa"/>
            </w:tcMar>
            <w:vAlign w:val="center"/>
          </w:tcPr>
          <w:p w14:paraId="248929D7" w14:textId="77777777" w:rsidR="00323729" w:rsidRDefault="00323729">
            <w:pPr>
              <w:spacing w:after="0"/>
              <w:ind w:left="135"/>
            </w:pPr>
          </w:p>
        </w:tc>
        <w:tc>
          <w:tcPr>
            <w:tcW w:w="1936" w:type="dxa"/>
            <w:tcMar>
              <w:top w:w="50" w:type="dxa"/>
              <w:left w:w="100" w:type="dxa"/>
            </w:tcMar>
            <w:vAlign w:val="center"/>
          </w:tcPr>
          <w:p w14:paraId="3D16D826" w14:textId="77777777" w:rsidR="00323729" w:rsidRDefault="00323729">
            <w:pPr>
              <w:spacing w:after="0"/>
              <w:ind w:left="135"/>
            </w:pPr>
          </w:p>
        </w:tc>
      </w:tr>
      <w:tr w:rsidR="00323729" w14:paraId="46F95172" w14:textId="77777777">
        <w:trPr>
          <w:trHeight w:val="144"/>
          <w:tblCellSpacing w:w="0" w:type="dxa"/>
        </w:trPr>
        <w:tc>
          <w:tcPr>
            <w:tcW w:w="453" w:type="dxa"/>
            <w:tcMar>
              <w:top w:w="50" w:type="dxa"/>
              <w:left w:w="100" w:type="dxa"/>
            </w:tcMar>
            <w:vAlign w:val="center"/>
          </w:tcPr>
          <w:p w14:paraId="2EAF19D2" w14:textId="77777777" w:rsidR="00323729" w:rsidRDefault="00F8312D">
            <w:pPr>
              <w:spacing w:after="0"/>
            </w:pPr>
            <w:r>
              <w:rPr>
                <w:rFonts w:ascii="Times New Roman" w:hAnsi="Times New Roman"/>
                <w:color w:val="000000"/>
                <w:sz w:val="24"/>
              </w:rPr>
              <w:t>4</w:t>
            </w:r>
          </w:p>
        </w:tc>
        <w:tc>
          <w:tcPr>
            <w:tcW w:w="3344" w:type="dxa"/>
            <w:tcMar>
              <w:top w:w="50" w:type="dxa"/>
              <w:left w:w="100" w:type="dxa"/>
            </w:tcMar>
            <w:vAlign w:val="center"/>
          </w:tcPr>
          <w:p w14:paraId="0E7E5AFE" w14:textId="77777777" w:rsidR="00323729" w:rsidRDefault="00F8312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2075839D"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46E07F" w14:textId="77777777" w:rsidR="00323729" w:rsidRDefault="00323729">
            <w:pPr>
              <w:spacing w:after="0"/>
              <w:ind w:left="135"/>
              <w:jc w:val="center"/>
            </w:pPr>
          </w:p>
        </w:tc>
        <w:tc>
          <w:tcPr>
            <w:tcW w:w="1590" w:type="dxa"/>
            <w:tcMar>
              <w:top w:w="50" w:type="dxa"/>
              <w:left w:w="100" w:type="dxa"/>
            </w:tcMar>
            <w:vAlign w:val="center"/>
          </w:tcPr>
          <w:p w14:paraId="551F4665" w14:textId="77777777" w:rsidR="00323729" w:rsidRDefault="00323729">
            <w:pPr>
              <w:spacing w:after="0"/>
              <w:ind w:left="135"/>
              <w:jc w:val="center"/>
            </w:pPr>
          </w:p>
        </w:tc>
        <w:tc>
          <w:tcPr>
            <w:tcW w:w="1122" w:type="dxa"/>
            <w:tcMar>
              <w:top w:w="50" w:type="dxa"/>
              <w:left w:w="100" w:type="dxa"/>
            </w:tcMar>
            <w:vAlign w:val="center"/>
          </w:tcPr>
          <w:p w14:paraId="2BDC7DDD" w14:textId="77777777" w:rsidR="00323729" w:rsidRDefault="00323729">
            <w:pPr>
              <w:spacing w:after="0"/>
              <w:ind w:left="135"/>
            </w:pPr>
          </w:p>
        </w:tc>
        <w:tc>
          <w:tcPr>
            <w:tcW w:w="1936" w:type="dxa"/>
            <w:tcMar>
              <w:top w:w="50" w:type="dxa"/>
              <w:left w:w="100" w:type="dxa"/>
            </w:tcMar>
            <w:vAlign w:val="center"/>
          </w:tcPr>
          <w:p w14:paraId="44D553B6" w14:textId="77777777" w:rsidR="00323729" w:rsidRDefault="00323729">
            <w:pPr>
              <w:spacing w:after="0"/>
              <w:ind w:left="135"/>
            </w:pPr>
          </w:p>
        </w:tc>
      </w:tr>
      <w:tr w:rsidR="00323729" w14:paraId="0DA9C835" w14:textId="77777777">
        <w:trPr>
          <w:trHeight w:val="144"/>
          <w:tblCellSpacing w:w="0" w:type="dxa"/>
        </w:trPr>
        <w:tc>
          <w:tcPr>
            <w:tcW w:w="453" w:type="dxa"/>
            <w:tcMar>
              <w:top w:w="50" w:type="dxa"/>
              <w:left w:w="100" w:type="dxa"/>
            </w:tcMar>
            <w:vAlign w:val="center"/>
          </w:tcPr>
          <w:p w14:paraId="65B66491" w14:textId="77777777" w:rsidR="00323729" w:rsidRDefault="00F8312D">
            <w:pPr>
              <w:spacing w:after="0"/>
            </w:pPr>
            <w:r>
              <w:rPr>
                <w:rFonts w:ascii="Times New Roman" w:hAnsi="Times New Roman"/>
                <w:color w:val="000000"/>
                <w:sz w:val="24"/>
              </w:rPr>
              <w:t>5</w:t>
            </w:r>
          </w:p>
        </w:tc>
        <w:tc>
          <w:tcPr>
            <w:tcW w:w="3344" w:type="dxa"/>
            <w:tcMar>
              <w:top w:w="50" w:type="dxa"/>
              <w:left w:w="100" w:type="dxa"/>
            </w:tcMar>
            <w:vAlign w:val="center"/>
          </w:tcPr>
          <w:p w14:paraId="213D0CEF" w14:textId="77777777" w:rsidR="00323729" w:rsidRPr="00F8312D" w:rsidRDefault="00F8312D">
            <w:pPr>
              <w:spacing w:after="0"/>
              <w:ind w:left="135"/>
              <w:rPr>
                <w:lang w:val="ru-RU"/>
              </w:rPr>
            </w:pPr>
            <w:r w:rsidRPr="00F8312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3E25E2C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799760" w14:textId="77777777" w:rsidR="00323729" w:rsidRDefault="00323729">
            <w:pPr>
              <w:spacing w:after="0"/>
              <w:ind w:left="135"/>
              <w:jc w:val="center"/>
            </w:pPr>
          </w:p>
        </w:tc>
        <w:tc>
          <w:tcPr>
            <w:tcW w:w="1590" w:type="dxa"/>
            <w:tcMar>
              <w:top w:w="50" w:type="dxa"/>
              <w:left w:w="100" w:type="dxa"/>
            </w:tcMar>
            <w:vAlign w:val="center"/>
          </w:tcPr>
          <w:p w14:paraId="29B128B9" w14:textId="77777777" w:rsidR="00323729" w:rsidRDefault="00323729">
            <w:pPr>
              <w:spacing w:after="0"/>
              <w:ind w:left="135"/>
              <w:jc w:val="center"/>
            </w:pPr>
          </w:p>
        </w:tc>
        <w:tc>
          <w:tcPr>
            <w:tcW w:w="1122" w:type="dxa"/>
            <w:tcMar>
              <w:top w:w="50" w:type="dxa"/>
              <w:left w:w="100" w:type="dxa"/>
            </w:tcMar>
            <w:vAlign w:val="center"/>
          </w:tcPr>
          <w:p w14:paraId="0C741BCC" w14:textId="77777777" w:rsidR="00323729" w:rsidRDefault="00323729">
            <w:pPr>
              <w:spacing w:after="0"/>
              <w:ind w:left="135"/>
            </w:pPr>
          </w:p>
        </w:tc>
        <w:tc>
          <w:tcPr>
            <w:tcW w:w="1936" w:type="dxa"/>
            <w:tcMar>
              <w:top w:w="50" w:type="dxa"/>
              <w:left w:w="100" w:type="dxa"/>
            </w:tcMar>
            <w:vAlign w:val="center"/>
          </w:tcPr>
          <w:p w14:paraId="5D5B2BBD" w14:textId="77777777" w:rsidR="00323729" w:rsidRDefault="00323729">
            <w:pPr>
              <w:spacing w:after="0"/>
              <w:ind w:left="135"/>
            </w:pPr>
          </w:p>
        </w:tc>
      </w:tr>
      <w:tr w:rsidR="00323729" w14:paraId="5C5C9105" w14:textId="77777777">
        <w:trPr>
          <w:trHeight w:val="144"/>
          <w:tblCellSpacing w:w="0" w:type="dxa"/>
        </w:trPr>
        <w:tc>
          <w:tcPr>
            <w:tcW w:w="453" w:type="dxa"/>
            <w:tcMar>
              <w:top w:w="50" w:type="dxa"/>
              <w:left w:w="100" w:type="dxa"/>
            </w:tcMar>
            <w:vAlign w:val="center"/>
          </w:tcPr>
          <w:p w14:paraId="457244DD" w14:textId="77777777" w:rsidR="00323729" w:rsidRDefault="00F8312D">
            <w:pPr>
              <w:spacing w:after="0"/>
            </w:pPr>
            <w:r>
              <w:rPr>
                <w:rFonts w:ascii="Times New Roman" w:hAnsi="Times New Roman"/>
                <w:color w:val="000000"/>
                <w:sz w:val="24"/>
              </w:rPr>
              <w:t>6</w:t>
            </w:r>
          </w:p>
        </w:tc>
        <w:tc>
          <w:tcPr>
            <w:tcW w:w="3344" w:type="dxa"/>
            <w:tcMar>
              <w:top w:w="50" w:type="dxa"/>
              <w:left w:w="100" w:type="dxa"/>
            </w:tcMar>
            <w:vAlign w:val="center"/>
          </w:tcPr>
          <w:p w14:paraId="4BC8A12F" w14:textId="77777777" w:rsidR="00323729" w:rsidRPr="00F8312D" w:rsidRDefault="00F8312D">
            <w:pPr>
              <w:spacing w:after="0"/>
              <w:ind w:left="135"/>
              <w:rPr>
                <w:lang w:val="ru-RU"/>
              </w:rPr>
            </w:pPr>
            <w:r w:rsidRPr="00F8312D">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14:paraId="6ADC6C2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2EEDF7" w14:textId="77777777" w:rsidR="00323729" w:rsidRDefault="00323729">
            <w:pPr>
              <w:spacing w:after="0"/>
              <w:ind w:left="135"/>
              <w:jc w:val="center"/>
            </w:pPr>
          </w:p>
        </w:tc>
        <w:tc>
          <w:tcPr>
            <w:tcW w:w="1590" w:type="dxa"/>
            <w:tcMar>
              <w:top w:w="50" w:type="dxa"/>
              <w:left w:w="100" w:type="dxa"/>
            </w:tcMar>
            <w:vAlign w:val="center"/>
          </w:tcPr>
          <w:p w14:paraId="146BDAB3" w14:textId="77777777" w:rsidR="00323729" w:rsidRDefault="00323729">
            <w:pPr>
              <w:spacing w:after="0"/>
              <w:ind w:left="135"/>
              <w:jc w:val="center"/>
            </w:pPr>
          </w:p>
        </w:tc>
        <w:tc>
          <w:tcPr>
            <w:tcW w:w="1122" w:type="dxa"/>
            <w:tcMar>
              <w:top w:w="50" w:type="dxa"/>
              <w:left w:w="100" w:type="dxa"/>
            </w:tcMar>
            <w:vAlign w:val="center"/>
          </w:tcPr>
          <w:p w14:paraId="08B1C0D3" w14:textId="77777777" w:rsidR="00323729" w:rsidRDefault="00323729">
            <w:pPr>
              <w:spacing w:after="0"/>
              <w:ind w:left="135"/>
            </w:pPr>
          </w:p>
        </w:tc>
        <w:tc>
          <w:tcPr>
            <w:tcW w:w="1936" w:type="dxa"/>
            <w:tcMar>
              <w:top w:w="50" w:type="dxa"/>
              <w:left w:w="100" w:type="dxa"/>
            </w:tcMar>
            <w:vAlign w:val="center"/>
          </w:tcPr>
          <w:p w14:paraId="263F102F" w14:textId="77777777" w:rsidR="00323729" w:rsidRDefault="00323729">
            <w:pPr>
              <w:spacing w:after="0"/>
              <w:ind w:left="135"/>
            </w:pPr>
          </w:p>
        </w:tc>
      </w:tr>
      <w:tr w:rsidR="00323729" w14:paraId="489CEAC5" w14:textId="77777777">
        <w:trPr>
          <w:trHeight w:val="144"/>
          <w:tblCellSpacing w:w="0" w:type="dxa"/>
        </w:trPr>
        <w:tc>
          <w:tcPr>
            <w:tcW w:w="453" w:type="dxa"/>
            <w:tcMar>
              <w:top w:w="50" w:type="dxa"/>
              <w:left w:w="100" w:type="dxa"/>
            </w:tcMar>
            <w:vAlign w:val="center"/>
          </w:tcPr>
          <w:p w14:paraId="663464A0" w14:textId="77777777" w:rsidR="00323729" w:rsidRDefault="00F8312D">
            <w:pPr>
              <w:spacing w:after="0"/>
            </w:pPr>
            <w:r>
              <w:rPr>
                <w:rFonts w:ascii="Times New Roman" w:hAnsi="Times New Roman"/>
                <w:color w:val="000000"/>
                <w:sz w:val="24"/>
              </w:rPr>
              <w:t>7</w:t>
            </w:r>
          </w:p>
        </w:tc>
        <w:tc>
          <w:tcPr>
            <w:tcW w:w="3344" w:type="dxa"/>
            <w:tcMar>
              <w:top w:w="50" w:type="dxa"/>
              <w:left w:w="100" w:type="dxa"/>
            </w:tcMar>
            <w:vAlign w:val="center"/>
          </w:tcPr>
          <w:p w14:paraId="030538FA" w14:textId="77777777" w:rsidR="00323729" w:rsidRPr="00F8312D" w:rsidRDefault="00F8312D">
            <w:pPr>
              <w:spacing w:after="0"/>
              <w:ind w:left="135"/>
              <w:rPr>
                <w:lang w:val="ru-RU"/>
              </w:rPr>
            </w:pPr>
            <w:r w:rsidRPr="00F8312D">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7A67830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1B2DFD" w14:textId="77777777" w:rsidR="00323729" w:rsidRDefault="00323729">
            <w:pPr>
              <w:spacing w:after="0"/>
              <w:ind w:left="135"/>
              <w:jc w:val="center"/>
            </w:pPr>
          </w:p>
        </w:tc>
        <w:tc>
          <w:tcPr>
            <w:tcW w:w="1590" w:type="dxa"/>
            <w:tcMar>
              <w:top w:w="50" w:type="dxa"/>
              <w:left w:w="100" w:type="dxa"/>
            </w:tcMar>
            <w:vAlign w:val="center"/>
          </w:tcPr>
          <w:p w14:paraId="5DC03087" w14:textId="77777777" w:rsidR="00323729" w:rsidRDefault="00323729">
            <w:pPr>
              <w:spacing w:after="0"/>
              <w:ind w:left="135"/>
              <w:jc w:val="center"/>
            </w:pPr>
          </w:p>
        </w:tc>
        <w:tc>
          <w:tcPr>
            <w:tcW w:w="1122" w:type="dxa"/>
            <w:tcMar>
              <w:top w:w="50" w:type="dxa"/>
              <w:left w:w="100" w:type="dxa"/>
            </w:tcMar>
            <w:vAlign w:val="center"/>
          </w:tcPr>
          <w:p w14:paraId="3112A15B" w14:textId="77777777" w:rsidR="00323729" w:rsidRDefault="00323729">
            <w:pPr>
              <w:spacing w:after="0"/>
              <w:ind w:left="135"/>
            </w:pPr>
          </w:p>
        </w:tc>
        <w:tc>
          <w:tcPr>
            <w:tcW w:w="1936" w:type="dxa"/>
            <w:tcMar>
              <w:top w:w="50" w:type="dxa"/>
              <w:left w:w="100" w:type="dxa"/>
            </w:tcMar>
            <w:vAlign w:val="center"/>
          </w:tcPr>
          <w:p w14:paraId="32C4F2A1" w14:textId="77777777" w:rsidR="00323729" w:rsidRDefault="00323729">
            <w:pPr>
              <w:spacing w:after="0"/>
              <w:ind w:left="135"/>
            </w:pPr>
          </w:p>
        </w:tc>
      </w:tr>
      <w:tr w:rsidR="00323729" w14:paraId="35C66FDE" w14:textId="77777777">
        <w:trPr>
          <w:trHeight w:val="144"/>
          <w:tblCellSpacing w:w="0" w:type="dxa"/>
        </w:trPr>
        <w:tc>
          <w:tcPr>
            <w:tcW w:w="453" w:type="dxa"/>
            <w:tcMar>
              <w:top w:w="50" w:type="dxa"/>
              <w:left w:w="100" w:type="dxa"/>
            </w:tcMar>
            <w:vAlign w:val="center"/>
          </w:tcPr>
          <w:p w14:paraId="46E77111" w14:textId="77777777" w:rsidR="00323729" w:rsidRDefault="00F8312D">
            <w:pPr>
              <w:spacing w:after="0"/>
            </w:pPr>
            <w:r>
              <w:rPr>
                <w:rFonts w:ascii="Times New Roman" w:hAnsi="Times New Roman"/>
                <w:color w:val="000000"/>
                <w:sz w:val="24"/>
              </w:rPr>
              <w:t>8</w:t>
            </w:r>
          </w:p>
        </w:tc>
        <w:tc>
          <w:tcPr>
            <w:tcW w:w="3344" w:type="dxa"/>
            <w:tcMar>
              <w:top w:w="50" w:type="dxa"/>
              <w:left w:w="100" w:type="dxa"/>
            </w:tcMar>
            <w:vAlign w:val="center"/>
          </w:tcPr>
          <w:p w14:paraId="37E9696D" w14:textId="77777777" w:rsidR="00323729" w:rsidRPr="00F8312D" w:rsidRDefault="00F8312D">
            <w:pPr>
              <w:spacing w:after="0"/>
              <w:ind w:left="135"/>
              <w:rPr>
                <w:lang w:val="ru-RU"/>
              </w:rPr>
            </w:pPr>
            <w:r w:rsidRPr="00F8312D">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107E42A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D0DD02" w14:textId="77777777" w:rsidR="00323729" w:rsidRDefault="00323729">
            <w:pPr>
              <w:spacing w:after="0"/>
              <w:ind w:left="135"/>
              <w:jc w:val="center"/>
            </w:pPr>
          </w:p>
        </w:tc>
        <w:tc>
          <w:tcPr>
            <w:tcW w:w="1590" w:type="dxa"/>
            <w:tcMar>
              <w:top w:w="50" w:type="dxa"/>
              <w:left w:w="100" w:type="dxa"/>
            </w:tcMar>
            <w:vAlign w:val="center"/>
          </w:tcPr>
          <w:p w14:paraId="25BB80BA" w14:textId="77777777" w:rsidR="00323729" w:rsidRDefault="00323729">
            <w:pPr>
              <w:spacing w:after="0"/>
              <w:ind w:left="135"/>
              <w:jc w:val="center"/>
            </w:pPr>
          </w:p>
        </w:tc>
        <w:tc>
          <w:tcPr>
            <w:tcW w:w="1122" w:type="dxa"/>
            <w:tcMar>
              <w:top w:w="50" w:type="dxa"/>
              <w:left w:w="100" w:type="dxa"/>
            </w:tcMar>
            <w:vAlign w:val="center"/>
          </w:tcPr>
          <w:p w14:paraId="254621BC" w14:textId="77777777" w:rsidR="00323729" w:rsidRDefault="00323729">
            <w:pPr>
              <w:spacing w:after="0"/>
              <w:ind w:left="135"/>
            </w:pPr>
          </w:p>
        </w:tc>
        <w:tc>
          <w:tcPr>
            <w:tcW w:w="1936" w:type="dxa"/>
            <w:tcMar>
              <w:top w:w="50" w:type="dxa"/>
              <w:left w:w="100" w:type="dxa"/>
            </w:tcMar>
            <w:vAlign w:val="center"/>
          </w:tcPr>
          <w:p w14:paraId="0E88EBB0" w14:textId="77777777" w:rsidR="00323729" w:rsidRDefault="00323729">
            <w:pPr>
              <w:spacing w:after="0"/>
              <w:ind w:left="135"/>
            </w:pPr>
          </w:p>
        </w:tc>
      </w:tr>
      <w:tr w:rsidR="00323729" w14:paraId="10E883D6" w14:textId="77777777">
        <w:trPr>
          <w:trHeight w:val="144"/>
          <w:tblCellSpacing w:w="0" w:type="dxa"/>
        </w:trPr>
        <w:tc>
          <w:tcPr>
            <w:tcW w:w="453" w:type="dxa"/>
            <w:tcMar>
              <w:top w:w="50" w:type="dxa"/>
              <w:left w:w="100" w:type="dxa"/>
            </w:tcMar>
            <w:vAlign w:val="center"/>
          </w:tcPr>
          <w:p w14:paraId="18BE6294" w14:textId="77777777" w:rsidR="00323729" w:rsidRDefault="00F8312D">
            <w:pPr>
              <w:spacing w:after="0"/>
            </w:pPr>
            <w:r>
              <w:rPr>
                <w:rFonts w:ascii="Times New Roman" w:hAnsi="Times New Roman"/>
                <w:color w:val="000000"/>
                <w:sz w:val="24"/>
              </w:rPr>
              <w:t>9</w:t>
            </w:r>
          </w:p>
        </w:tc>
        <w:tc>
          <w:tcPr>
            <w:tcW w:w="3344" w:type="dxa"/>
            <w:tcMar>
              <w:top w:w="50" w:type="dxa"/>
              <w:left w:w="100" w:type="dxa"/>
            </w:tcMar>
            <w:vAlign w:val="center"/>
          </w:tcPr>
          <w:p w14:paraId="5AD893D1" w14:textId="77777777" w:rsidR="00323729" w:rsidRDefault="00F8312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41ABA0C7"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43C2B0" w14:textId="77777777" w:rsidR="00323729" w:rsidRDefault="00323729">
            <w:pPr>
              <w:spacing w:after="0"/>
              <w:ind w:left="135"/>
              <w:jc w:val="center"/>
            </w:pPr>
          </w:p>
        </w:tc>
        <w:tc>
          <w:tcPr>
            <w:tcW w:w="1590" w:type="dxa"/>
            <w:tcMar>
              <w:top w:w="50" w:type="dxa"/>
              <w:left w:w="100" w:type="dxa"/>
            </w:tcMar>
            <w:vAlign w:val="center"/>
          </w:tcPr>
          <w:p w14:paraId="7290D651" w14:textId="77777777" w:rsidR="00323729" w:rsidRDefault="00323729">
            <w:pPr>
              <w:spacing w:after="0"/>
              <w:ind w:left="135"/>
              <w:jc w:val="center"/>
            </w:pPr>
          </w:p>
        </w:tc>
        <w:tc>
          <w:tcPr>
            <w:tcW w:w="1122" w:type="dxa"/>
            <w:tcMar>
              <w:top w:w="50" w:type="dxa"/>
              <w:left w:w="100" w:type="dxa"/>
            </w:tcMar>
            <w:vAlign w:val="center"/>
          </w:tcPr>
          <w:p w14:paraId="397ACF59" w14:textId="77777777" w:rsidR="00323729" w:rsidRDefault="00323729">
            <w:pPr>
              <w:spacing w:after="0"/>
              <w:ind w:left="135"/>
            </w:pPr>
          </w:p>
        </w:tc>
        <w:tc>
          <w:tcPr>
            <w:tcW w:w="1936" w:type="dxa"/>
            <w:tcMar>
              <w:top w:w="50" w:type="dxa"/>
              <w:left w:w="100" w:type="dxa"/>
            </w:tcMar>
            <w:vAlign w:val="center"/>
          </w:tcPr>
          <w:p w14:paraId="37714ECB" w14:textId="77777777" w:rsidR="00323729" w:rsidRDefault="00323729">
            <w:pPr>
              <w:spacing w:after="0"/>
              <w:ind w:left="135"/>
            </w:pPr>
          </w:p>
        </w:tc>
      </w:tr>
      <w:tr w:rsidR="00323729" w14:paraId="69B89FD9" w14:textId="77777777">
        <w:trPr>
          <w:trHeight w:val="144"/>
          <w:tblCellSpacing w:w="0" w:type="dxa"/>
        </w:trPr>
        <w:tc>
          <w:tcPr>
            <w:tcW w:w="453" w:type="dxa"/>
            <w:tcMar>
              <w:top w:w="50" w:type="dxa"/>
              <w:left w:w="100" w:type="dxa"/>
            </w:tcMar>
            <w:vAlign w:val="center"/>
          </w:tcPr>
          <w:p w14:paraId="43166429" w14:textId="77777777" w:rsidR="00323729" w:rsidRDefault="00F8312D">
            <w:pPr>
              <w:spacing w:after="0"/>
            </w:pPr>
            <w:r>
              <w:rPr>
                <w:rFonts w:ascii="Times New Roman" w:hAnsi="Times New Roman"/>
                <w:color w:val="000000"/>
                <w:sz w:val="24"/>
              </w:rPr>
              <w:t>10</w:t>
            </w:r>
          </w:p>
        </w:tc>
        <w:tc>
          <w:tcPr>
            <w:tcW w:w="3344" w:type="dxa"/>
            <w:tcMar>
              <w:top w:w="50" w:type="dxa"/>
              <w:left w:w="100" w:type="dxa"/>
            </w:tcMar>
            <w:vAlign w:val="center"/>
          </w:tcPr>
          <w:p w14:paraId="4D0D544E" w14:textId="77777777" w:rsidR="00323729" w:rsidRDefault="00F8312D">
            <w:pPr>
              <w:spacing w:after="0"/>
              <w:ind w:left="135"/>
            </w:pPr>
            <w:r w:rsidRPr="00F8312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795" w:type="dxa"/>
            <w:tcMar>
              <w:top w:w="50" w:type="dxa"/>
              <w:left w:w="100" w:type="dxa"/>
            </w:tcMar>
            <w:vAlign w:val="center"/>
          </w:tcPr>
          <w:p w14:paraId="13682542"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D69FE31" w14:textId="77777777" w:rsidR="00323729" w:rsidRDefault="00323729">
            <w:pPr>
              <w:spacing w:after="0"/>
              <w:ind w:left="135"/>
              <w:jc w:val="center"/>
            </w:pPr>
          </w:p>
        </w:tc>
        <w:tc>
          <w:tcPr>
            <w:tcW w:w="1590" w:type="dxa"/>
            <w:tcMar>
              <w:top w:w="50" w:type="dxa"/>
              <w:left w:w="100" w:type="dxa"/>
            </w:tcMar>
            <w:vAlign w:val="center"/>
          </w:tcPr>
          <w:p w14:paraId="06494D89" w14:textId="77777777" w:rsidR="00323729" w:rsidRDefault="00323729">
            <w:pPr>
              <w:spacing w:after="0"/>
              <w:ind w:left="135"/>
              <w:jc w:val="center"/>
            </w:pPr>
          </w:p>
        </w:tc>
        <w:tc>
          <w:tcPr>
            <w:tcW w:w="1122" w:type="dxa"/>
            <w:tcMar>
              <w:top w:w="50" w:type="dxa"/>
              <w:left w:w="100" w:type="dxa"/>
            </w:tcMar>
            <w:vAlign w:val="center"/>
          </w:tcPr>
          <w:p w14:paraId="453028EE" w14:textId="77777777" w:rsidR="00323729" w:rsidRDefault="00323729">
            <w:pPr>
              <w:spacing w:after="0"/>
              <w:ind w:left="135"/>
            </w:pPr>
          </w:p>
        </w:tc>
        <w:tc>
          <w:tcPr>
            <w:tcW w:w="1936" w:type="dxa"/>
            <w:tcMar>
              <w:top w:w="50" w:type="dxa"/>
              <w:left w:w="100" w:type="dxa"/>
            </w:tcMar>
            <w:vAlign w:val="center"/>
          </w:tcPr>
          <w:p w14:paraId="639F1A16" w14:textId="77777777" w:rsidR="00323729" w:rsidRDefault="00323729">
            <w:pPr>
              <w:spacing w:after="0"/>
              <w:ind w:left="135"/>
            </w:pPr>
          </w:p>
        </w:tc>
      </w:tr>
      <w:tr w:rsidR="00323729" w14:paraId="6E1F05BF" w14:textId="77777777">
        <w:trPr>
          <w:trHeight w:val="144"/>
          <w:tblCellSpacing w:w="0" w:type="dxa"/>
        </w:trPr>
        <w:tc>
          <w:tcPr>
            <w:tcW w:w="453" w:type="dxa"/>
            <w:tcMar>
              <w:top w:w="50" w:type="dxa"/>
              <w:left w:w="100" w:type="dxa"/>
            </w:tcMar>
            <w:vAlign w:val="center"/>
          </w:tcPr>
          <w:p w14:paraId="6AD92A36" w14:textId="77777777" w:rsidR="00323729" w:rsidRDefault="00F8312D">
            <w:pPr>
              <w:spacing w:after="0"/>
            </w:pPr>
            <w:r>
              <w:rPr>
                <w:rFonts w:ascii="Times New Roman" w:hAnsi="Times New Roman"/>
                <w:color w:val="000000"/>
                <w:sz w:val="24"/>
              </w:rPr>
              <w:t>11</w:t>
            </w:r>
          </w:p>
        </w:tc>
        <w:tc>
          <w:tcPr>
            <w:tcW w:w="3344" w:type="dxa"/>
            <w:tcMar>
              <w:top w:w="50" w:type="dxa"/>
              <w:left w:w="100" w:type="dxa"/>
            </w:tcMar>
            <w:vAlign w:val="center"/>
          </w:tcPr>
          <w:p w14:paraId="2835466A"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1EDB207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78FB13" w14:textId="77777777" w:rsidR="00323729" w:rsidRDefault="00323729">
            <w:pPr>
              <w:spacing w:after="0"/>
              <w:ind w:left="135"/>
              <w:jc w:val="center"/>
            </w:pPr>
          </w:p>
        </w:tc>
        <w:tc>
          <w:tcPr>
            <w:tcW w:w="1590" w:type="dxa"/>
            <w:tcMar>
              <w:top w:w="50" w:type="dxa"/>
              <w:left w:w="100" w:type="dxa"/>
            </w:tcMar>
            <w:vAlign w:val="center"/>
          </w:tcPr>
          <w:p w14:paraId="5744E82F" w14:textId="77777777" w:rsidR="00323729" w:rsidRDefault="00323729">
            <w:pPr>
              <w:spacing w:after="0"/>
              <w:ind w:left="135"/>
              <w:jc w:val="center"/>
            </w:pPr>
          </w:p>
        </w:tc>
        <w:tc>
          <w:tcPr>
            <w:tcW w:w="1122" w:type="dxa"/>
            <w:tcMar>
              <w:top w:w="50" w:type="dxa"/>
              <w:left w:w="100" w:type="dxa"/>
            </w:tcMar>
            <w:vAlign w:val="center"/>
          </w:tcPr>
          <w:p w14:paraId="098C3C94" w14:textId="77777777" w:rsidR="00323729" w:rsidRDefault="00323729">
            <w:pPr>
              <w:spacing w:after="0"/>
              <w:ind w:left="135"/>
            </w:pPr>
          </w:p>
        </w:tc>
        <w:tc>
          <w:tcPr>
            <w:tcW w:w="1936" w:type="dxa"/>
            <w:tcMar>
              <w:top w:w="50" w:type="dxa"/>
              <w:left w:w="100" w:type="dxa"/>
            </w:tcMar>
            <w:vAlign w:val="center"/>
          </w:tcPr>
          <w:p w14:paraId="63FCA3A6" w14:textId="77777777" w:rsidR="00323729" w:rsidRDefault="00323729">
            <w:pPr>
              <w:spacing w:after="0"/>
              <w:ind w:left="135"/>
            </w:pPr>
          </w:p>
        </w:tc>
      </w:tr>
      <w:tr w:rsidR="00323729" w14:paraId="42B43F40" w14:textId="77777777">
        <w:trPr>
          <w:trHeight w:val="144"/>
          <w:tblCellSpacing w:w="0" w:type="dxa"/>
        </w:trPr>
        <w:tc>
          <w:tcPr>
            <w:tcW w:w="453" w:type="dxa"/>
            <w:tcMar>
              <w:top w:w="50" w:type="dxa"/>
              <w:left w:w="100" w:type="dxa"/>
            </w:tcMar>
            <w:vAlign w:val="center"/>
          </w:tcPr>
          <w:p w14:paraId="372C668D" w14:textId="77777777" w:rsidR="00323729" w:rsidRDefault="00F8312D">
            <w:pPr>
              <w:spacing w:after="0"/>
            </w:pPr>
            <w:r>
              <w:rPr>
                <w:rFonts w:ascii="Times New Roman" w:hAnsi="Times New Roman"/>
                <w:color w:val="000000"/>
                <w:sz w:val="24"/>
              </w:rPr>
              <w:t>12</w:t>
            </w:r>
          </w:p>
        </w:tc>
        <w:tc>
          <w:tcPr>
            <w:tcW w:w="3344" w:type="dxa"/>
            <w:tcMar>
              <w:top w:w="50" w:type="dxa"/>
              <w:left w:w="100" w:type="dxa"/>
            </w:tcMar>
            <w:vAlign w:val="center"/>
          </w:tcPr>
          <w:p w14:paraId="3D66F3EF" w14:textId="77777777" w:rsidR="00323729" w:rsidRPr="00F8312D" w:rsidRDefault="00F8312D">
            <w:pPr>
              <w:spacing w:after="0"/>
              <w:ind w:left="135"/>
              <w:rPr>
                <w:lang w:val="ru-RU"/>
              </w:rPr>
            </w:pPr>
            <w:r w:rsidRPr="00F8312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31A8E0F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CAD545" w14:textId="77777777" w:rsidR="00323729" w:rsidRDefault="00323729">
            <w:pPr>
              <w:spacing w:after="0"/>
              <w:ind w:left="135"/>
              <w:jc w:val="center"/>
            </w:pPr>
          </w:p>
        </w:tc>
        <w:tc>
          <w:tcPr>
            <w:tcW w:w="1590" w:type="dxa"/>
            <w:tcMar>
              <w:top w:w="50" w:type="dxa"/>
              <w:left w:w="100" w:type="dxa"/>
            </w:tcMar>
            <w:vAlign w:val="center"/>
          </w:tcPr>
          <w:p w14:paraId="1E648FBC" w14:textId="77777777" w:rsidR="00323729" w:rsidRDefault="00323729">
            <w:pPr>
              <w:spacing w:after="0"/>
              <w:ind w:left="135"/>
              <w:jc w:val="center"/>
            </w:pPr>
          </w:p>
        </w:tc>
        <w:tc>
          <w:tcPr>
            <w:tcW w:w="1122" w:type="dxa"/>
            <w:tcMar>
              <w:top w:w="50" w:type="dxa"/>
              <w:left w:w="100" w:type="dxa"/>
            </w:tcMar>
            <w:vAlign w:val="center"/>
          </w:tcPr>
          <w:p w14:paraId="12EAE6B5" w14:textId="77777777" w:rsidR="00323729" w:rsidRDefault="00323729">
            <w:pPr>
              <w:spacing w:after="0"/>
              <w:ind w:left="135"/>
            </w:pPr>
          </w:p>
        </w:tc>
        <w:tc>
          <w:tcPr>
            <w:tcW w:w="1936" w:type="dxa"/>
            <w:tcMar>
              <w:top w:w="50" w:type="dxa"/>
              <w:left w:w="100" w:type="dxa"/>
            </w:tcMar>
            <w:vAlign w:val="center"/>
          </w:tcPr>
          <w:p w14:paraId="58A16533" w14:textId="77777777" w:rsidR="00323729" w:rsidRDefault="00323729">
            <w:pPr>
              <w:spacing w:after="0"/>
              <w:ind w:left="135"/>
            </w:pPr>
          </w:p>
        </w:tc>
      </w:tr>
      <w:tr w:rsidR="00323729" w14:paraId="4C7FDF55" w14:textId="77777777">
        <w:trPr>
          <w:trHeight w:val="144"/>
          <w:tblCellSpacing w:w="0" w:type="dxa"/>
        </w:trPr>
        <w:tc>
          <w:tcPr>
            <w:tcW w:w="453" w:type="dxa"/>
            <w:tcMar>
              <w:top w:w="50" w:type="dxa"/>
              <w:left w:w="100" w:type="dxa"/>
            </w:tcMar>
            <w:vAlign w:val="center"/>
          </w:tcPr>
          <w:p w14:paraId="17EB5F68" w14:textId="77777777" w:rsidR="00323729" w:rsidRDefault="00F8312D">
            <w:pPr>
              <w:spacing w:after="0"/>
            </w:pPr>
            <w:r>
              <w:rPr>
                <w:rFonts w:ascii="Times New Roman" w:hAnsi="Times New Roman"/>
                <w:color w:val="000000"/>
                <w:sz w:val="24"/>
              </w:rPr>
              <w:t>13</w:t>
            </w:r>
          </w:p>
        </w:tc>
        <w:tc>
          <w:tcPr>
            <w:tcW w:w="3344" w:type="dxa"/>
            <w:tcMar>
              <w:top w:w="50" w:type="dxa"/>
              <w:left w:w="100" w:type="dxa"/>
            </w:tcMar>
            <w:vAlign w:val="center"/>
          </w:tcPr>
          <w:p w14:paraId="3BB7D480" w14:textId="77777777" w:rsidR="00323729" w:rsidRPr="00F8312D" w:rsidRDefault="00F8312D">
            <w:pPr>
              <w:spacing w:after="0"/>
              <w:ind w:left="135"/>
              <w:rPr>
                <w:lang w:val="ru-RU"/>
              </w:rPr>
            </w:pPr>
            <w:r w:rsidRPr="00F8312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1660036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7026AA" w14:textId="77777777" w:rsidR="00323729" w:rsidRDefault="00323729">
            <w:pPr>
              <w:spacing w:after="0"/>
              <w:ind w:left="135"/>
              <w:jc w:val="center"/>
            </w:pPr>
          </w:p>
        </w:tc>
        <w:tc>
          <w:tcPr>
            <w:tcW w:w="1590" w:type="dxa"/>
            <w:tcMar>
              <w:top w:w="50" w:type="dxa"/>
              <w:left w:w="100" w:type="dxa"/>
            </w:tcMar>
            <w:vAlign w:val="center"/>
          </w:tcPr>
          <w:p w14:paraId="75883F31" w14:textId="77777777" w:rsidR="00323729" w:rsidRDefault="00323729">
            <w:pPr>
              <w:spacing w:after="0"/>
              <w:ind w:left="135"/>
              <w:jc w:val="center"/>
            </w:pPr>
          </w:p>
        </w:tc>
        <w:tc>
          <w:tcPr>
            <w:tcW w:w="1122" w:type="dxa"/>
            <w:tcMar>
              <w:top w:w="50" w:type="dxa"/>
              <w:left w:w="100" w:type="dxa"/>
            </w:tcMar>
            <w:vAlign w:val="center"/>
          </w:tcPr>
          <w:p w14:paraId="06ED2953" w14:textId="77777777" w:rsidR="00323729" w:rsidRDefault="00323729">
            <w:pPr>
              <w:spacing w:after="0"/>
              <w:ind w:left="135"/>
            </w:pPr>
          </w:p>
        </w:tc>
        <w:tc>
          <w:tcPr>
            <w:tcW w:w="1936" w:type="dxa"/>
            <w:tcMar>
              <w:top w:w="50" w:type="dxa"/>
              <w:left w:w="100" w:type="dxa"/>
            </w:tcMar>
            <w:vAlign w:val="center"/>
          </w:tcPr>
          <w:p w14:paraId="535705A1" w14:textId="77777777" w:rsidR="00323729" w:rsidRDefault="00323729">
            <w:pPr>
              <w:spacing w:after="0"/>
              <w:ind w:left="135"/>
            </w:pPr>
          </w:p>
        </w:tc>
      </w:tr>
      <w:tr w:rsidR="00323729" w14:paraId="2310305A" w14:textId="77777777">
        <w:trPr>
          <w:trHeight w:val="144"/>
          <w:tblCellSpacing w:w="0" w:type="dxa"/>
        </w:trPr>
        <w:tc>
          <w:tcPr>
            <w:tcW w:w="453" w:type="dxa"/>
            <w:tcMar>
              <w:top w:w="50" w:type="dxa"/>
              <w:left w:w="100" w:type="dxa"/>
            </w:tcMar>
            <w:vAlign w:val="center"/>
          </w:tcPr>
          <w:p w14:paraId="60A7A4A8" w14:textId="77777777" w:rsidR="00323729" w:rsidRDefault="00F8312D">
            <w:pPr>
              <w:spacing w:after="0"/>
            </w:pPr>
            <w:r>
              <w:rPr>
                <w:rFonts w:ascii="Times New Roman" w:hAnsi="Times New Roman"/>
                <w:color w:val="000000"/>
                <w:sz w:val="24"/>
              </w:rPr>
              <w:t>14</w:t>
            </w:r>
          </w:p>
        </w:tc>
        <w:tc>
          <w:tcPr>
            <w:tcW w:w="3344" w:type="dxa"/>
            <w:tcMar>
              <w:top w:w="50" w:type="dxa"/>
              <w:left w:w="100" w:type="dxa"/>
            </w:tcMar>
            <w:vAlign w:val="center"/>
          </w:tcPr>
          <w:p w14:paraId="1A64A6A3" w14:textId="77777777" w:rsidR="00323729" w:rsidRDefault="00F8312D">
            <w:pPr>
              <w:spacing w:after="0"/>
              <w:ind w:left="135"/>
            </w:pPr>
            <w:r w:rsidRPr="00F8312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14:paraId="22597A62"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B8B9CC" w14:textId="77777777" w:rsidR="00323729" w:rsidRDefault="00323729">
            <w:pPr>
              <w:spacing w:after="0"/>
              <w:ind w:left="135"/>
              <w:jc w:val="center"/>
            </w:pPr>
          </w:p>
        </w:tc>
        <w:tc>
          <w:tcPr>
            <w:tcW w:w="1590" w:type="dxa"/>
            <w:tcMar>
              <w:top w:w="50" w:type="dxa"/>
              <w:left w:w="100" w:type="dxa"/>
            </w:tcMar>
            <w:vAlign w:val="center"/>
          </w:tcPr>
          <w:p w14:paraId="12BCA9CB" w14:textId="77777777" w:rsidR="00323729" w:rsidRDefault="00323729">
            <w:pPr>
              <w:spacing w:after="0"/>
              <w:ind w:left="135"/>
              <w:jc w:val="center"/>
            </w:pPr>
          </w:p>
        </w:tc>
        <w:tc>
          <w:tcPr>
            <w:tcW w:w="1122" w:type="dxa"/>
            <w:tcMar>
              <w:top w:w="50" w:type="dxa"/>
              <w:left w:w="100" w:type="dxa"/>
            </w:tcMar>
            <w:vAlign w:val="center"/>
          </w:tcPr>
          <w:p w14:paraId="6ACA8CB0" w14:textId="77777777" w:rsidR="00323729" w:rsidRDefault="00323729">
            <w:pPr>
              <w:spacing w:after="0"/>
              <w:ind w:left="135"/>
            </w:pPr>
          </w:p>
        </w:tc>
        <w:tc>
          <w:tcPr>
            <w:tcW w:w="1936" w:type="dxa"/>
            <w:tcMar>
              <w:top w:w="50" w:type="dxa"/>
              <w:left w:w="100" w:type="dxa"/>
            </w:tcMar>
            <w:vAlign w:val="center"/>
          </w:tcPr>
          <w:p w14:paraId="778421C3" w14:textId="77777777" w:rsidR="00323729" w:rsidRDefault="00323729">
            <w:pPr>
              <w:spacing w:after="0"/>
              <w:ind w:left="135"/>
            </w:pPr>
          </w:p>
        </w:tc>
      </w:tr>
      <w:tr w:rsidR="00323729" w14:paraId="57247DA1" w14:textId="77777777">
        <w:trPr>
          <w:trHeight w:val="144"/>
          <w:tblCellSpacing w:w="0" w:type="dxa"/>
        </w:trPr>
        <w:tc>
          <w:tcPr>
            <w:tcW w:w="453" w:type="dxa"/>
            <w:tcMar>
              <w:top w:w="50" w:type="dxa"/>
              <w:left w:w="100" w:type="dxa"/>
            </w:tcMar>
            <w:vAlign w:val="center"/>
          </w:tcPr>
          <w:p w14:paraId="3F1B9F92" w14:textId="77777777" w:rsidR="00323729" w:rsidRDefault="00F8312D">
            <w:pPr>
              <w:spacing w:after="0"/>
            </w:pPr>
            <w:r>
              <w:rPr>
                <w:rFonts w:ascii="Times New Roman" w:hAnsi="Times New Roman"/>
                <w:color w:val="000000"/>
                <w:sz w:val="24"/>
              </w:rPr>
              <w:t>15</w:t>
            </w:r>
          </w:p>
        </w:tc>
        <w:tc>
          <w:tcPr>
            <w:tcW w:w="3344" w:type="dxa"/>
            <w:tcMar>
              <w:top w:w="50" w:type="dxa"/>
              <w:left w:w="100" w:type="dxa"/>
            </w:tcMar>
            <w:vAlign w:val="center"/>
          </w:tcPr>
          <w:p w14:paraId="21C58AB1"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32667C4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BB3AD7" w14:textId="77777777" w:rsidR="00323729" w:rsidRDefault="00323729">
            <w:pPr>
              <w:spacing w:after="0"/>
              <w:ind w:left="135"/>
              <w:jc w:val="center"/>
            </w:pPr>
          </w:p>
        </w:tc>
        <w:tc>
          <w:tcPr>
            <w:tcW w:w="1590" w:type="dxa"/>
            <w:tcMar>
              <w:top w:w="50" w:type="dxa"/>
              <w:left w:w="100" w:type="dxa"/>
            </w:tcMar>
            <w:vAlign w:val="center"/>
          </w:tcPr>
          <w:p w14:paraId="49CD0BAB" w14:textId="77777777" w:rsidR="00323729" w:rsidRDefault="00323729">
            <w:pPr>
              <w:spacing w:after="0"/>
              <w:ind w:left="135"/>
              <w:jc w:val="center"/>
            </w:pPr>
          </w:p>
        </w:tc>
        <w:tc>
          <w:tcPr>
            <w:tcW w:w="1122" w:type="dxa"/>
            <w:tcMar>
              <w:top w:w="50" w:type="dxa"/>
              <w:left w:w="100" w:type="dxa"/>
            </w:tcMar>
            <w:vAlign w:val="center"/>
          </w:tcPr>
          <w:p w14:paraId="5A45767C" w14:textId="77777777" w:rsidR="00323729" w:rsidRDefault="00323729">
            <w:pPr>
              <w:spacing w:after="0"/>
              <w:ind w:left="135"/>
            </w:pPr>
          </w:p>
        </w:tc>
        <w:tc>
          <w:tcPr>
            <w:tcW w:w="1936" w:type="dxa"/>
            <w:tcMar>
              <w:top w:w="50" w:type="dxa"/>
              <w:left w:w="100" w:type="dxa"/>
            </w:tcMar>
            <w:vAlign w:val="center"/>
          </w:tcPr>
          <w:p w14:paraId="35DF6B4F" w14:textId="77777777" w:rsidR="00323729" w:rsidRDefault="00323729">
            <w:pPr>
              <w:spacing w:after="0"/>
              <w:ind w:left="135"/>
            </w:pPr>
          </w:p>
        </w:tc>
      </w:tr>
      <w:tr w:rsidR="00323729" w14:paraId="61AB5A6C" w14:textId="77777777">
        <w:trPr>
          <w:trHeight w:val="144"/>
          <w:tblCellSpacing w:w="0" w:type="dxa"/>
        </w:trPr>
        <w:tc>
          <w:tcPr>
            <w:tcW w:w="453" w:type="dxa"/>
            <w:tcMar>
              <w:top w:w="50" w:type="dxa"/>
              <w:left w:w="100" w:type="dxa"/>
            </w:tcMar>
            <w:vAlign w:val="center"/>
          </w:tcPr>
          <w:p w14:paraId="2DF471B7" w14:textId="77777777" w:rsidR="00323729" w:rsidRDefault="00F8312D">
            <w:pPr>
              <w:spacing w:after="0"/>
            </w:pPr>
            <w:r>
              <w:rPr>
                <w:rFonts w:ascii="Times New Roman" w:hAnsi="Times New Roman"/>
                <w:color w:val="000000"/>
                <w:sz w:val="24"/>
              </w:rPr>
              <w:t>16</w:t>
            </w:r>
          </w:p>
        </w:tc>
        <w:tc>
          <w:tcPr>
            <w:tcW w:w="3344" w:type="dxa"/>
            <w:tcMar>
              <w:top w:w="50" w:type="dxa"/>
              <w:left w:w="100" w:type="dxa"/>
            </w:tcMar>
            <w:vAlign w:val="center"/>
          </w:tcPr>
          <w:p w14:paraId="15BB465C"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4C86F8D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04F32B" w14:textId="77777777" w:rsidR="00323729" w:rsidRDefault="00323729">
            <w:pPr>
              <w:spacing w:after="0"/>
              <w:ind w:left="135"/>
              <w:jc w:val="center"/>
            </w:pPr>
          </w:p>
        </w:tc>
        <w:tc>
          <w:tcPr>
            <w:tcW w:w="1590" w:type="dxa"/>
            <w:tcMar>
              <w:top w:w="50" w:type="dxa"/>
              <w:left w:w="100" w:type="dxa"/>
            </w:tcMar>
            <w:vAlign w:val="center"/>
          </w:tcPr>
          <w:p w14:paraId="65F1B91F" w14:textId="77777777" w:rsidR="00323729" w:rsidRDefault="00323729">
            <w:pPr>
              <w:spacing w:after="0"/>
              <w:ind w:left="135"/>
              <w:jc w:val="center"/>
            </w:pPr>
          </w:p>
        </w:tc>
        <w:tc>
          <w:tcPr>
            <w:tcW w:w="1122" w:type="dxa"/>
            <w:tcMar>
              <w:top w:w="50" w:type="dxa"/>
              <w:left w:w="100" w:type="dxa"/>
            </w:tcMar>
            <w:vAlign w:val="center"/>
          </w:tcPr>
          <w:p w14:paraId="0557C7E3" w14:textId="77777777" w:rsidR="00323729" w:rsidRDefault="00323729">
            <w:pPr>
              <w:spacing w:after="0"/>
              <w:ind w:left="135"/>
            </w:pPr>
          </w:p>
        </w:tc>
        <w:tc>
          <w:tcPr>
            <w:tcW w:w="1936" w:type="dxa"/>
            <w:tcMar>
              <w:top w:w="50" w:type="dxa"/>
              <w:left w:w="100" w:type="dxa"/>
            </w:tcMar>
            <w:vAlign w:val="center"/>
          </w:tcPr>
          <w:p w14:paraId="139BF8FA" w14:textId="77777777" w:rsidR="00323729" w:rsidRDefault="00323729">
            <w:pPr>
              <w:spacing w:after="0"/>
              <w:ind w:left="135"/>
            </w:pPr>
          </w:p>
        </w:tc>
      </w:tr>
      <w:tr w:rsidR="00323729" w14:paraId="3FF780FE" w14:textId="77777777">
        <w:trPr>
          <w:trHeight w:val="144"/>
          <w:tblCellSpacing w:w="0" w:type="dxa"/>
        </w:trPr>
        <w:tc>
          <w:tcPr>
            <w:tcW w:w="453" w:type="dxa"/>
            <w:tcMar>
              <w:top w:w="50" w:type="dxa"/>
              <w:left w:w="100" w:type="dxa"/>
            </w:tcMar>
            <w:vAlign w:val="center"/>
          </w:tcPr>
          <w:p w14:paraId="05B8C5A4" w14:textId="77777777" w:rsidR="00323729" w:rsidRDefault="00F8312D">
            <w:pPr>
              <w:spacing w:after="0"/>
            </w:pPr>
            <w:r>
              <w:rPr>
                <w:rFonts w:ascii="Times New Roman" w:hAnsi="Times New Roman"/>
                <w:color w:val="000000"/>
                <w:sz w:val="24"/>
              </w:rPr>
              <w:t>17</w:t>
            </w:r>
          </w:p>
        </w:tc>
        <w:tc>
          <w:tcPr>
            <w:tcW w:w="3344" w:type="dxa"/>
            <w:tcMar>
              <w:top w:w="50" w:type="dxa"/>
              <w:left w:w="100" w:type="dxa"/>
            </w:tcMar>
            <w:vAlign w:val="center"/>
          </w:tcPr>
          <w:p w14:paraId="1C82E757"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14:paraId="64F1C86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A0E790"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9E04D3C" w14:textId="77777777" w:rsidR="00323729" w:rsidRDefault="00323729">
            <w:pPr>
              <w:spacing w:after="0"/>
              <w:ind w:left="135"/>
              <w:jc w:val="center"/>
            </w:pPr>
          </w:p>
        </w:tc>
        <w:tc>
          <w:tcPr>
            <w:tcW w:w="1122" w:type="dxa"/>
            <w:tcMar>
              <w:top w:w="50" w:type="dxa"/>
              <w:left w:w="100" w:type="dxa"/>
            </w:tcMar>
            <w:vAlign w:val="center"/>
          </w:tcPr>
          <w:p w14:paraId="2CFFF367" w14:textId="77777777" w:rsidR="00323729" w:rsidRDefault="00323729">
            <w:pPr>
              <w:spacing w:after="0"/>
              <w:ind w:left="135"/>
            </w:pPr>
          </w:p>
        </w:tc>
        <w:tc>
          <w:tcPr>
            <w:tcW w:w="1936" w:type="dxa"/>
            <w:tcMar>
              <w:top w:w="50" w:type="dxa"/>
              <w:left w:w="100" w:type="dxa"/>
            </w:tcMar>
            <w:vAlign w:val="center"/>
          </w:tcPr>
          <w:p w14:paraId="722992F4" w14:textId="77777777" w:rsidR="00323729" w:rsidRDefault="00323729">
            <w:pPr>
              <w:spacing w:after="0"/>
              <w:ind w:left="135"/>
            </w:pPr>
          </w:p>
        </w:tc>
      </w:tr>
      <w:tr w:rsidR="00323729" w14:paraId="5812C71A" w14:textId="77777777">
        <w:trPr>
          <w:trHeight w:val="144"/>
          <w:tblCellSpacing w:w="0" w:type="dxa"/>
        </w:trPr>
        <w:tc>
          <w:tcPr>
            <w:tcW w:w="453" w:type="dxa"/>
            <w:tcMar>
              <w:top w:w="50" w:type="dxa"/>
              <w:left w:w="100" w:type="dxa"/>
            </w:tcMar>
            <w:vAlign w:val="center"/>
          </w:tcPr>
          <w:p w14:paraId="151C6EE9" w14:textId="77777777" w:rsidR="00323729" w:rsidRDefault="00F8312D">
            <w:pPr>
              <w:spacing w:after="0"/>
            </w:pPr>
            <w:r>
              <w:rPr>
                <w:rFonts w:ascii="Times New Roman" w:hAnsi="Times New Roman"/>
                <w:color w:val="000000"/>
                <w:sz w:val="24"/>
              </w:rPr>
              <w:t>18</w:t>
            </w:r>
          </w:p>
        </w:tc>
        <w:tc>
          <w:tcPr>
            <w:tcW w:w="3344" w:type="dxa"/>
            <w:tcMar>
              <w:top w:w="50" w:type="dxa"/>
              <w:left w:w="100" w:type="dxa"/>
            </w:tcMar>
            <w:vAlign w:val="center"/>
          </w:tcPr>
          <w:p w14:paraId="7ED7A3ED"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14:paraId="31B8BFA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9D0339" w14:textId="77777777" w:rsidR="00323729" w:rsidRDefault="00323729">
            <w:pPr>
              <w:spacing w:after="0"/>
              <w:ind w:left="135"/>
              <w:jc w:val="center"/>
            </w:pPr>
          </w:p>
        </w:tc>
        <w:tc>
          <w:tcPr>
            <w:tcW w:w="1590" w:type="dxa"/>
            <w:tcMar>
              <w:top w:w="50" w:type="dxa"/>
              <w:left w:w="100" w:type="dxa"/>
            </w:tcMar>
            <w:vAlign w:val="center"/>
          </w:tcPr>
          <w:p w14:paraId="7D9152DB" w14:textId="77777777" w:rsidR="00323729" w:rsidRDefault="00323729">
            <w:pPr>
              <w:spacing w:after="0"/>
              <w:ind w:left="135"/>
              <w:jc w:val="center"/>
            </w:pPr>
          </w:p>
        </w:tc>
        <w:tc>
          <w:tcPr>
            <w:tcW w:w="1122" w:type="dxa"/>
            <w:tcMar>
              <w:top w:w="50" w:type="dxa"/>
              <w:left w:w="100" w:type="dxa"/>
            </w:tcMar>
            <w:vAlign w:val="center"/>
          </w:tcPr>
          <w:p w14:paraId="4B24A1C1" w14:textId="77777777" w:rsidR="00323729" w:rsidRDefault="00323729">
            <w:pPr>
              <w:spacing w:after="0"/>
              <w:ind w:left="135"/>
            </w:pPr>
          </w:p>
        </w:tc>
        <w:tc>
          <w:tcPr>
            <w:tcW w:w="1936" w:type="dxa"/>
            <w:tcMar>
              <w:top w:w="50" w:type="dxa"/>
              <w:left w:w="100" w:type="dxa"/>
            </w:tcMar>
            <w:vAlign w:val="center"/>
          </w:tcPr>
          <w:p w14:paraId="575E4F3D" w14:textId="77777777" w:rsidR="00323729" w:rsidRDefault="00323729">
            <w:pPr>
              <w:spacing w:after="0"/>
              <w:ind w:left="135"/>
            </w:pPr>
          </w:p>
        </w:tc>
      </w:tr>
      <w:tr w:rsidR="00323729" w14:paraId="39D1BB27" w14:textId="77777777">
        <w:trPr>
          <w:trHeight w:val="144"/>
          <w:tblCellSpacing w:w="0" w:type="dxa"/>
        </w:trPr>
        <w:tc>
          <w:tcPr>
            <w:tcW w:w="453" w:type="dxa"/>
            <w:tcMar>
              <w:top w:w="50" w:type="dxa"/>
              <w:left w:w="100" w:type="dxa"/>
            </w:tcMar>
            <w:vAlign w:val="center"/>
          </w:tcPr>
          <w:p w14:paraId="636D1885" w14:textId="77777777" w:rsidR="00323729" w:rsidRDefault="00F8312D">
            <w:pPr>
              <w:spacing w:after="0"/>
            </w:pPr>
            <w:r>
              <w:rPr>
                <w:rFonts w:ascii="Times New Roman" w:hAnsi="Times New Roman"/>
                <w:color w:val="000000"/>
                <w:sz w:val="24"/>
              </w:rPr>
              <w:lastRenderedPageBreak/>
              <w:t>19</w:t>
            </w:r>
          </w:p>
        </w:tc>
        <w:tc>
          <w:tcPr>
            <w:tcW w:w="3344" w:type="dxa"/>
            <w:tcMar>
              <w:top w:w="50" w:type="dxa"/>
              <w:left w:w="100" w:type="dxa"/>
            </w:tcMar>
            <w:vAlign w:val="center"/>
          </w:tcPr>
          <w:p w14:paraId="6B528B9E"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58C31C6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25FDA0" w14:textId="77777777" w:rsidR="00323729" w:rsidRDefault="00323729">
            <w:pPr>
              <w:spacing w:after="0"/>
              <w:ind w:left="135"/>
              <w:jc w:val="center"/>
            </w:pPr>
          </w:p>
        </w:tc>
        <w:tc>
          <w:tcPr>
            <w:tcW w:w="1590" w:type="dxa"/>
            <w:tcMar>
              <w:top w:w="50" w:type="dxa"/>
              <w:left w:w="100" w:type="dxa"/>
            </w:tcMar>
            <w:vAlign w:val="center"/>
          </w:tcPr>
          <w:p w14:paraId="5C7FCB46" w14:textId="77777777" w:rsidR="00323729" w:rsidRDefault="00323729">
            <w:pPr>
              <w:spacing w:after="0"/>
              <w:ind w:left="135"/>
              <w:jc w:val="center"/>
            </w:pPr>
          </w:p>
        </w:tc>
        <w:tc>
          <w:tcPr>
            <w:tcW w:w="1122" w:type="dxa"/>
            <w:tcMar>
              <w:top w:w="50" w:type="dxa"/>
              <w:left w:w="100" w:type="dxa"/>
            </w:tcMar>
            <w:vAlign w:val="center"/>
          </w:tcPr>
          <w:p w14:paraId="2DA628B4" w14:textId="77777777" w:rsidR="00323729" w:rsidRDefault="00323729">
            <w:pPr>
              <w:spacing w:after="0"/>
              <w:ind w:left="135"/>
            </w:pPr>
          </w:p>
        </w:tc>
        <w:tc>
          <w:tcPr>
            <w:tcW w:w="1936" w:type="dxa"/>
            <w:tcMar>
              <w:top w:w="50" w:type="dxa"/>
              <w:left w:w="100" w:type="dxa"/>
            </w:tcMar>
            <w:vAlign w:val="center"/>
          </w:tcPr>
          <w:p w14:paraId="5A7446EC" w14:textId="77777777" w:rsidR="00323729" w:rsidRDefault="00323729">
            <w:pPr>
              <w:spacing w:after="0"/>
              <w:ind w:left="135"/>
            </w:pPr>
          </w:p>
        </w:tc>
      </w:tr>
      <w:tr w:rsidR="00323729" w14:paraId="743573A5" w14:textId="77777777">
        <w:trPr>
          <w:trHeight w:val="144"/>
          <w:tblCellSpacing w:w="0" w:type="dxa"/>
        </w:trPr>
        <w:tc>
          <w:tcPr>
            <w:tcW w:w="453" w:type="dxa"/>
            <w:tcMar>
              <w:top w:w="50" w:type="dxa"/>
              <w:left w:w="100" w:type="dxa"/>
            </w:tcMar>
            <w:vAlign w:val="center"/>
          </w:tcPr>
          <w:p w14:paraId="3E05A4D4" w14:textId="77777777" w:rsidR="00323729" w:rsidRDefault="00F8312D">
            <w:pPr>
              <w:spacing w:after="0"/>
            </w:pPr>
            <w:r>
              <w:rPr>
                <w:rFonts w:ascii="Times New Roman" w:hAnsi="Times New Roman"/>
                <w:color w:val="000000"/>
                <w:sz w:val="24"/>
              </w:rPr>
              <w:t>20</w:t>
            </w:r>
          </w:p>
        </w:tc>
        <w:tc>
          <w:tcPr>
            <w:tcW w:w="3344" w:type="dxa"/>
            <w:tcMar>
              <w:top w:w="50" w:type="dxa"/>
              <w:left w:w="100" w:type="dxa"/>
            </w:tcMar>
            <w:vAlign w:val="center"/>
          </w:tcPr>
          <w:p w14:paraId="799134CD"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52A389D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ECEAFA" w14:textId="77777777" w:rsidR="00323729" w:rsidRDefault="00323729">
            <w:pPr>
              <w:spacing w:after="0"/>
              <w:ind w:left="135"/>
              <w:jc w:val="center"/>
            </w:pPr>
          </w:p>
        </w:tc>
        <w:tc>
          <w:tcPr>
            <w:tcW w:w="1590" w:type="dxa"/>
            <w:tcMar>
              <w:top w:w="50" w:type="dxa"/>
              <w:left w:w="100" w:type="dxa"/>
            </w:tcMar>
            <w:vAlign w:val="center"/>
          </w:tcPr>
          <w:p w14:paraId="29FF7727" w14:textId="77777777" w:rsidR="00323729" w:rsidRDefault="00323729">
            <w:pPr>
              <w:spacing w:after="0"/>
              <w:ind w:left="135"/>
              <w:jc w:val="center"/>
            </w:pPr>
          </w:p>
        </w:tc>
        <w:tc>
          <w:tcPr>
            <w:tcW w:w="1122" w:type="dxa"/>
            <w:tcMar>
              <w:top w:w="50" w:type="dxa"/>
              <w:left w:w="100" w:type="dxa"/>
            </w:tcMar>
            <w:vAlign w:val="center"/>
          </w:tcPr>
          <w:p w14:paraId="488AD016" w14:textId="77777777" w:rsidR="00323729" w:rsidRDefault="00323729">
            <w:pPr>
              <w:spacing w:after="0"/>
              <w:ind w:left="135"/>
            </w:pPr>
          </w:p>
        </w:tc>
        <w:tc>
          <w:tcPr>
            <w:tcW w:w="1936" w:type="dxa"/>
            <w:tcMar>
              <w:top w:w="50" w:type="dxa"/>
              <w:left w:w="100" w:type="dxa"/>
            </w:tcMar>
            <w:vAlign w:val="center"/>
          </w:tcPr>
          <w:p w14:paraId="105DA952" w14:textId="77777777" w:rsidR="00323729" w:rsidRDefault="00323729">
            <w:pPr>
              <w:spacing w:after="0"/>
              <w:ind w:left="135"/>
            </w:pPr>
          </w:p>
        </w:tc>
      </w:tr>
      <w:tr w:rsidR="00323729" w14:paraId="01D102CD" w14:textId="77777777">
        <w:trPr>
          <w:trHeight w:val="144"/>
          <w:tblCellSpacing w:w="0" w:type="dxa"/>
        </w:trPr>
        <w:tc>
          <w:tcPr>
            <w:tcW w:w="453" w:type="dxa"/>
            <w:tcMar>
              <w:top w:w="50" w:type="dxa"/>
              <w:left w:w="100" w:type="dxa"/>
            </w:tcMar>
            <w:vAlign w:val="center"/>
          </w:tcPr>
          <w:p w14:paraId="41A27E5F" w14:textId="77777777" w:rsidR="00323729" w:rsidRDefault="00F8312D">
            <w:pPr>
              <w:spacing w:after="0"/>
            </w:pPr>
            <w:r>
              <w:rPr>
                <w:rFonts w:ascii="Times New Roman" w:hAnsi="Times New Roman"/>
                <w:color w:val="000000"/>
                <w:sz w:val="24"/>
              </w:rPr>
              <w:t>21</w:t>
            </w:r>
          </w:p>
        </w:tc>
        <w:tc>
          <w:tcPr>
            <w:tcW w:w="3344" w:type="dxa"/>
            <w:tcMar>
              <w:top w:w="50" w:type="dxa"/>
              <w:left w:w="100" w:type="dxa"/>
            </w:tcMar>
            <w:vAlign w:val="center"/>
          </w:tcPr>
          <w:p w14:paraId="11D6DF0D"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14:paraId="7B37B5B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42E59B" w14:textId="77777777" w:rsidR="00323729" w:rsidRDefault="00323729">
            <w:pPr>
              <w:spacing w:after="0"/>
              <w:ind w:left="135"/>
              <w:jc w:val="center"/>
            </w:pPr>
          </w:p>
        </w:tc>
        <w:tc>
          <w:tcPr>
            <w:tcW w:w="1590" w:type="dxa"/>
            <w:tcMar>
              <w:top w:w="50" w:type="dxa"/>
              <w:left w:w="100" w:type="dxa"/>
            </w:tcMar>
            <w:vAlign w:val="center"/>
          </w:tcPr>
          <w:p w14:paraId="586F20BB" w14:textId="77777777" w:rsidR="00323729" w:rsidRDefault="00323729">
            <w:pPr>
              <w:spacing w:after="0"/>
              <w:ind w:left="135"/>
              <w:jc w:val="center"/>
            </w:pPr>
          </w:p>
        </w:tc>
        <w:tc>
          <w:tcPr>
            <w:tcW w:w="1122" w:type="dxa"/>
            <w:tcMar>
              <w:top w:w="50" w:type="dxa"/>
              <w:left w:w="100" w:type="dxa"/>
            </w:tcMar>
            <w:vAlign w:val="center"/>
          </w:tcPr>
          <w:p w14:paraId="3A479354" w14:textId="77777777" w:rsidR="00323729" w:rsidRDefault="00323729">
            <w:pPr>
              <w:spacing w:after="0"/>
              <w:ind w:left="135"/>
            </w:pPr>
          </w:p>
        </w:tc>
        <w:tc>
          <w:tcPr>
            <w:tcW w:w="1936" w:type="dxa"/>
            <w:tcMar>
              <w:top w:w="50" w:type="dxa"/>
              <w:left w:w="100" w:type="dxa"/>
            </w:tcMar>
            <w:vAlign w:val="center"/>
          </w:tcPr>
          <w:p w14:paraId="66EBDED8" w14:textId="77777777" w:rsidR="00323729" w:rsidRDefault="00323729">
            <w:pPr>
              <w:spacing w:after="0"/>
              <w:ind w:left="135"/>
            </w:pPr>
          </w:p>
        </w:tc>
      </w:tr>
      <w:tr w:rsidR="00323729" w14:paraId="53CB9FED" w14:textId="77777777">
        <w:trPr>
          <w:trHeight w:val="144"/>
          <w:tblCellSpacing w:w="0" w:type="dxa"/>
        </w:trPr>
        <w:tc>
          <w:tcPr>
            <w:tcW w:w="453" w:type="dxa"/>
            <w:tcMar>
              <w:top w:w="50" w:type="dxa"/>
              <w:left w:w="100" w:type="dxa"/>
            </w:tcMar>
            <w:vAlign w:val="center"/>
          </w:tcPr>
          <w:p w14:paraId="4A652F64" w14:textId="77777777" w:rsidR="00323729" w:rsidRDefault="00F8312D">
            <w:pPr>
              <w:spacing w:after="0"/>
            </w:pPr>
            <w:r>
              <w:rPr>
                <w:rFonts w:ascii="Times New Roman" w:hAnsi="Times New Roman"/>
                <w:color w:val="000000"/>
                <w:sz w:val="24"/>
              </w:rPr>
              <w:t>22</w:t>
            </w:r>
          </w:p>
        </w:tc>
        <w:tc>
          <w:tcPr>
            <w:tcW w:w="3344" w:type="dxa"/>
            <w:tcMar>
              <w:top w:w="50" w:type="dxa"/>
              <w:left w:w="100" w:type="dxa"/>
            </w:tcMar>
            <w:vAlign w:val="center"/>
          </w:tcPr>
          <w:p w14:paraId="26D7DCA9"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4238F4E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17C332" w14:textId="77777777" w:rsidR="00323729" w:rsidRDefault="00323729">
            <w:pPr>
              <w:spacing w:after="0"/>
              <w:ind w:left="135"/>
              <w:jc w:val="center"/>
            </w:pPr>
          </w:p>
        </w:tc>
        <w:tc>
          <w:tcPr>
            <w:tcW w:w="1590" w:type="dxa"/>
            <w:tcMar>
              <w:top w:w="50" w:type="dxa"/>
              <w:left w:w="100" w:type="dxa"/>
            </w:tcMar>
            <w:vAlign w:val="center"/>
          </w:tcPr>
          <w:p w14:paraId="10A80C04" w14:textId="77777777" w:rsidR="00323729" w:rsidRDefault="00323729">
            <w:pPr>
              <w:spacing w:after="0"/>
              <w:ind w:left="135"/>
              <w:jc w:val="center"/>
            </w:pPr>
          </w:p>
        </w:tc>
        <w:tc>
          <w:tcPr>
            <w:tcW w:w="1122" w:type="dxa"/>
            <w:tcMar>
              <w:top w:w="50" w:type="dxa"/>
              <w:left w:w="100" w:type="dxa"/>
            </w:tcMar>
            <w:vAlign w:val="center"/>
          </w:tcPr>
          <w:p w14:paraId="19E1A76F" w14:textId="77777777" w:rsidR="00323729" w:rsidRDefault="00323729">
            <w:pPr>
              <w:spacing w:after="0"/>
              <w:ind w:left="135"/>
            </w:pPr>
          </w:p>
        </w:tc>
        <w:tc>
          <w:tcPr>
            <w:tcW w:w="1936" w:type="dxa"/>
            <w:tcMar>
              <w:top w:w="50" w:type="dxa"/>
              <w:left w:w="100" w:type="dxa"/>
            </w:tcMar>
            <w:vAlign w:val="center"/>
          </w:tcPr>
          <w:p w14:paraId="00E106B9" w14:textId="77777777" w:rsidR="00323729" w:rsidRDefault="00323729">
            <w:pPr>
              <w:spacing w:after="0"/>
              <w:ind w:left="135"/>
            </w:pPr>
          </w:p>
        </w:tc>
      </w:tr>
      <w:tr w:rsidR="00323729" w14:paraId="22E03955" w14:textId="77777777">
        <w:trPr>
          <w:trHeight w:val="144"/>
          <w:tblCellSpacing w:w="0" w:type="dxa"/>
        </w:trPr>
        <w:tc>
          <w:tcPr>
            <w:tcW w:w="453" w:type="dxa"/>
            <w:tcMar>
              <w:top w:w="50" w:type="dxa"/>
              <w:left w:w="100" w:type="dxa"/>
            </w:tcMar>
            <w:vAlign w:val="center"/>
          </w:tcPr>
          <w:p w14:paraId="45C33432" w14:textId="77777777" w:rsidR="00323729" w:rsidRDefault="00F8312D">
            <w:pPr>
              <w:spacing w:after="0"/>
            </w:pPr>
            <w:r>
              <w:rPr>
                <w:rFonts w:ascii="Times New Roman" w:hAnsi="Times New Roman"/>
                <w:color w:val="000000"/>
                <w:sz w:val="24"/>
              </w:rPr>
              <w:t>23</w:t>
            </w:r>
          </w:p>
        </w:tc>
        <w:tc>
          <w:tcPr>
            <w:tcW w:w="3344" w:type="dxa"/>
            <w:tcMar>
              <w:top w:w="50" w:type="dxa"/>
              <w:left w:w="100" w:type="dxa"/>
            </w:tcMar>
            <w:vAlign w:val="center"/>
          </w:tcPr>
          <w:p w14:paraId="6CB63316"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14:paraId="24D2B36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3A2DBF" w14:textId="77777777" w:rsidR="00323729" w:rsidRDefault="00323729">
            <w:pPr>
              <w:spacing w:after="0"/>
              <w:ind w:left="135"/>
              <w:jc w:val="center"/>
            </w:pPr>
          </w:p>
        </w:tc>
        <w:tc>
          <w:tcPr>
            <w:tcW w:w="1590" w:type="dxa"/>
            <w:tcMar>
              <w:top w:w="50" w:type="dxa"/>
              <w:left w:w="100" w:type="dxa"/>
            </w:tcMar>
            <w:vAlign w:val="center"/>
          </w:tcPr>
          <w:p w14:paraId="4CF9C75C" w14:textId="77777777" w:rsidR="00323729" w:rsidRDefault="00323729">
            <w:pPr>
              <w:spacing w:after="0"/>
              <w:ind w:left="135"/>
              <w:jc w:val="center"/>
            </w:pPr>
          </w:p>
        </w:tc>
        <w:tc>
          <w:tcPr>
            <w:tcW w:w="1122" w:type="dxa"/>
            <w:tcMar>
              <w:top w:w="50" w:type="dxa"/>
              <w:left w:w="100" w:type="dxa"/>
            </w:tcMar>
            <w:vAlign w:val="center"/>
          </w:tcPr>
          <w:p w14:paraId="2561FF7F" w14:textId="77777777" w:rsidR="00323729" w:rsidRDefault="00323729">
            <w:pPr>
              <w:spacing w:after="0"/>
              <w:ind w:left="135"/>
            </w:pPr>
          </w:p>
        </w:tc>
        <w:tc>
          <w:tcPr>
            <w:tcW w:w="1936" w:type="dxa"/>
            <w:tcMar>
              <w:top w:w="50" w:type="dxa"/>
              <w:left w:w="100" w:type="dxa"/>
            </w:tcMar>
            <w:vAlign w:val="center"/>
          </w:tcPr>
          <w:p w14:paraId="3B937444" w14:textId="77777777" w:rsidR="00323729" w:rsidRDefault="00323729">
            <w:pPr>
              <w:spacing w:after="0"/>
              <w:ind w:left="135"/>
            </w:pPr>
          </w:p>
        </w:tc>
      </w:tr>
      <w:tr w:rsidR="00323729" w14:paraId="3BE4749A" w14:textId="77777777">
        <w:trPr>
          <w:trHeight w:val="144"/>
          <w:tblCellSpacing w:w="0" w:type="dxa"/>
        </w:trPr>
        <w:tc>
          <w:tcPr>
            <w:tcW w:w="453" w:type="dxa"/>
            <w:tcMar>
              <w:top w:w="50" w:type="dxa"/>
              <w:left w:w="100" w:type="dxa"/>
            </w:tcMar>
            <w:vAlign w:val="center"/>
          </w:tcPr>
          <w:p w14:paraId="0F04498C" w14:textId="77777777" w:rsidR="00323729" w:rsidRDefault="00F8312D">
            <w:pPr>
              <w:spacing w:after="0"/>
            </w:pPr>
            <w:r>
              <w:rPr>
                <w:rFonts w:ascii="Times New Roman" w:hAnsi="Times New Roman"/>
                <w:color w:val="000000"/>
                <w:sz w:val="24"/>
              </w:rPr>
              <w:t>24</w:t>
            </w:r>
          </w:p>
        </w:tc>
        <w:tc>
          <w:tcPr>
            <w:tcW w:w="3344" w:type="dxa"/>
            <w:tcMar>
              <w:top w:w="50" w:type="dxa"/>
              <w:left w:w="100" w:type="dxa"/>
            </w:tcMar>
            <w:vAlign w:val="center"/>
          </w:tcPr>
          <w:p w14:paraId="32864744" w14:textId="77777777" w:rsidR="00323729" w:rsidRPr="00F8312D" w:rsidRDefault="00F8312D">
            <w:pPr>
              <w:spacing w:after="0"/>
              <w:ind w:left="135"/>
              <w:rPr>
                <w:lang w:val="ru-RU"/>
              </w:rPr>
            </w:pPr>
            <w:r w:rsidRPr="00F8312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6468D98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6D6051" w14:textId="77777777" w:rsidR="00323729" w:rsidRDefault="00323729">
            <w:pPr>
              <w:spacing w:after="0"/>
              <w:ind w:left="135"/>
              <w:jc w:val="center"/>
            </w:pPr>
          </w:p>
        </w:tc>
        <w:tc>
          <w:tcPr>
            <w:tcW w:w="1590" w:type="dxa"/>
            <w:tcMar>
              <w:top w:w="50" w:type="dxa"/>
              <w:left w:w="100" w:type="dxa"/>
            </w:tcMar>
            <w:vAlign w:val="center"/>
          </w:tcPr>
          <w:p w14:paraId="7014C237" w14:textId="77777777" w:rsidR="00323729" w:rsidRDefault="00323729">
            <w:pPr>
              <w:spacing w:after="0"/>
              <w:ind w:left="135"/>
              <w:jc w:val="center"/>
            </w:pPr>
          </w:p>
        </w:tc>
        <w:tc>
          <w:tcPr>
            <w:tcW w:w="1122" w:type="dxa"/>
            <w:tcMar>
              <w:top w:w="50" w:type="dxa"/>
              <w:left w:w="100" w:type="dxa"/>
            </w:tcMar>
            <w:vAlign w:val="center"/>
          </w:tcPr>
          <w:p w14:paraId="676B9A0F" w14:textId="77777777" w:rsidR="00323729" w:rsidRDefault="00323729">
            <w:pPr>
              <w:spacing w:after="0"/>
              <w:ind w:left="135"/>
            </w:pPr>
          </w:p>
        </w:tc>
        <w:tc>
          <w:tcPr>
            <w:tcW w:w="1936" w:type="dxa"/>
            <w:tcMar>
              <w:top w:w="50" w:type="dxa"/>
              <w:left w:w="100" w:type="dxa"/>
            </w:tcMar>
            <w:vAlign w:val="center"/>
          </w:tcPr>
          <w:p w14:paraId="260228D0" w14:textId="77777777" w:rsidR="00323729" w:rsidRDefault="00323729">
            <w:pPr>
              <w:spacing w:after="0"/>
              <w:ind w:left="135"/>
            </w:pPr>
          </w:p>
        </w:tc>
      </w:tr>
      <w:tr w:rsidR="00323729" w14:paraId="000EE504" w14:textId="77777777">
        <w:trPr>
          <w:trHeight w:val="144"/>
          <w:tblCellSpacing w:w="0" w:type="dxa"/>
        </w:trPr>
        <w:tc>
          <w:tcPr>
            <w:tcW w:w="453" w:type="dxa"/>
            <w:tcMar>
              <w:top w:w="50" w:type="dxa"/>
              <w:left w:w="100" w:type="dxa"/>
            </w:tcMar>
            <w:vAlign w:val="center"/>
          </w:tcPr>
          <w:p w14:paraId="465A04E6" w14:textId="77777777" w:rsidR="00323729" w:rsidRDefault="00F8312D">
            <w:pPr>
              <w:spacing w:after="0"/>
            </w:pPr>
            <w:r>
              <w:rPr>
                <w:rFonts w:ascii="Times New Roman" w:hAnsi="Times New Roman"/>
                <w:color w:val="000000"/>
                <w:sz w:val="24"/>
              </w:rPr>
              <w:t>25</w:t>
            </w:r>
          </w:p>
        </w:tc>
        <w:tc>
          <w:tcPr>
            <w:tcW w:w="3344" w:type="dxa"/>
            <w:tcMar>
              <w:top w:w="50" w:type="dxa"/>
              <w:left w:w="100" w:type="dxa"/>
            </w:tcMar>
            <w:vAlign w:val="center"/>
          </w:tcPr>
          <w:p w14:paraId="067AB3F0"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14:paraId="2C55C37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39B9A6" w14:textId="77777777" w:rsidR="00323729" w:rsidRDefault="00323729">
            <w:pPr>
              <w:spacing w:after="0"/>
              <w:ind w:left="135"/>
              <w:jc w:val="center"/>
            </w:pPr>
          </w:p>
        </w:tc>
        <w:tc>
          <w:tcPr>
            <w:tcW w:w="1590" w:type="dxa"/>
            <w:tcMar>
              <w:top w:w="50" w:type="dxa"/>
              <w:left w:w="100" w:type="dxa"/>
            </w:tcMar>
            <w:vAlign w:val="center"/>
          </w:tcPr>
          <w:p w14:paraId="4E93FF54" w14:textId="77777777" w:rsidR="00323729" w:rsidRDefault="00323729">
            <w:pPr>
              <w:spacing w:after="0"/>
              <w:ind w:left="135"/>
              <w:jc w:val="center"/>
            </w:pPr>
          </w:p>
        </w:tc>
        <w:tc>
          <w:tcPr>
            <w:tcW w:w="1122" w:type="dxa"/>
            <w:tcMar>
              <w:top w:w="50" w:type="dxa"/>
              <w:left w:w="100" w:type="dxa"/>
            </w:tcMar>
            <w:vAlign w:val="center"/>
          </w:tcPr>
          <w:p w14:paraId="1EB71442" w14:textId="77777777" w:rsidR="00323729" w:rsidRDefault="00323729">
            <w:pPr>
              <w:spacing w:after="0"/>
              <w:ind w:left="135"/>
            </w:pPr>
          </w:p>
        </w:tc>
        <w:tc>
          <w:tcPr>
            <w:tcW w:w="1936" w:type="dxa"/>
            <w:tcMar>
              <w:top w:w="50" w:type="dxa"/>
              <w:left w:w="100" w:type="dxa"/>
            </w:tcMar>
            <w:vAlign w:val="center"/>
          </w:tcPr>
          <w:p w14:paraId="7090DA2D" w14:textId="77777777" w:rsidR="00323729" w:rsidRDefault="00323729">
            <w:pPr>
              <w:spacing w:after="0"/>
              <w:ind w:left="135"/>
            </w:pPr>
          </w:p>
        </w:tc>
      </w:tr>
      <w:tr w:rsidR="00323729" w14:paraId="624D0621" w14:textId="77777777">
        <w:trPr>
          <w:trHeight w:val="144"/>
          <w:tblCellSpacing w:w="0" w:type="dxa"/>
        </w:trPr>
        <w:tc>
          <w:tcPr>
            <w:tcW w:w="453" w:type="dxa"/>
            <w:tcMar>
              <w:top w:w="50" w:type="dxa"/>
              <w:left w:w="100" w:type="dxa"/>
            </w:tcMar>
            <w:vAlign w:val="center"/>
          </w:tcPr>
          <w:p w14:paraId="567476E2" w14:textId="77777777" w:rsidR="00323729" w:rsidRDefault="00F8312D">
            <w:pPr>
              <w:spacing w:after="0"/>
            </w:pPr>
            <w:r>
              <w:rPr>
                <w:rFonts w:ascii="Times New Roman" w:hAnsi="Times New Roman"/>
                <w:color w:val="000000"/>
                <w:sz w:val="24"/>
              </w:rPr>
              <w:t>26</w:t>
            </w:r>
          </w:p>
        </w:tc>
        <w:tc>
          <w:tcPr>
            <w:tcW w:w="3344" w:type="dxa"/>
            <w:tcMar>
              <w:top w:w="50" w:type="dxa"/>
              <w:left w:w="100" w:type="dxa"/>
            </w:tcMar>
            <w:vAlign w:val="center"/>
          </w:tcPr>
          <w:p w14:paraId="4D01B14A"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14:paraId="54FB4EA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0556A7"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FDA136C" w14:textId="77777777" w:rsidR="00323729" w:rsidRDefault="00323729">
            <w:pPr>
              <w:spacing w:after="0"/>
              <w:ind w:left="135"/>
              <w:jc w:val="center"/>
            </w:pPr>
          </w:p>
        </w:tc>
        <w:tc>
          <w:tcPr>
            <w:tcW w:w="1122" w:type="dxa"/>
            <w:tcMar>
              <w:top w:w="50" w:type="dxa"/>
              <w:left w:w="100" w:type="dxa"/>
            </w:tcMar>
            <w:vAlign w:val="center"/>
          </w:tcPr>
          <w:p w14:paraId="3C27C60A" w14:textId="77777777" w:rsidR="00323729" w:rsidRDefault="00323729">
            <w:pPr>
              <w:spacing w:after="0"/>
              <w:ind w:left="135"/>
            </w:pPr>
          </w:p>
        </w:tc>
        <w:tc>
          <w:tcPr>
            <w:tcW w:w="1936" w:type="dxa"/>
            <w:tcMar>
              <w:top w:w="50" w:type="dxa"/>
              <w:left w:w="100" w:type="dxa"/>
            </w:tcMar>
            <w:vAlign w:val="center"/>
          </w:tcPr>
          <w:p w14:paraId="5CE54320" w14:textId="77777777" w:rsidR="00323729" w:rsidRDefault="00323729">
            <w:pPr>
              <w:spacing w:after="0"/>
              <w:ind w:left="135"/>
            </w:pPr>
          </w:p>
        </w:tc>
      </w:tr>
      <w:tr w:rsidR="00323729" w14:paraId="2AA8BF30" w14:textId="77777777">
        <w:trPr>
          <w:trHeight w:val="144"/>
          <w:tblCellSpacing w:w="0" w:type="dxa"/>
        </w:trPr>
        <w:tc>
          <w:tcPr>
            <w:tcW w:w="453" w:type="dxa"/>
            <w:tcMar>
              <w:top w:w="50" w:type="dxa"/>
              <w:left w:w="100" w:type="dxa"/>
            </w:tcMar>
            <w:vAlign w:val="center"/>
          </w:tcPr>
          <w:p w14:paraId="3FF10238" w14:textId="77777777" w:rsidR="00323729" w:rsidRDefault="00F8312D">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1BEEFD35" w14:textId="77777777" w:rsidR="00323729" w:rsidRDefault="00F8312D">
            <w:pPr>
              <w:spacing w:after="0"/>
              <w:ind w:left="135"/>
            </w:pPr>
            <w:r w:rsidRPr="00F8312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3A748C15"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2ED374" w14:textId="77777777" w:rsidR="00323729" w:rsidRDefault="00323729">
            <w:pPr>
              <w:spacing w:after="0"/>
              <w:ind w:left="135"/>
              <w:jc w:val="center"/>
            </w:pPr>
          </w:p>
        </w:tc>
        <w:tc>
          <w:tcPr>
            <w:tcW w:w="1590" w:type="dxa"/>
            <w:tcMar>
              <w:top w:w="50" w:type="dxa"/>
              <w:left w:w="100" w:type="dxa"/>
            </w:tcMar>
            <w:vAlign w:val="center"/>
          </w:tcPr>
          <w:p w14:paraId="3372CA1B" w14:textId="77777777" w:rsidR="00323729" w:rsidRDefault="00323729">
            <w:pPr>
              <w:spacing w:after="0"/>
              <w:ind w:left="135"/>
              <w:jc w:val="center"/>
            </w:pPr>
          </w:p>
        </w:tc>
        <w:tc>
          <w:tcPr>
            <w:tcW w:w="1122" w:type="dxa"/>
            <w:tcMar>
              <w:top w:w="50" w:type="dxa"/>
              <w:left w:w="100" w:type="dxa"/>
            </w:tcMar>
            <w:vAlign w:val="center"/>
          </w:tcPr>
          <w:p w14:paraId="55C033CA" w14:textId="77777777" w:rsidR="00323729" w:rsidRDefault="00323729">
            <w:pPr>
              <w:spacing w:after="0"/>
              <w:ind w:left="135"/>
            </w:pPr>
          </w:p>
        </w:tc>
        <w:tc>
          <w:tcPr>
            <w:tcW w:w="1936" w:type="dxa"/>
            <w:tcMar>
              <w:top w:w="50" w:type="dxa"/>
              <w:left w:w="100" w:type="dxa"/>
            </w:tcMar>
            <w:vAlign w:val="center"/>
          </w:tcPr>
          <w:p w14:paraId="498FBF3F" w14:textId="77777777" w:rsidR="00323729" w:rsidRDefault="00323729">
            <w:pPr>
              <w:spacing w:after="0"/>
              <w:ind w:left="135"/>
            </w:pPr>
          </w:p>
        </w:tc>
      </w:tr>
      <w:tr w:rsidR="00323729" w14:paraId="338FD489" w14:textId="77777777">
        <w:trPr>
          <w:trHeight w:val="144"/>
          <w:tblCellSpacing w:w="0" w:type="dxa"/>
        </w:trPr>
        <w:tc>
          <w:tcPr>
            <w:tcW w:w="453" w:type="dxa"/>
            <w:tcMar>
              <w:top w:w="50" w:type="dxa"/>
              <w:left w:w="100" w:type="dxa"/>
            </w:tcMar>
            <w:vAlign w:val="center"/>
          </w:tcPr>
          <w:p w14:paraId="26BB4C1C" w14:textId="77777777" w:rsidR="00323729" w:rsidRDefault="00F8312D">
            <w:pPr>
              <w:spacing w:after="0"/>
            </w:pPr>
            <w:r>
              <w:rPr>
                <w:rFonts w:ascii="Times New Roman" w:hAnsi="Times New Roman"/>
                <w:color w:val="000000"/>
                <w:sz w:val="24"/>
              </w:rPr>
              <w:t>28</w:t>
            </w:r>
          </w:p>
        </w:tc>
        <w:tc>
          <w:tcPr>
            <w:tcW w:w="3344" w:type="dxa"/>
            <w:tcMar>
              <w:top w:w="50" w:type="dxa"/>
              <w:left w:w="100" w:type="dxa"/>
            </w:tcMar>
            <w:vAlign w:val="center"/>
          </w:tcPr>
          <w:p w14:paraId="7A63A66F"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5BF4EF7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93FE99" w14:textId="77777777" w:rsidR="00323729" w:rsidRDefault="00323729">
            <w:pPr>
              <w:spacing w:after="0"/>
              <w:ind w:left="135"/>
              <w:jc w:val="center"/>
            </w:pPr>
          </w:p>
        </w:tc>
        <w:tc>
          <w:tcPr>
            <w:tcW w:w="1590" w:type="dxa"/>
            <w:tcMar>
              <w:top w:w="50" w:type="dxa"/>
              <w:left w:w="100" w:type="dxa"/>
            </w:tcMar>
            <w:vAlign w:val="center"/>
          </w:tcPr>
          <w:p w14:paraId="6E9B2745" w14:textId="77777777" w:rsidR="00323729" w:rsidRDefault="00323729">
            <w:pPr>
              <w:spacing w:after="0"/>
              <w:ind w:left="135"/>
              <w:jc w:val="center"/>
            </w:pPr>
          </w:p>
        </w:tc>
        <w:tc>
          <w:tcPr>
            <w:tcW w:w="1122" w:type="dxa"/>
            <w:tcMar>
              <w:top w:w="50" w:type="dxa"/>
              <w:left w:w="100" w:type="dxa"/>
            </w:tcMar>
            <w:vAlign w:val="center"/>
          </w:tcPr>
          <w:p w14:paraId="513E6D4A" w14:textId="77777777" w:rsidR="00323729" w:rsidRDefault="00323729">
            <w:pPr>
              <w:spacing w:after="0"/>
              <w:ind w:left="135"/>
            </w:pPr>
          </w:p>
        </w:tc>
        <w:tc>
          <w:tcPr>
            <w:tcW w:w="1936" w:type="dxa"/>
            <w:tcMar>
              <w:top w:w="50" w:type="dxa"/>
              <w:left w:w="100" w:type="dxa"/>
            </w:tcMar>
            <w:vAlign w:val="center"/>
          </w:tcPr>
          <w:p w14:paraId="62F38706" w14:textId="77777777" w:rsidR="00323729" w:rsidRDefault="00323729">
            <w:pPr>
              <w:spacing w:after="0"/>
              <w:ind w:left="135"/>
            </w:pPr>
          </w:p>
        </w:tc>
      </w:tr>
      <w:tr w:rsidR="00323729" w14:paraId="7498AAE4" w14:textId="77777777">
        <w:trPr>
          <w:trHeight w:val="144"/>
          <w:tblCellSpacing w:w="0" w:type="dxa"/>
        </w:trPr>
        <w:tc>
          <w:tcPr>
            <w:tcW w:w="453" w:type="dxa"/>
            <w:tcMar>
              <w:top w:w="50" w:type="dxa"/>
              <w:left w:w="100" w:type="dxa"/>
            </w:tcMar>
            <w:vAlign w:val="center"/>
          </w:tcPr>
          <w:p w14:paraId="2FD96011" w14:textId="77777777" w:rsidR="00323729" w:rsidRDefault="00F8312D">
            <w:pPr>
              <w:spacing w:after="0"/>
            </w:pPr>
            <w:r>
              <w:rPr>
                <w:rFonts w:ascii="Times New Roman" w:hAnsi="Times New Roman"/>
                <w:color w:val="000000"/>
                <w:sz w:val="24"/>
              </w:rPr>
              <w:t>29</w:t>
            </w:r>
          </w:p>
        </w:tc>
        <w:tc>
          <w:tcPr>
            <w:tcW w:w="3344" w:type="dxa"/>
            <w:tcMar>
              <w:top w:w="50" w:type="dxa"/>
              <w:left w:w="100" w:type="dxa"/>
            </w:tcMar>
            <w:vAlign w:val="center"/>
          </w:tcPr>
          <w:p w14:paraId="41472CEA" w14:textId="77777777" w:rsidR="00323729" w:rsidRPr="00F8312D" w:rsidRDefault="00F8312D">
            <w:pPr>
              <w:spacing w:after="0"/>
              <w:ind w:left="135"/>
              <w:rPr>
                <w:lang w:val="ru-RU"/>
              </w:rPr>
            </w:pPr>
            <w:r w:rsidRPr="00F8312D">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14:paraId="6292E47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52E8A5" w14:textId="77777777" w:rsidR="00323729" w:rsidRDefault="00323729">
            <w:pPr>
              <w:spacing w:after="0"/>
              <w:ind w:left="135"/>
              <w:jc w:val="center"/>
            </w:pPr>
          </w:p>
        </w:tc>
        <w:tc>
          <w:tcPr>
            <w:tcW w:w="1590" w:type="dxa"/>
            <w:tcMar>
              <w:top w:w="50" w:type="dxa"/>
              <w:left w:w="100" w:type="dxa"/>
            </w:tcMar>
            <w:vAlign w:val="center"/>
          </w:tcPr>
          <w:p w14:paraId="5FB3C5C0" w14:textId="77777777" w:rsidR="00323729" w:rsidRDefault="00323729">
            <w:pPr>
              <w:spacing w:after="0"/>
              <w:ind w:left="135"/>
              <w:jc w:val="center"/>
            </w:pPr>
          </w:p>
        </w:tc>
        <w:tc>
          <w:tcPr>
            <w:tcW w:w="1122" w:type="dxa"/>
            <w:tcMar>
              <w:top w:w="50" w:type="dxa"/>
              <w:left w:w="100" w:type="dxa"/>
            </w:tcMar>
            <w:vAlign w:val="center"/>
          </w:tcPr>
          <w:p w14:paraId="0EB63F5A" w14:textId="77777777" w:rsidR="00323729" w:rsidRDefault="00323729">
            <w:pPr>
              <w:spacing w:after="0"/>
              <w:ind w:left="135"/>
            </w:pPr>
          </w:p>
        </w:tc>
        <w:tc>
          <w:tcPr>
            <w:tcW w:w="1936" w:type="dxa"/>
            <w:tcMar>
              <w:top w:w="50" w:type="dxa"/>
              <w:left w:w="100" w:type="dxa"/>
            </w:tcMar>
            <w:vAlign w:val="center"/>
          </w:tcPr>
          <w:p w14:paraId="00A9290E" w14:textId="77777777" w:rsidR="00323729" w:rsidRDefault="00323729">
            <w:pPr>
              <w:spacing w:after="0"/>
              <w:ind w:left="135"/>
            </w:pPr>
          </w:p>
        </w:tc>
      </w:tr>
      <w:tr w:rsidR="00323729" w14:paraId="503863EC" w14:textId="77777777">
        <w:trPr>
          <w:trHeight w:val="144"/>
          <w:tblCellSpacing w:w="0" w:type="dxa"/>
        </w:trPr>
        <w:tc>
          <w:tcPr>
            <w:tcW w:w="453" w:type="dxa"/>
            <w:tcMar>
              <w:top w:w="50" w:type="dxa"/>
              <w:left w:w="100" w:type="dxa"/>
            </w:tcMar>
            <w:vAlign w:val="center"/>
          </w:tcPr>
          <w:p w14:paraId="1FE0DE7F" w14:textId="77777777" w:rsidR="00323729" w:rsidRDefault="00F8312D">
            <w:pPr>
              <w:spacing w:after="0"/>
            </w:pPr>
            <w:r>
              <w:rPr>
                <w:rFonts w:ascii="Times New Roman" w:hAnsi="Times New Roman"/>
                <w:color w:val="000000"/>
                <w:sz w:val="24"/>
              </w:rPr>
              <w:t>30</w:t>
            </w:r>
          </w:p>
        </w:tc>
        <w:tc>
          <w:tcPr>
            <w:tcW w:w="3344" w:type="dxa"/>
            <w:tcMar>
              <w:top w:w="50" w:type="dxa"/>
              <w:left w:w="100" w:type="dxa"/>
            </w:tcMar>
            <w:vAlign w:val="center"/>
          </w:tcPr>
          <w:p w14:paraId="10C48249"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5DC6DD5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257279" w14:textId="77777777" w:rsidR="00323729" w:rsidRDefault="00323729">
            <w:pPr>
              <w:spacing w:after="0"/>
              <w:ind w:left="135"/>
              <w:jc w:val="center"/>
            </w:pPr>
          </w:p>
        </w:tc>
        <w:tc>
          <w:tcPr>
            <w:tcW w:w="1590" w:type="dxa"/>
            <w:tcMar>
              <w:top w:w="50" w:type="dxa"/>
              <w:left w:w="100" w:type="dxa"/>
            </w:tcMar>
            <w:vAlign w:val="center"/>
          </w:tcPr>
          <w:p w14:paraId="04A56414" w14:textId="77777777" w:rsidR="00323729" w:rsidRDefault="00323729">
            <w:pPr>
              <w:spacing w:after="0"/>
              <w:ind w:left="135"/>
              <w:jc w:val="center"/>
            </w:pPr>
          </w:p>
        </w:tc>
        <w:tc>
          <w:tcPr>
            <w:tcW w:w="1122" w:type="dxa"/>
            <w:tcMar>
              <w:top w:w="50" w:type="dxa"/>
              <w:left w:w="100" w:type="dxa"/>
            </w:tcMar>
            <w:vAlign w:val="center"/>
          </w:tcPr>
          <w:p w14:paraId="57FCF7C1" w14:textId="77777777" w:rsidR="00323729" w:rsidRDefault="00323729">
            <w:pPr>
              <w:spacing w:after="0"/>
              <w:ind w:left="135"/>
            </w:pPr>
          </w:p>
        </w:tc>
        <w:tc>
          <w:tcPr>
            <w:tcW w:w="1936" w:type="dxa"/>
            <w:tcMar>
              <w:top w:w="50" w:type="dxa"/>
              <w:left w:w="100" w:type="dxa"/>
            </w:tcMar>
            <w:vAlign w:val="center"/>
          </w:tcPr>
          <w:p w14:paraId="1EB99290" w14:textId="77777777" w:rsidR="00323729" w:rsidRDefault="00323729">
            <w:pPr>
              <w:spacing w:after="0"/>
              <w:ind w:left="135"/>
            </w:pPr>
          </w:p>
        </w:tc>
      </w:tr>
      <w:tr w:rsidR="00323729" w14:paraId="5383DF89" w14:textId="77777777">
        <w:trPr>
          <w:trHeight w:val="144"/>
          <w:tblCellSpacing w:w="0" w:type="dxa"/>
        </w:trPr>
        <w:tc>
          <w:tcPr>
            <w:tcW w:w="453" w:type="dxa"/>
            <w:tcMar>
              <w:top w:w="50" w:type="dxa"/>
              <w:left w:w="100" w:type="dxa"/>
            </w:tcMar>
            <w:vAlign w:val="center"/>
          </w:tcPr>
          <w:p w14:paraId="1E5E24C3" w14:textId="77777777" w:rsidR="00323729" w:rsidRDefault="00F8312D">
            <w:pPr>
              <w:spacing w:after="0"/>
            </w:pPr>
            <w:r>
              <w:rPr>
                <w:rFonts w:ascii="Times New Roman" w:hAnsi="Times New Roman"/>
                <w:color w:val="000000"/>
                <w:sz w:val="24"/>
              </w:rPr>
              <w:t>31</w:t>
            </w:r>
          </w:p>
        </w:tc>
        <w:tc>
          <w:tcPr>
            <w:tcW w:w="3344" w:type="dxa"/>
            <w:tcMar>
              <w:top w:w="50" w:type="dxa"/>
              <w:left w:w="100" w:type="dxa"/>
            </w:tcMar>
            <w:vAlign w:val="center"/>
          </w:tcPr>
          <w:p w14:paraId="1CB50005" w14:textId="77777777" w:rsidR="00323729" w:rsidRDefault="00F8312D">
            <w:pPr>
              <w:spacing w:after="0"/>
              <w:ind w:left="135"/>
            </w:pPr>
            <w:r w:rsidRPr="00F8312D">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14:paraId="66CE759D"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82F1E9" w14:textId="77777777" w:rsidR="00323729" w:rsidRDefault="00323729">
            <w:pPr>
              <w:spacing w:after="0"/>
              <w:ind w:left="135"/>
              <w:jc w:val="center"/>
            </w:pPr>
          </w:p>
        </w:tc>
        <w:tc>
          <w:tcPr>
            <w:tcW w:w="1590" w:type="dxa"/>
            <w:tcMar>
              <w:top w:w="50" w:type="dxa"/>
              <w:left w:w="100" w:type="dxa"/>
            </w:tcMar>
            <w:vAlign w:val="center"/>
          </w:tcPr>
          <w:p w14:paraId="4F87445F" w14:textId="77777777" w:rsidR="00323729" w:rsidRDefault="00323729">
            <w:pPr>
              <w:spacing w:after="0"/>
              <w:ind w:left="135"/>
              <w:jc w:val="center"/>
            </w:pPr>
          </w:p>
        </w:tc>
        <w:tc>
          <w:tcPr>
            <w:tcW w:w="1122" w:type="dxa"/>
            <w:tcMar>
              <w:top w:w="50" w:type="dxa"/>
              <w:left w:w="100" w:type="dxa"/>
            </w:tcMar>
            <w:vAlign w:val="center"/>
          </w:tcPr>
          <w:p w14:paraId="1356CA5B" w14:textId="77777777" w:rsidR="00323729" w:rsidRDefault="00323729">
            <w:pPr>
              <w:spacing w:after="0"/>
              <w:ind w:left="135"/>
            </w:pPr>
          </w:p>
        </w:tc>
        <w:tc>
          <w:tcPr>
            <w:tcW w:w="1936" w:type="dxa"/>
            <w:tcMar>
              <w:top w:w="50" w:type="dxa"/>
              <w:left w:w="100" w:type="dxa"/>
            </w:tcMar>
            <w:vAlign w:val="center"/>
          </w:tcPr>
          <w:p w14:paraId="039DB05F" w14:textId="77777777" w:rsidR="00323729" w:rsidRDefault="00323729">
            <w:pPr>
              <w:spacing w:after="0"/>
              <w:ind w:left="135"/>
            </w:pPr>
          </w:p>
        </w:tc>
      </w:tr>
      <w:tr w:rsidR="00323729" w14:paraId="28BFB7C1" w14:textId="77777777">
        <w:trPr>
          <w:trHeight w:val="144"/>
          <w:tblCellSpacing w:w="0" w:type="dxa"/>
        </w:trPr>
        <w:tc>
          <w:tcPr>
            <w:tcW w:w="453" w:type="dxa"/>
            <w:tcMar>
              <w:top w:w="50" w:type="dxa"/>
              <w:left w:w="100" w:type="dxa"/>
            </w:tcMar>
            <w:vAlign w:val="center"/>
          </w:tcPr>
          <w:p w14:paraId="05237F5D" w14:textId="77777777" w:rsidR="00323729" w:rsidRDefault="00F8312D">
            <w:pPr>
              <w:spacing w:after="0"/>
            </w:pPr>
            <w:r>
              <w:rPr>
                <w:rFonts w:ascii="Times New Roman" w:hAnsi="Times New Roman"/>
                <w:color w:val="000000"/>
                <w:sz w:val="24"/>
              </w:rPr>
              <w:t>32</w:t>
            </w:r>
          </w:p>
        </w:tc>
        <w:tc>
          <w:tcPr>
            <w:tcW w:w="3344" w:type="dxa"/>
            <w:tcMar>
              <w:top w:w="50" w:type="dxa"/>
              <w:left w:w="100" w:type="dxa"/>
            </w:tcMar>
            <w:vAlign w:val="center"/>
          </w:tcPr>
          <w:p w14:paraId="3DD9B82D" w14:textId="77777777" w:rsidR="00323729" w:rsidRPr="00F8312D" w:rsidRDefault="00F8312D">
            <w:pPr>
              <w:spacing w:after="0"/>
              <w:ind w:left="135"/>
              <w:rPr>
                <w:lang w:val="ru-RU"/>
              </w:rPr>
            </w:pPr>
            <w:r w:rsidRPr="00F8312D">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14:paraId="647B625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77EB08" w14:textId="77777777" w:rsidR="00323729" w:rsidRDefault="00323729">
            <w:pPr>
              <w:spacing w:after="0"/>
              <w:ind w:left="135"/>
              <w:jc w:val="center"/>
            </w:pPr>
          </w:p>
        </w:tc>
        <w:tc>
          <w:tcPr>
            <w:tcW w:w="1590" w:type="dxa"/>
            <w:tcMar>
              <w:top w:w="50" w:type="dxa"/>
              <w:left w:w="100" w:type="dxa"/>
            </w:tcMar>
            <w:vAlign w:val="center"/>
          </w:tcPr>
          <w:p w14:paraId="4F808CCA" w14:textId="77777777" w:rsidR="00323729" w:rsidRDefault="00323729">
            <w:pPr>
              <w:spacing w:after="0"/>
              <w:ind w:left="135"/>
              <w:jc w:val="center"/>
            </w:pPr>
          </w:p>
        </w:tc>
        <w:tc>
          <w:tcPr>
            <w:tcW w:w="1122" w:type="dxa"/>
            <w:tcMar>
              <w:top w:w="50" w:type="dxa"/>
              <w:left w:w="100" w:type="dxa"/>
            </w:tcMar>
            <w:vAlign w:val="center"/>
          </w:tcPr>
          <w:p w14:paraId="11A5F707" w14:textId="77777777" w:rsidR="00323729" w:rsidRDefault="00323729">
            <w:pPr>
              <w:spacing w:after="0"/>
              <w:ind w:left="135"/>
            </w:pPr>
          </w:p>
        </w:tc>
        <w:tc>
          <w:tcPr>
            <w:tcW w:w="1936" w:type="dxa"/>
            <w:tcMar>
              <w:top w:w="50" w:type="dxa"/>
              <w:left w:w="100" w:type="dxa"/>
            </w:tcMar>
            <w:vAlign w:val="center"/>
          </w:tcPr>
          <w:p w14:paraId="2702929F" w14:textId="77777777" w:rsidR="00323729" w:rsidRDefault="00323729">
            <w:pPr>
              <w:spacing w:after="0"/>
              <w:ind w:left="135"/>
            </w:pPr>
          </w:p>
        </w:tc>
      </w:tr>
      <w:tr w:rsidR="00323729" w14:paraId="00174827" w14:textId="77777777">
        <w:trPr>
          <w:trHeight w:val="144"/>
          <w:tblCellSpacing w:w="0" w:type="dxa"/>
        </w:trPr>
        <w:tc>
          <w:tcPr>
            <w:tcW w:w="453" w:type="dxa"/>
            <w:tcMar>
              <w:top w:w="50" w:type="dxa"/>
              <w:left w:w="100" w:type="dxa"/>
            </w:tcMar>
            <w:vAlign w:val="center"/>
          </w:tcPr>
          <w:p w14:paraId="5DF9205B" w14:textId="77777777" w:rsidR="00323729" w:rsidRDefault="00F8312D">
            <w:pPr>
              <w:spacing w:after="0"/>
            </w:pPr>
            <w:r>
              <w:rPr>
                <w:rFonts w:ascii="Times New Roman" w:hAnsi="Times New Roman"/>
                <w:color w:val="000000"/>
                <w:sz w:val="24"/>
              </w:rPr>
              <w:t>33</w:t>
            </w:r>
          </w:p>
        </w:tc>
        <w:tc>
          <w:tcPr>
            <w:tcW w:w="3344" w:type="dxa"/>
            <w:tcMar>
              <w:top w:w="50" w:type="dxa"/>
              <w:left w:w="100" w:type="dxa"/>
            </w:tcMar>
            <w:vAlign w:val="center"/>
          </w:tcPr>
          <w:p w14:paraId="395B3A92" w14:textId="77777777" w:rsidR="00323729" w:rsidRDefault="00F8312D">
            <w:pPr>
              <w:spacing w:after="0"/>
              <w:ind w:left="135"/>
            </w:pPr>
            <w:r w:rsidRPr="00F8312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7BE2C203"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39D82A" w14:textId="77777777" w:rsidR="00323729" w:rsidRDefault="00323729">
            <w:pPr>
              <w:spacing w:after="0"/>
              <w:ind w:left="135"/>
              <w:jc w:val="center"/>
            </w:pPr>
          </w:p>
        </w:tc>
        <w:tc>
          <w:tcPr>
            <w:tcW w:w="1590" w:type="dxa"/>
            <w:tcMar>
              <w:top w:w="50" w:type="dxa"/>
              <w:left w:w="100" w:type="dxa"/>
            </w:tcMar>
            <w:vAlign w:val="center"/>
          </w:tcPr>
          <w:p w14:paraId="57268C76" w14:textId="77777777" w:rsidR="00323729" w:rsidRDefault="00323729">
            <w:pPr>
              <w:spacing w:after="0"/>
              <w:ind w:left="135"/>
              <w:jc w:val="center"/>
            </w:pPr>
          </w:p>
        </w:tc>
        <w:tc>
          <w:tcPr>
            <w:tcW w:w="1122" w:type="dxa"/>
            <w:tcMar>
              <w:top w:w="50" w:type="dxa"/>
              <w:left w:w="100" w:type="dxa"/>
            </w:tcMar>
            <w:vAlign w:val="center"/>
          </w:tcPr>
          <w:p w14:paraId="7CE77676" w14:textId="77777777" w:rsidR="00323729" w:rsidRDefault="00323729">
            <w:pPr>
              <w:spacing w:after="0"/>
              <w:ind w:left="135"/>
            </w:pPr>
          </w:p>
        </w:tc>
        <w:tc>
          <w:tcPr>
            <w:tcW w:w="1936" w:type="dxa"/>
            <w:tcMar>
              <w:top w:w="50" w:type="dxa"/>
              <w:left w:w="100" w:type="dxa"/>
            </w:tcMar>
            <w:vAlign w:val="center"/>
          </w:tcPr>
          <w:p w14:paraId="56B886C6" w14:textId="77777777" w:rsidR="00323729" w:rsidRDefault="00323729">
            <w:pPr>
              <w:spacing w:after="0"/>
              <w:ind w:left="135"/>
            </w:pPr>
          </w:p>
        </w:tc>
      </w:tr>
      <w:tr w:rsidR="00323729" w14:paraId="56A6A02F" w14:textId="77777777">
        <w:trPr>
          <w:trHeight w:val="144"/>
          <w:tblCellSpacing w:w="0" w:type="dxa"/>
        </w:trPr>
        <w:tc>
          <w:tcPr>
            <w:tcW w:w="453" w:type="dxa"/>
            <w:tcMar>
              <w:top w:w="50" w:type="dxa"/>
              <w:left w:w="100" w:type="dxa"/>
            </w:tcMar>
            <w:vAlign w:val="center"/>
          </w:tcPr>
          <w:p w14:paraId="1837BB10" w14:textId="77777777" w:rsidR="00323729" w:rsidRDefault="00F8312D">
            <w:pPr>
              <w:spacing w:after="0"/>
            </w:pPr>
            <w:r>
              <w:rPr>
                <w:rFonts w:ascii="Times New Roman" w:hAnsi="Times New Roman"/>
                <w:color w:val="000000"/>
                <w:sz w:val="24"/>
              </w:rPr>
              <w:t>34</w:t>
            </w:r>
          </w:p>
        </w:tc>
        <w:tc>
          <w:tcPr>
            <w:tcW w:w="3344" w:type="dxa"/>
            <w:tcMar>
              <w:top w:w="50" w:type="dxa"/>
              <w:left w:w="100" w:type="dxa"/>
            </w:tcMar>
            <w:vAlign w:val="center"/>
          </w:tcPr>
          <w:p w14:paraId="2D1025D0"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14:paraId="5F876B4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2A8A4E" w14:textId="77777777" w:rsidR="00323729" w:rsidRDefault="00323729">
            <w:pPr>
              <w:spacing w:after="0"/>
              <w:ind w:left="135"/>
              <w:jc w:val="center"/>
            </w:pPr>
          </w:p>
        </w:tc>
        <w:tc>
          <w:tcPr>
            <w:tcW w:w="1590" w:type="dxa"/>
            <w:tcMar>
              <w:top w:w="50" w:type="dxa"/>
              <w:left w:w="100" w:type="dxa"/>
            </w:tcMar>
            <w:vAlign w:val="center"/>
          </w:tcPr>
          <w:p w14:paraId="2008CF8B" w14:textId="77777777" w:rsidR="00323729" w:rsidRDefault="00323729">
            <w:pPr>
              <w:spacing w:after="0"/>
              <w:ind w:left="135"/>
              <w:jc w:val="center"/>
            </w:pPr>
          </w:p>
        </w:tc>
        <w:tc>
          <w:tcPr>
            <w:tcW w:w="1122" w:type="dxa"/>
            <w:tcMar>
              <w:top w:w="50" w:type="dxa"/>
              <w:left w:w="100" w:type="dxa"/>
            </w:tcMar>
            <w:vAlign w:val="center"/>
          </w:tcPr>
          <w:p w14:paraId="0D0ECEFB" w14:textId="77777777" w:rsidR="00323729" w:rsidRDefault="00323729">
            <w:pPr>
              <w:spacing w:after="0"/>
              <w:ind w:left="135"/>
            </w:pPr>
          </w:p>
        </w:tc>
        <w:tc>
          <w:tcPr>
            <w:tcW w:w="1936" w:type="dxa"/>
            <w:tcMar>
              <w:top w:w="50" w:type="dxa"/>
              <w:left w:w="100" w:type="dxa"/>
            </w:tcMar>
            <w:vAlign w:val="center"/>
          </w:tcPr>
          <w:p w14:paraId="0C27319A" w14:textId="77777777" w:rsidR="00323729" w:rsidRDefault="00323729">
            <w:pPr>
              <w:spacing w:after="0"/>
              <w:ind w:left="135"/>
            </w:pPr>
          </w:p>
        </w:tc>
      </w:tr>
      <w:tr w:rsidR="00323729" w14:paraId="188E2A9C" w14:textId="77777777">
        <w:trPr>
          <w:trHeight w:val="144"/>
          <w:tblCellSpacing w:w="0" w:type="dxa"/>
        </w:trPr>
        <w:tc>
          <w:tcPr>
            <w:tcW w:w="453" w:type="dxa"/>
            <w:tcMar>
              <w:top w:w="50" w:type="dxa"/>
              <w:left w:w="100" w:type="dxa"/>
            </w:tcMar>
            <w:vAlign w:val="center"/>
          </w:tcPr>
          <w:p w14:paraId="515C109A" w14:textId="77777777" w:rsidR="00323729" w:rsidRDefault="00F8312D">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53F5C281"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1633B18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2F03CD" w14:textId="77777777" w:rsidR="00323729" w:rsidRDefault="00323729">
            <w:pPr>
              <w:spacing w:after="0"/>
              <w:ind w:left="135"/>
              <w:jc w:val="center"/>
            </w:pPr>
          </w:p>
        </w:tc>
        <w:tc>
          <w:tcPr>
            <w:tcW w:w="1590" w:type="dxa"/>
            <w:tcMar>
              <w:top w:w="50" w:type="dxa"/>
              <w:left w:w="100" w:type="dxa"/>
            </w:tcMar>
            <w:vAlign w:val="center"/>
          </w:tcPr>
          <w:p w14:paraId="1EB1B54D" w14:textId="77777777" w:rsidR="00323729" w:rsidRDefault="00323729">
            <w:pPr>
              <w:spacing w:after="0"/>
              <w:ind w:left="135"/>
              <w:jc w:val="center"/>
            </w:pPr>
          </w:p>
        </w:tc>
        <w:tc>
          <w:tcPr>
            <w:tcW w:w="1122" w:type="dxa"/>
            <w:tcMar>
              <w:top w:w="50" w:type="dxa"/>
              <w:left w:w="100" w:type="dxa"/>
            </w:tcMar>
            <w:vAlign w:val="center"/>
          </w:tcPr>
          <w:p w14:paraId="22851F0B" w14:textId="77777777" w:rsidR="00323729" w:rsidRDefault="00323729">
            <w:pPr>
              <w:spacing w:after="0"/>
              <w:ind w:left="135"/>
            </w:pPr>
          </w:p>
        </w:tc>
        <w:tc>
          <w:tcPr>
            <w:tcW w:w="1936" w:type="dxa"/>
            <w:tcMar>
              <w:top w:w="50" w:type="dxa"/>
              <w:left w:w="100" w:type="dxa"/>
            </w:tcMar>
            <w:vAlign w:val="center"/>
          </w:tcPr>
          <w:p w14:paraId="6804BB31" w14:textId="77777777" w:rsidR="00323729" w:rsidRDefault="00323729">
            <w:pPr>
              <w:spacing w:after="0"/>
              <w:ind w:left="135"/>
            </w:pPr>
          </w:p>
        </w:tc>
      </w:tr>
      <w:tr w:rsidR="00323729" w14:paraId="283F0EAE" w14:textId="77777777">
        <w:trPr>
          <w:trHeight w:val="144"/>
          <w:tblCellSpacing w:w="0" w:type="dxa"/>
        </w:trPr>
        <w:tc>
          <w:tcPr>
            <w:tcW w:w="453" w:type="dxa"/>
            <w:tcMar>
              <w:top w:w="50" w:type="dxa"/>
              <w:left w:w="100" w:type="dxa"/>
            </w:tcMar>
            <w:vAlign w:val="center"/>
          </w:tcPr>
          <w:p w14:paraId="2105540D" w14:textId="77777777" w:rsidR="00323729" w:rsidRDefault="00F8312D">
            <w:pPr>
              <w:spacing w:after="0"/>
            </w:pPr>
            <w:r>
              <w:rPr>
                <w:rFonts w:ascii="Times New Roman" w:hAnsi="Times New Roman"/>
                <w:color w:val="000000"/>
                <w:sz w:val="24"/>
              </w:rPr>
              <w:t>36</w:t>
            </w:r>
          </w:p>
        </w:tc>
        <w:tc>
          <w:tcPr>
            <w:tcW w:w="3344" w:type="dxa"/>
            <w:tcMar>
              <w:top w:w="50" w:type="dxa"/>
              <w:left w:w="100" w:type="dxa"/>
            </w:tcMar>
            <w:vAlign w:val="center"/>
          </w:tcPr>
          <w:p w14:paraId="64764519" w14:textId="77777777" w:rsidR="00323729" w:rsidRPr="00F8312D" w:rsidRDefault="00F8312D">
            <w:pPr>
              <w:spacing w:after="0"/>
              <w:ind w:left="135"/>
              <w:rPr>
                <w:lang w:val="ru-RU"/>
              </w:rPr>
            </w:pPr>
            <w:r w:rsidRPr="00F8312D">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14:paraId="2845A9C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8ED4AB" w14:textId="77777777" w:rsidR="00323729" w:rsidRDefault="00323729">
            <w:pPr>
              <w:spacing w:after="0"/>
              <w:ind w:left="135"/>
              <w:jc w:val="center"/>
            </w:pPr>
          </w:p>
        </w:tc>
        <w:tc>
          <w:tcPr>
            <w:tcW w:w="1590" w:type="dxa"/>
            <w:tcMar>
              <w:top w:w="50" w:type="dxa"/>
              <w:left w:w="100" w:type="dxa"/>
            </w:tcMar>
            <w:vAlign w:val="center"/>
          </w:tcPr>
          <w:p w14:paraId="69815F63" w14:textId="77777777" w:rsidR="00323729" w:rsidRDefault="00323729">
            <w:pPr>
              <w:spacing w:after="0"/>
              <w:ind w:left="135"/>
              <w:jc w:val="center"/>
            </w:pPr>
          </w:p>
        </w:tc>
        <w:tc>
          <w:tcPr>
            <w:tcW w:w="1122" w:type="dxa"/>
            <w:tcMar>
              <w:top w:w="50" w:type="dxa"/>
              <w:left w:w="100" w:type="dxa"/>
            </w:tcMar>
            <w:vAlign w:val="center"/>
          </w:tcPr>
          <w:p w14:paraId="23354CCE" w14:textId="77777777" w:rsidR="00323729" w:rsidRDefault="00323729">
            <w:pPr>
              <w:spacing w:after="0"/>
              <w:ind w:left="135"/>
            </w:pPr>
          </w:p>
        </w:tc>
        <w:tc>
          <w:tcPr>
            <w:tcW w:w="1936" w:type="dxa"/>
            <w:tcMar>
              <w:top w:w="50" w:type="dxa"/>
              <w:left w:w="100" w:type="dxa"/>
            </w:tcMar>
            <w:vAlign w:val="center"/>
          </w:tcPr>
          <w:p w14:paraId="4ED04DA2" w14:textId="77777777" w:rsidR="00323729" w:rsidRDefault="00323729">
            <w:pPr>
              <w:spacing w:after="0"/>
              <w:ind w:left="135"/>
            </w:pPr>
          </w:p>
        </w:tc>
      </w:tr>
      <w:tr w:rsidR="00323729" w14:paraId="5B985075" w14:textId="77777777">
        <w:trPr>
          <w:trHeight w:val="144"/>
          <w:tblCellSpacing w:w="0" w:type="dxa"/>
        </w:trPr>
        <w:tc>
          <w:tcPr>
            <w:tcW w:w="453" w:type="dxa"/>
            <w:tcMar>
              <w:top w:w="50" w:type="dxa"/>
              <w:left w:w="100" w:type="dxa"/>
            </w:tcMar>
            <w:vAlign w:val="center"/>
          </w:tcPr>
          <w:p w14:paraId="1622DFFD" w14:textId="77777777" w:rsidR="00323729" w:rsidRDefault="00F8312D">
            <w:pPr>
              <w:spacing w:after="0"/>
            </w:pPr>
            <w:r>
              <w:rPr>
                <w:rFonts w:ascii="Times New Roman" w:hAnsi="Times New Roman"/>
                <w:color w:val="000000"/>
                <w:sz w:val="24"/>
              </w:rPr>
              <w:t>37</w:t>
            </w:r>
          </w:p>
        </w:tc>
        <w:tc>
          <w:tcPr>
            <w:tcW w:w="3344" w:type="dxa"/>
            <w:tcMar>
              <w:top w:w="50" w:type="dxa"/>
              <w:left w:w="100" w:type="dxa"/>
            </w:tcMar>
            <w:vAlign w:val="center"/>
          </w:tcPr>
          <w:p w14:paraId="52F797EB" w14:textId="77777777" w:rsidR="00323729" w:rsidRPr="00F8312D" w:rsidRDefault="00F8312D">
            <w:pPr>
              <w:spacing w:after="0"/>
              <w:ind w:left="135"/>
              <w:rPr>
                <w:lang w:val="ru-RU"/>
              </w:rPr>
            </w:pPr>
            <w:r w:rsidRPr="00F8312D">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14:paraId="7F8BF63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72D3F6" w14:textId="77777777" w:rsidR="00323729" w:rsidRDefault="00323729">
            <w:pPr>
              <w:spacing w:after="0"/>
              <w:ind w:left="135"/>
              <w:jc w:val="center"/>
            </w:pPr>
          </w:p>
        </w:tc>
        <w:tc>
          <w:tcPr>
            <w:tcW w:w="1590" w:type="dxa"/>
            <w:tcMar>
              <w:top w:w="50" w:type="dxa"/>
              <w:left w:w="100" w:type="dxa"/>
            </w:tcMar>
            <w:vAlign w:val="center"/>
          </w:tcPr>
          <w:p w14:paraId="4B3A4E9F" w14:textId="77777777" w:rsidR="00323729" w:rsidRDefault="00323729">
            <w:pPr>
              <w:spacing w:after="0"/>
              <w:ind w:left="135"/>
              <w:jc w:val="center"/>
            </w:pPr>
          </w:p>
        </w:tc>
        <w:tc>
          <w:tcPr>
            <w:tcW w:w="1122" w:type="dxa"/>
            <w:tcMar>
              <w:top w:w="50" w:type="dxa"/>
              <w:left w:w="100" w:type="dxa"/>
            </w:tcMar>
            <w:vAlign w:val="center"/>
          </w:tcPr>
          <w:p w14:paraId="16E703D4" w14:textId="77777777" w:rsidR="00323729" w:rsidRDefault="00323729">
            <w:pPr>
              <w:spacing w:after="0"/>
              <w:ind w:left="135"/>
            </w:pPr>
          </w:p>
        </w:tc>
        <w:tc>
          <w:tcPr>
            <w:tcW w:w="1936" w:type="dxa"/>
            <w:tcMar>
              <w:top w:w="50" w:type="dxa"/>
              <w:left w:w="100" w:type="dxa"/>
            </w:tcMar>
            <w:vAlign w:val="center"/>
          </w:tcPr>
          <w:p w14:paraId="378A9C3B" w14:textId="77777777" w:rsidR="00323729" w:rsidRDefault="00323729">
            <w:pPr>
              <w:spacing w:after="0"/>
              <w:ind w:left="135"/>
            </w:pPr>
          </w:p>
        </w:tc>
      </w:tr>
      <w:tr w:rsidR="00323729" w14:paraId="49A583E8" w14:textId="77777777">
        <w:trPr>
          <w:trHeight w:val="144"/>
          <w:tblCellSpacing w:w="0" w:type="dxa"/>
        </w:trPr>
        <w:tc>
          <w:tcPr>
            <w:tcW w:w="453" w:type="dxa"/>
            <w:tcMar>
              <w:top w:w="50" w:type="dxa"/>
              <w:left w:w="100" w:type="dxa"/>
            </w:tcMar>
            <w:vAlign w:val="center"/>
          </w:tcPr>
          <w:p w14:paraId="7D538E36" w14:textId="77777777" w:rsidR="00323729" w:rsidRDefault="00F8312D">
            <w:pPr>
              <w:spacing w:after="0"/>
            </w:pPr>
            <w:r>
              <w:rPr>
                <w:rFonts w:ascii="Times New Roman" w:hAnsi="Times New Roman"/>
                <w:color w:val="000000"/>
                <w:sz w:val="24"/>
              </w:rPr>
              <w:t>38</w:t>
            </w:r>
          </w:p>
        </w:tc>
        <w:tc>
          <w:tcPr>
            <w:tcW w:w="3344" w:type="dxa"/>
            <w:tcMar>
              <w:top w:w="50" w:type="dxa"/>
              <w:left w:w="100" w:type="dxa"/>
            </w:tcMar>
            <w:vAlign w:val="center"/>
          </w:tcPr>
          <w:p w14:paraId="0983BB89" w14:textId="77777777" w:rsidR="00323729" w:rsidRDefault="00F8312D">
            <w:pPr>
              <w:spacing w:after="0"/>
              <w:ind w:left="135"/>
            </w:pPr>
            <w:r w:rsidRPr="00F8312D">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14:paraId="1DBE2B72"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95827E" w14:textId="77777777" w:rsidR="00323729" w:rsidRDefault="00323729">
            <w:pPr>
              <w:spacing w:after="0"/>
              <w:ind w:left="135"/>
              <w:jc w:val="center"/>
            </w:pPr>
          </w:p>
        </w:tc>
        <w:tc>
          <w:tcPr>
            <w:tcW w:w="1590" w:type="dxa"/>
            <w:tcMar>
              <w:top w:w="50" w:type="dxa"/>
              <w:left w:w="100" w:type="dxa"/>
            </w:tcMar>
            <w:vAlign w:val="center"/>
          </w:tcPr>
          <w:p w14:paraId="39BBD997" w14:textId="77777777" w:rsidR="00323729" w:rsidRDefault="00323729">
            <w:pPr>
              <w:spacing w:after="0"/>
              <w:ind w:left="135"/>
              <w:jc w:val="center"/>
            </w:pPr>
          </w:p>
        </w:tc>
        <w:tc>
          <w:tcPr>
            <w:tcW w:w="1122" w:type="dxa"/>
            <w:tcMar>
              <w:top w:w="50" w:type="dxa"/>
              <w:left w:w="100" w:type="dxa"/>
            </w:tcMar>
            <w:vAlign w:val="center"/>
          </w:tcPr>
          <w:p w14:paraId="76974A12" w14:textId="77777777" w:rsidR="00323729" w:rsidRDefault="00323729">
            <w:pPr>
              <w:spacing w:after="0"/>
              <w:ind w:left="135"/>
            </w:pPr>
          </w:p>
        </w:tc>
        <w:tc>
          <w:tcPr>
            <w:tcW w:w="1936" w:type="dxa"/>
            <w:tcMar>
              <w:top w:w="50" w:type="dxa"/>
              <w:left w:w="100" w:type="dxa"/>
            </w:tcMar>
            <w:vAlign w:val="center"/>
          </w:tcPr>
          <w:p w14:paraId="25019B0A" w14:textId="77777777" w:rsidR="00323729" w:rsidRDefault="00323729">
            <w:pPr>
              <w:spacing w:after="0"/>
              <w:ind w:left="135"/>
            </w:pPr>
          </w:p>
        </w:tc>
      </w:tr>
      <w:tr w:rsidR="00323729" w14:paraId="15C10617" w14:textId="77777777">
        <w:trPr>
          <w:trHeight w:val="144"/>
          <w:tblCellSpacing w:w="0" w:type="dxa"/>
        </w:trPr>
        <w:tc>
          <w:tcPr>
            <w:tcW w:w="453" w:type="dxa"/>
            <w:tcMar>
              <w:top w:w="50" w:type="dxa"/>
              <w:left w:w="100" w:type="dxa"/>
            </w:tcMar>
            <w:vAlign w:val="center"/>
          </w:tcPr>
          <w:p w14:paraId="6DC23ABD" w14:textId="77777777" w:rsidR="00323729" w:rsidRDefault="00F8312D">
            <w:pPr>
              <w:spacing w:after="0"/>
            </w:pPr>
            <w:r>
              <w:rPr>
                <w:rFonts w:ascii="Times New Roman" w:hAnsi="Times New Roman"/>
                <w:color w:val="000000"/>
                <w:sz w:val="24"/>
              </w:rPr>
              <w:t>39</w:t>
            </w:r>
          </w:p>
        </w:tc>
        <w:tc>
          <w:tcPr>
            <w:tcW w:w="3344" w:type="dxa"/>
            <w:tcMar>
              <w:top w:w="50" w:type="dxa"/>
              <w:left w:w="100" w:type="dxa"/>
            </w:tcMar>
            <w:vAlign w:val="center"/>
          </w:tcPr>
          <w:p w14:paraId="4F544E3C"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704A2B1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63DC48" w14:textId="77777777" w:rsidR="00323729" w:rsidRDefault="00323729">
            <w:pPr>
              <w:spacing w:after="0"/>
              <w:ind w:left="135"/>
              <w:jc w:val="center"/>
            </w:pPr>
          </w:p>
        </w:tc>
        <w:tc>
          <w:tcPr>
            <w:tcW w:w="1590" w:type="dxa"/>
            <w:tcMar>
              <w:top w:w="50" w:type="dxa"/>
              <w:left w:w="100" w:type="dxa"/>
            </w:tcMar>
            <w:vAlign w:val="center"/>
          </w:tcPr>
          <w:p w14:paraId="5A06A892" w14:textId="77777777" w:rsidR="00323729" w:rsidRDefault="00323729">
            <w:pPr>
              <w:spacing w:after="0"/>
              <w:ind w:left="135"/>
              <w:jc w:val="center"/>
            </w:pPr>
          </w:p>
        </w:tc>
        <w:tc>
          <w:tcPr>
            <w:tcW w:w="1122" w:type="dxa"/>
            <w:tcMar>
              <w:top w:w="50" w:type="dxa"/>
              <w:left w:w="100" w:type="dxa"/>
            </w:tcMar>
            <w:vAlign w:val="center"/>
          </w:tcPr>
          <w:p w14:paraId="4C7DD0E4" w14:textId="77777777" w:rsidR="00323729" w:rsidRDefault="00323729">
            <w:pPr>
              <w:spacing w:after="0"/>
              <w:ind w:left="135"/>
            </w:pPr>
          </w:p>
        </w:tc>
        <w:tc>
          <w:tcPr>
            <w:tcW w:w="1936" w:type="dxa"/>
            <w:tcMar>
              <w:top w:w="50" w:type="dxa"/>
              <w:left w:w="100" w:type="dxa"/>
            </w:tcMar>
            <w:vAlign w:val="center"/>
          </w:tcPr>
          <w:p w14:paraId="11C38B3B" w14:textId="77777777" w:rsidR="00323729" w:rsidRDefault="00323729">
            <w:pPr>
              <w:spacing w:after="0"/>
              <w:ind w:left="135"/>
            </w:pPr>
          </w:p>
        </w:tc>
      </w:tr>
      <w:tr w:rsidR="00323729" w14:paraId="336319B1" w14:textId="77777777">
        <w:trPr>
          <w:trHeight w:val="144"/>
          <w:tblCellSpacing w:w="0" w:type="dxa"/>
        </w:trPr>
        <w:tc>
          <w:tcPr>
            <w:tcW w:w="453" w:type="dxa"/>
            <w:tcMar>
              <w:top w:w="50" w:type="dxa"/>
              <w:left w:w="100" w:type="dxa"/>
            </w:tcMar>
            <w:vAlign w:val="center"/>
          </w:tcPr>
          <w:p w14:paraId="291367EA" w14:textId="77777777" w:rsidR="00323729" w:rsidRDefault="00F8312D">
            <w:pPr>
              <w:spacing w:after="0"/>
            </w:pPr>
            <w:r>
              <w:rPr>
                <w:rFonts w:ascii="Times New Roman" w:hAnsi="Times New Roman"/>
                <w:color w:val="000000"/>
                <w:sz w:val="24"/>
              </w:rPr>
              <w:t>40</w:t>
            </w:r>
          </w:p>
        </w:tc>
        <w:tc>
          <w:tcPr>
            <w:tcW w:w="3344" w:type="dxa"/>
            <w:tcMar>
              <w:top w:w="50" w:type="dxa"/>
              <w:left w:w="100" w:type="dxa"/>
            </w:tcMar>
            <w:vAlign w:val="center"/>
          </w:tcPr>
          <w:p w14:paraId="68864164"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01877AD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7F3D1A" w14:textId="77777777" w:rsidR="00323729" w:rsidRDefault="00323729">
            <w:pPr>
              <w:spacing w:after="0"/>
              <w:ind w:left="135"/>
              <w:jc w:val="center"/>
            </w:pPr>
          </w:p>
        </w:tc>
        <w:tc>
          <w:tcPr>
            <w:tcW w:w="1590" w:type="dxa"/>
            <w:tcMar>
              <w:top w:w="50" w:type="dxa"/>
              <w:left w:w="100" w:type="dxa"/>
            </w:tcMar>
            <w:vAlign w:val="center"/>
          </w:tcPr>
          <w:p w14:paraId="3D57E97C" w14:textId="77777777" w:rsidR="00323729" w:rsidRDefault="00323729">
            <w:pPr>
              <w:spacing w:after="0"/>
              <w:ind w:left="135"/>
              <w:jc w:val="center"/>
            </w:pPr>
          </w:p>
        </w:tc>
        <w:tc>
          <w:tcPr>
            <w:tcW w:w="1122" w:type="dxa"/>
            <w:tcMar>
              <w:top w:w="50" w:type="dxa"/>
              <w:left w:w="100" w:type="dxa"/>
            </w:tcMar>
            <w:vAlign w:val="center"/>
          </w:tcPr>
          <w:p w14:paraId="70A51395" w14:textId="77777777" w:rsidR="00323729" w:rsidRDefault="00323729">
            <w:pPr>
              <w:spacing w:after="0"/>
              <w:ind w:left="135"/>
            </w:pPr>
          </w:p>
        </w:tc>
        <w:tc>
          <w:tcPr>
            <w:tcW w:w="1936" w:type="dxa"/>
            <w:tcMar>
              <w:top w:w="50" w:type="dxa"/>
              <w:left w:w="100" w:type="dxa"/>
            </w:tcMar>
            <w:vAlign w:val="center"/>
          </w:tcPr>
          <w:p w14:paraId="07ED3DA8" w14:textId="77777777" w:rsidR="00323729" w:rsidRDefault="00323729">
            <w:pPr>
              <w:spacing w:after="0"/>
              <w:ind w:left="135"/>
            </w:pPr>
          </w:p>
        </w:tc>
      </w:tr>
      <w:tr w:rsidR="00323729" w14:paraId="3C40BE11" w14:textId="77777777">
        <w:trPr>
          <w:trHeight w:val="144"/>
          <w:tblCellSpacing w:w="0" w:type="dxa"/>
        </w:trPr>
        <w:tc>
          <w:tcPr>
            <w:tcW w:w="453" w:type="dxa"/>
            <w:tcMar>
              <w:top w:w="50" w:type="dxa"/>
              <w:left w:w="100" w:type="dxa"/>
            </w:tcMar>
            <w:vAlign w:val="center"/>
          </w:tcPr>
          <w:p w14:paraId="7BDD75F6" w14:textId="77777777" w:rsidR="00323729" w:rsidRDefault="00F8312D">
            <w:pPr>
              <w:spacing w:after="0"/>
            </w:pPr>
            <w:r>
              <w:rPr>
                <w:rFonts w:ascii="Times New Roman" w:hAnsi="Times New Roman"/>
                <w:color w:val="000000"/>
                <w:sz w:val="24"/>
              </w:rPr>
              <w:t>41</w:t>
            </w:r>
          </w:p>
        </w:tc>
        <w:tc>
          <w:tcPr>
            <w:tcW w:w="3344" w:type="dxa"/>
            <w:tcMar>
              <w:top w:w="50" w:type="dxa"/>
              <w:left w:w="100" w:type="dxa"/>
            </w:tcMar>
            <w:vAlign w:val="center"/>
          </w:tcPr>
          <w:p w14:paraId="7A035653" w14:textId="77777777" w:rsidR="00323729" w:rsidRPr="00F8312D" w:rsidRDefault="00F8312D">
            <w:pPr>
              <w:spacing w:after="0"/>
              <w:ind w:left="135"/>
              <w:rPr>
                <w:lang w:val="ru-RU"/>
              </w:rPr>
            </w:pPr>
            <w:r w:rsidRPr="00F8312D">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14:paraId="6D13A70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FAF77B" w14:textId="77777777" w:rsidR="00323729" w:rsidRDefault="00323729">
            <w:pPr>
              <w:spacing w:after="0"/>
              <w:ind w:left="135"/>
              <w:jc w:val="center"/>
            </w:pPr>
          </w:p>
        </w:tc>
        <w:tc>
          <w:tcPr>
            <w:tcW w:w="1590" w:type="dxa"/>
            <w:tcMar>
              <w:top w:w="50" w:type="dxa"/>
              <w:left w:w="100" w:type="dxa"/>
            </w:tcMar>
            <w:vAlign w:val="center"/>
          </w:tcPr>
          <w:p w14:paraId="27F4F7FC" w14:textId="77777777" w:rsidR="00323729" w:rsidRDefault="00323729">
            <w:pPr>
              <w:spacing w:after="0"/>
              <w:ind w:left="135"/>
              <w:jc w:val="center"/>
            </w:pPr>
          </w:p>
        </w:tc>
        <w:tc>
          <w:tcPr>
            <w:tcW w:w="1122" w:type="dxa"/>
            <w:tcMar>
              <w:top w:w="50" w:type="dxa"/>
              <w:left w:w="100" w:type="dxa"/>
            </w:tcMar>
            <w:vAlign w:val="center"/>
          </w:tcPr>
          <w:p w14:paraId="7BDA5144" w14:textId="77777777" w:rsidR="00323729" w:rsidRDefault="00323729">
            <w:pPr>
              <w:spacing w:after="0"/>
              <w:ind w:left="135"/>
            </w:pPr>
          </w:p>
        </w:tc>
        <w:tc>
          <w:tcPr>
            <w:tcW w:w="1936" w:type="dxa"/>
            <w:tcMar>
              <w:top w:w="50" w:type="dxa"/>
              <w:left w:w="100" w:type="dxa"/>
            </w:tcMar>
            <w:vAlign w:val="center"/>
          </w:tcPr>
          <w:p w14:paraId="016C8BED" w14:textId="77777777" w:rsidR="00323729" w:rsidRDefault="00323729">
            <w:pPr>
              <w:spacing w:after="0"/>
              <w:ind w:left="135"/>
            </w:pPr>
          </w:p>
        </w:tc>
      </w:tr>
      <w:tr w:rsidR="00323729" w14:paraId="46953A4A" w14:textId="77777777">
        <w:trPr>
          <w:trHeight w:val="144"/>
          <w:tblCellSpacing w:w="0" w:type="dxa"/>
        </w:trPr>
        <w:tc>
          <w:tcPr>
            <w:tcW w:w="453" w:type="dxa"/>
            <w:tcMar>
              <w:top w:w="50" w:type="dxa"/>
              <w:left w:w="100" w:type="dxa"/>
            </w:tcMar>
            <w:vAlign w:val="center"/>
          </w:tcPr>
          <w:p w14:paraId="1AC86A25" w14:textId="77777777" w:rsidR="00323729" w:rsidRDefault="00F8312D">
            <w:pPr>
              <w:spacing w:after="0"/>
            </w:pPr>
            <w:r>
              <w:rPr>
                <w:rFonts w:ascii="Times New Roman" w:hAnsi="Times New Roman"/>
                <w:color w:val="000000"/>
                <w:sz w:val="24"/>
              </w:rPr>
              <w:t>42</w:t>
            </w:r>
          </w:p>
        </w:tc>
        <w:tc>
          <w:tcPr>
            <w:tcW w:w="3344" w:type="dxa"/>
            <w:tcMar>
              <w:top w:w="50" w:type="dxa"/>
              <w:left w:w="100" w:type="dxa"/>
            </w:tcMar>
            <w:vAlign w:val="center"/>
          </w:tcPr>
          <w:p w14:paraId="159CD5D3"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14:paraId="3CC3C4F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67EBE2" w14:textId="77777777" w:rsidR="00323729" w:rsidRDefault="00323729">
            <w:pPr>
              <w:spacing w:after="0"/>
              <w:ind w:left="135"/>
              <w:jc w:val="center"/>
            </w:pPr>
          </w:p>
        </w:tc>
        <w:tc>
          <w:tcPr>
            <w:tcW w:w="1590" w:type="dxa"/>
            <w:tcMar>
              <w:top w:w="50" w:type="dxa"/>
              <w:left w:w="100" w:type="dxa"/>
            </w:tcMar>
            <w:vAlign w:val="center"/>
          </w:tcPr>
          <w:p w14:paraId="56D100C3" w14:textId="77777777" w:rsidR="00323729" w:rsidRDefault="00323729">
            <w:pPr>
              <w:spacing w:after="0"/>
              <w:ind w:left="135"/>
              <w:jc w:val="center"/>
            </w:pPr>
          </w:p>
        </w:tc>
        <w:tc>
          <w:tcPr>
            <w:tcW w:w="1122" w:type="dxa"/>
            <w:tcMar>
              <w:top w:w="50" w:type="dxa"/>
              <w:left w:w="100" w:type="dxa"/>
            </w:tcMar>
            <w:vAlign w:val="center"/>
          </w:tcPr>
          <w:p w14:paraId="2B171381" w14:textId="77777777" w:rsidR="00323729" w:rsidRDefault="00323729">
            <w:pPr>
              <w:spacing w:after="0"/>
              <w:ind w:left="135"/>
            </w:pPr>
          </w:p>
        </w:tc>
        <w:tc>
          <w:tcPr>
            <w:tcW w:w="1936" w:type="dxa"/>
            <w:tcMar>
              <w:top w:w="50" w:type="dxa"/>
              <w:left w:w="100" w:type="dxa"/>
            </w:tcMar>
            <w:vAlign w:val="center"/>
          </w:tcPr>
          <w:p w14:paraId="2F540D76" w14:textId="77777777" w:rsidR="00323729" w:rsidRDefault="00323729">
            <w:pPr>
              <w:spacing w:after="0"/>
              <w:ind w:left="135"/>
            </w:pPr>
          </w:p>
        </w:tc>
      </w:tr>
      <w:tr w:rsidR="00323729" w14:paraId="185FB104" w14:textId="77777777">
        <w:trPr>
          <w:trHeight w:val="144"/>
          <w:tblCellSpacing w:w="0" w:type="dxa"/>
        </w:trPr>
        <w:tc>
          <w:tcPr>
            <w:tcW w:w="453" w:type="dxa"/>
            <w:tcMar>
              <w:top w:w="50" w:type="dxa"/>
              <w:left w:w="100" w:type="dxa"/>
            </w:tcMar>
            <w:vAlign w:val="center"/>
          </w:tcPr>
          <w:p w14:paraId="65E9FB3A" w14:textId="77777777" w:rsidR="00323729" w:rsidRDefault="00F8312D">
            <w:pPr>
              <w:spacing w:after="0"/>
            </w:pPr>
            <w:r>
              <w:rPr>
                <w:rFonts w:ascii="Times New Roman" w:hAnsi="Times New Roman"/>
                <w:color w:val="000000"/>
                <w:sz w:val="24"/>
              </w:rPr>
              <w:lastRenderedPageBreak/>
              <w:t>43</w:t>
            </w:r>
          </w:p>
        </w:tc>
        <w:tc>
          <w:tcPr>
            <w:tcW w:w="3344" w:type="dxa"/>
            <w:tcMar>
              <w:top w:w="50" w:type="dxa"/>
              <w:left w:w="100" w:type="dxa"/>
            </w:tcMar>
            <w:vAlign w:val="center"/>
          </w:tcPr>
          <w:p w14:paraId="5C57D1CF"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3018E81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8B7CF0" w14:textId="77777777" w:rsidR="00323729" w:rsidRDefault="00323729">
            <w:pPr>
              <w:spacing w:after="0"/>
              <w:ind w:left="135"/>
              <w:jc w:val="center"/>
            </w:pPr>
          </w:p>
        </w:tc>
        <w:tc>
          <w:tcPr>
            <w:tcW w:w="1590" w:type="dxa"/>
            <w:tcMar>
              <w:top w:w="50" w:type="dxa"/>
              <w:left w:w="100" w:type="dxa"/>
            </w:tcMar>
            <w:vAlign w:val="center"/>
          </w:tcPr>
          <w:p w14:paraId="7044D5D5" w14:textId="77777777" w:rsidR="00323729" w:rsidRDefault="00323729">
            <w:pPr>
              <w:spacing w:after="0"/>
              <w:ind w:left="135"/>
              <w:jc w:val="center"/>
            </w:pPr>
          </w:p>
        </w:tc>
        <w:tc>
          <w:tcPr>
            <w:tcW w:w="1122" w:type="dxa"/>
            <w:tcMar>
              <w:top w:w="50" w:type="dxa"/>
              <w:left w:w="100" w:type="dxa"/>
            </w:tcMar>
            <w:vAlign w:val="center"/>
          </w:tcPr>
          <w:p w14:paraId="1BCC33A2" w14:textId="77777777" w:rsidR="00323729" w:rsidRDefault="00323729">
            <w:pPr>
              <w:spacing w:after="0"/>
              <w:ind w:left="135"/>
            </w:pPr>
          </w:p>
        </w:tc>
        <w:tc>
          <w:tcPr>
            <w:tcW w:w="1936" w:type="dxa"/>
            <w:tcMar>
              <w:top w:w="50" w:type="dxa"/>
              <w:left w:w="100" w:type="dxa"/>
            </w:tcMar>
            <w:vAlign w:val="center"/>
          </w:tcPr>
          <w:p w14:paraId="03E58D05" w14:textId="77777777" w:rsidR="00323729" w:rsidRDefault="00323729">
            <w:pPr>
              <w:spacing w:after="0"/>
              <w:ind w:left="135"/>
            </w:pPr>
          </w:p>
        </w:tc>
      </w:tr>
      <w:tr w:rsidR="00323729" w14:paraId="7584F4DA" w14:textId="77777777">
        <w:trPr>
          <w:trHeight w:val="144"/>
          <w:tblCellSpacing w:w="0" w:type="dxa"/>
        </w:trPr>
        <w:tc>
          <w:tcPr>
            <w:tcW w:w="453" w:type="dxa"/>
            <w:tcMar>
              <w:top w:w="50" w:type="dxa"/>
              <w:left w:w="100" w:type="dxa"/>
            </w:tcMar>
            <w:vAlign w:val="center"/>
          </w:tcPr>
          <w:p w14:paraId="2A16A2C6" w14:textId="77777777" w:rsidR="00323729" w:rsidRDefault="00F8312D">
            <w:pPr>
              <w:spacing w:after="0"/>
            </w:pPr>
            <w:r>
              <w:rPr>
                <w:rFonts w:ascii="Times New Roman" w:hAnsi="Times New Roman"/>
                <w:color w:val="000000"/>
                <w:sz w:val="24"/>
              </w:rPr>
              <w:t>44</w:t>
            </w:r>
          </w:p>
        </w:tc>
        <w:tc>
          <w:tcPr>
            <w:tcW w:w="3344" w:type="dxa"/>
            <w:tcMar>
              <w:top w:w="50" w:type="dxa"/>
              <w:left w:w="100" w:type="dxa"/>
            </w:tcMar>
            <w:vAlign w:val="center"/>
          </w:tcPr>
          <w:p w14:paraId="416F41DF" w14:textId="77777777" w:rsidR="00323729" w:rsidRPr="00F8312D" w:rsidRDefault="00F8312D">
            <w:pPr>
              <w:spacing w:after="0"/>
              <w:ind w:left="135"/>
              <w:rPr>
                <w:lang w:val="ru-RU"/>
              </w:rPr>
            </w:pPr>
            <w:r w:rsidRPr="00F8312D">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14:paraId="643EEDD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37252C" w14:textId="77777777" w:rsidR="00323729" w:rsidRDefault="00323729">
            <w:pPr>
              <w:spacing w:after="0"/>
              <w:ind w:left="135"/>
              <w:jc w:val="center"/>
            </w:pPr>
          </w:p>
        </w:tc>
        <w:tc>
          <w:tcPr>
            <w:tcW w:w="1590" w:type="dxa"/>
            <w:tcMar>
              <w:top w:w="50" w:type="dxa"/>
              <w:left w:w="100" w:type="dxa"/>
            </w:tcMar>
            <w:vAlign w:val="center"/>
          </w:tcPr>
          <w:p w14:paraId="279A018C" w14:textId="77777777" w:rsidR="00323729" w:rsidRDefault="00323729">
            <w:pPr>
              <w:spacing w:after="0"/>
              <w:ind w:left="135"/>
              <w:jc w:val="center"/>
            </w:pPr>
          </w:p>
        </w:tc>
        <w:tc>
          <w:tcPr>
            <w:tcW w:w="1122" w:type="dxa"/>
            <w:tcMar>
              <w:top w:w="50" w:type="dxa"/>
              <w:left w:w="100" w:type="dxa"/>
            </w:tcMar>
            <w:vAlign w:val="center"/>
          </w:tcPr>
          <w:p w14:paraId="5A3A154D" w14:textId="77777777" w:rsidR="00323729" w:rsidRDefault="00323729">
            <w:pPr>
              <w:spacing w:after="0"/>
              <w:ind w:left="135"/>
            </w:pPr>
          </w:p>
        </w:tc>
        <w:tc>
          <w:tcPr>
            <w:tcW w:w="1936" w:type="dxa"/>
            <w:tcMar>
              <w:top w:w="50" w:type="dxa"/>
              <w:left w:w="100" w:type="dxa"/>
            </w:tcMar>
            <w:vAlign w:val="center"/>
          </w:tcPr>
          <w:p w14:paraId="015002B8" w14:textId="77777777" w:rsidR="00323729" w:rsidRDefault="00323729">
            <w:pPr>
              <w:spacing w:after="0"/>
              <w:ind w:left="135"/>
            </w:pPr>
          </w:p>
        </w:tc>
      </w:tr>
      <w:tr w:rsidR="00323729" w14:paraId="0F8228DF" w14:textId="77777777">
        <w:trPr>
          <w:trHeight w:val="144"/>
          <w:tblCellSpacing w:w="0" w:type="dxa"/>
        </w:trPr>
        <w:tc>
          <w:tcPr>
            <w:tcW w:w="453" w:type="dxa"/>
            <w:tcMar>
              <w:top w:w="50" w:type="dxa"/>
              <w:left w:w="100" w:type="dxa"/>
            </w:tcMar>
            <w:vAlign w:val="center"/>
          </w:tcPr>
          <w:p w14:paraId="08B24F41" w14:textId="77777777" w:rsidR="00323729" w:rsidRDefault="00F8312D">
            <w:pPr>
              <w:spacing w:after="0"/>
            </w:pPr>
            <w:r>
              <w:rPr>
                <w:rFonts w:ascii="Times New Roman" w:hAnsi="Times New Roman"/>
                <w:color w:val="000000"/>
                <w:sz w:val="24"/>
              </w:rPr>
              <w:t>45</w:t>
            </w:r>
          </w:p>
        </w:tc>
        <w:tc>
          <w:tcPr>
            <w:tcW w:w="3344" w:type="dxa"/>
            <w:tcMar>
              <w:top w:w="50" w:type="dxa"/>
              <w:left w:w="100" w:type="dxa"/>
            </w:tcMar>
            <w:vAlign w:val="center"/>
          </w:tcPr>
          <w:p w14:paraId="3B97199A" w14:textId="77777777" w:rsidR="00323729" w:rsidRPr="00F8312D" w:rsidRDefault="00F8312D">
            <w:pPr>
              <w:spacing w:after="0"/>
              <w:ind w:left="135"/>
              <w:rPr>
                <w:lang w:val="ru-RU"/>
              </w:rPr>
            </w:pPr>
            <w:r w:rsidRPr="00F8312D">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14:paraId="2EBDEA2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CBF53D" w14:textId="77777777" w:rsidR="00323729" w:rsidRDefault="00323729">
            <w:pPr>
              <w:spacing w:after="0"/>
              <w:ind w:left="135"/>
              <w:jc w:val="center"/>
            </w:pPr>
          </w:p>
        </w:tc>
        <w:tc>
          <w:tcPr>
            <w:tcW w:w="1590" w:type="dxa"/>
            <w:tcMar>
              <w:top w:w="50" w:type="dxa"/>
              <w:left w:w="100" w:type="dxa"/>
            </w:tcMar>
            <w:vAlign w:val="center"/>
          </w:tcPr>
          <w:p w14:paraId="198C0BAA" w14:textId="77777777" w:rsidR="00323729" w:rsidRDefault="00323729">
            <w:pPr>
              <w:spacing w:after="0"/>
              <w:ind w:left="135"/>
              <w:jc w:val="center"/>
            </w:pPr>
          </w:p>
        </w:tc>
        <w:tc>
          <w:tcPr>
            <w:tcW w:w="1122" w:type="dxa"/>
            <w:tcMar>
              <w:top w:w="50" w:type="dxa"/>
              <w:left w:w="100" w:type="dxa"/>
            </w:tcMar>
            <w:vAlign w:val="center"/>
          </w:tcPr>
          <w:p w14:paraId="2CA83ED1" w14:textId="77777777" w:rsidR="00323729" w:rsidRDefault="00323729">
            <w:pPr>
              <w:spacing w:after="0"/>
              <w:ind w:left="135"/>
            </w:pPr>
          </w:p>
        </w:tc>
        <w:tc>
          <w:tcPr>
            <w:tcW w:w="1936" w:type="dxa"/>
            <w:tcMar>
              <w:top w:w="50" w:type="dxa"/>
              <w:left w:w="100" w:type="dxa"/>
            </w:tcMar>
            <w:vAlign w:val="center"/>
          </w:tcPr>
          <w:p w14:paraId="4D7EAB65" w14:textId="77777777" w:rsidR="00323729" w:rsidRDefault="00323729">
            <w:pPr>
              <w:spacing w:after="0"/>
              <w:ind w:left="135"/>
            </w:pPr>
          </w:p>
        </w:tc>
      </w:tr>
      <w:tr w:rsidR="00323729" w14:paraId="7E3A4BB4" w14:textId="77777777">
        <w:trPr>
          <w:trHeight w:val="144"/>
          <w:tblCellSpacing w:w="0" w:type="dxa"/>
        </w:trPr>
        <w:tc>
          <w:tcPr>
            <w:tcW w:w="453" w:type="dxa"/>
            <w:tcMar>
              <w:top w:w="50" w:type="dxa"/>
              <w:left w:w="100" w:type="dxa"/>
            </w:tcMar>
            <w:vAlign w:val="center"/>
          </w:tcPr>
          <w:p w14:paraId="0F66AB10" w14:textId="77777777" w:rsidR="00323729" w:rsidRDefault="00F8312D">
            <w:pPr>
              <w:spacing w:after="0"/>
            </w:pPr>
            <w:r>
              <w:rPr>
                <w:rFonts w:ascii="Times New Roman" w:hAnsi="Times New Roman"/>
                <w:color w:val="000000"/>
                <w:sz w:val="24"/>
              </w:rPr>
              <w:t>46</w:t>
            </w:r>
          </w:p>
        </w:tc>
        <w:tc>
          <w:tcPr>
            <w:tcW w:w="3344" w:type="dxa"/>
            <w:tcMar>
              <w:top w:w="50" w:type="dxa"/>
              <w:left w:w="100" w:type="dxa"/>
            </w:tcMar>
            <w:vAlign w:val="center"/>
          </w:tcPr>
          <w:p w14:paraId="70BD3331" w14:textId="77777777" w:rsidR="00323729" w:rsidRDefault="00F8312D">
            <w:pPr>
              <w:spacing w:after="0"/>
              <w:ind w:left="135"/>
            </w:pPr>
            <w:r w:rsidRPr="00F8312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14:paraId="2561C95A"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764090" w14:textId="77777777" w:rsidR="00323729" w:rsidRDefault="00323729">
            <w:pPr>
              <w:spacing w:after="0"/>
              <w:ind w:left="135"/>
              <w:jc w:val="center"/>
            </w:pPr>
          </w:p>
        </w:tc>
        <w:tc>
          <w:tcPr>
            <w:tcW w:w="1590" w:type="dxa"/>
            <w:tcMar>
              <w:top w:w="50" w:type="dxa"/>
              <w:left w:w="100" w:type="dxa"/>
            </w:tcMar>
            <w:vAlign w:val="center"/>
          </w:tcPr>
          <w:p w14:paraId="5A9796FF" w14:textId="77777777" w:rsidR="00323729" w:rsidRDefault="00323729">
            <w:pPr>
              <w:spacing w:after="0"/>
              <w:ind w:left="135"/>
              <w:jc w:val="center"/>
            </w:pPr>
          </w:p>
        </w:tc>
        <w:tc>
          <w:tcPr>
            <w:tcW w:w="1122" w:type="dxa"/>
            <w:tcMar>
              <w:top w:w="50" w:type="dxa"/>
              <w:left w:w="100" w:type="dxa"/>
            </w:tcMar>
            <w:vAlign w:val="center"/>
          </w:tcPr>
          <w:p w14:paraId="0488A7CE" w14:textId="77777777" w:rsidR="00323729" w:rsidRDefault="00323729">
            <w:pPr>
              <w:spacing w:after="0"/>
              <w:ind w:left="135"/>
            </w:pPr>
          </w:p>
        </w:tc>
        <w:tc>
          <w:tcPr>
            <w:tcW w:w="1936" w:type="dxa"/>
            <w:tcMar>
              <w:top w:w="50" w:type="dxa"/>
              <w:left w:w="100" w:type="dxa"/>
            </w:tcMar>
            <w:vAlign w:val="center"/>
          </w:tcPr>
          <w:p w14:paraId="099A4449" w14:textId="77777777" w:rsidR="00323729" w:rsidRDefault="00323729">
            <w:pPr>
              <w:spacing w:after="0"/>
              <w:ind w:left="135"/>
            </w:pPr>
          </w:p>
        </w:tc>
      </w:tr>
      <w:tr w:rsidR="00323729" w14:paraId="52CCBB82" w14:textId="77777777">
        <w:trPr>
          <w:trHeight w:val="144"/>
          <w:tblCellSpacing w:w="0" w:type="dxa"/>
        </w:trPr>
        <w:tc>
          <w:tcPr>
            <w:tcW w:w="453" w:type="dxa"/>
            <w:tcMar>
              <w:top w:w="50" w:type="dxa"/>
              <w:left w:w="100" w:type="dxa"/>
            </w:tcMar>
            <w:vAlign w:val="center"/>
          </w:tcPr>
          <w:p w14:paraId="1D773885" w14:textId="77777777" w:rsidR="00323729" w:rsidRDefault="00F8312D">
            <w:pPr>
              <w:spacing w:after="0"/>
            </w:pPr>
            <w:r>
              <w:rPr>
                <w:rFonts w:ascii="Times New Roman" w:hAnsi="Times New Roman"/>
                <w:color w:val="000000"/>
                <w:sz w:val="24"/>
              </w:rPr>
              <w:t>47</w:t>
            </w:r>
          </w:p>
        </w:tc>
        <w:tc>
          <w:tcPr>
            <w:tcW w:w="3344" w:type="dxa"/>
            <w:tcMar>
              <w:top w:w="50" w:type="dxa"/>
              <w:left w:w="100" w:type="dxa"/>
            </w:tcMar>
            <w:vAlign w:val="center"/>
          </w:tcPr>
          <w:p w14:paraId="01C0112D"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405F8A1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409A27" w14:textId="77777777" w:rsidR="00323729" w:rsidRDefault="00323729">
            <w:pPr>
              <w:spacing w:after="0"/>
              <w:ind w:left="135"/>
              <w:jc w:val="center"/>
            </w:pPr>
          </w:p>
        </w:tc>
        <w:tc>
          <w:tcPr>
            <w:tcW w:w="1590" w:type="dxa"/>
            <w:tcMar>
              <w:top w:w="50" w:type="dxa"/>
              <w:left w:w="100" w:type="dxa"/>
            </w:tcMar>
            <w:vAlign w:val="center"/>
          </w:tcPr>
          <w:p w14:paraId="45668AD5" w14:textId="77777777" w:rsidR="00323729" w:rsidRDefault="00323729">
            <w:pPr>
              <w:spacing w:after="0"/>
              <w:ind w:left="135"/>
              <w:jc w:val="center"/>
            </w:pPr>
          </w:p>
        </w:tc>
        <w:tc>
          <w:tcPr>
            <w:tcW w:w="1122" w:type="dxa"/>
            <w:tcMar>
              <w:top w:w="50" w:type="dxa"/>
              <w:left w:w="100" w:type="dxa"/>
            </w:tcMar>
            <w:vAlign w:val="center"/>
          </w:tcPr>
          <w:p w14:paraId="09E8DDDB" w14:textId="77777777" w:rsidR="00323729" w:rsidRDefault="00323729">
            <w:pPr>
              <w:spacing w:after="0"/>
              <w:ind w:left="135"/>
            </w:pPr>
          </w:p>
        </w:tc>
        <w:tc>
          <w:tcPr>
            <w:tcW w:w="1936" w:type="dxa"/>
            <w:tcMar>
              <w:top w:w="50" w:type="dxa"/>
              <w:left w:w="100" w:type="dxa"/>
            </w:tcMar>
            <w:vAlign w:val="center"/>
          </w:tcPr>
          <w:p w14:paraId="4593D12E" w14:textId="77777777" w:rsidR="00323729" w:rsidRDefault="00323729">
            <w:pPr>
              <w:spacing w:after="0"/>
              <w:ind w:left="135"/>
            </w:pPr>
          </w:p>
        </w:tc>
      </w:tr>
      <w:tr w:rsidR="00323729" w14:paraId="34758A47" w14:textId="77777777">
        <w:trPr>
          <w:trHeight w:val="144"/>
          <w:tblCellSpacing w:w="0" w:type="dxa"/>
        </w:trPr>
        <w:tc>
          <w:tcPr>
            <w:tcW w:w="453" w:type="dxa"/>
            <w:tcMar>
              <w:top w:w="50" w:type="dxa"/>
              <w:left w:w="100" w:type="dxa"/>
            </w:tcMar>
            <w:vAlign w:val="center"/>
          </w:tcPr>
          <w:p w14:paraId="1342565A" w14:textId="77777777" w:rsidR="00323729" w:rsidRDefault="00F8312D">
            <w:pPr>
              <w:spacing w:after="0"/>
            </w:pPr>
            <w:r>
              <w:rPr>
                <w:rFonts w:ascii="Times New Roman" w:hAnsi="Times New Roman"/>
                <w:color w:val="000000"/>
                <w:sz w:val="24"/>
              </w:rPr>
              <w:t>48</w:t>
            </w:r>
          </w:p>
        </w:tc>
        <w:tc>
          <w:tcPr>
            <w:tcW w:w="3344" w:type="dxa"/>
            <w:tcMar>
              <w:top w:w="50" w:type="dxa"/>
              <w:left w:w="100" w:type="dxa"/>
            </w:tcMar>
            <w:vAlign w:val="center"/>
          </w:tcPr>
          <w:p w14:paraId="72F7724A" w14:textId="77777777" w:rsidR="00323729" w:rsidRPr="00F8312D" w:rsidRDefault="00F8312D">
            <w:pPr>
              <w:spacing w:after="0"/>
              <w:ind w:left="135"/>
              <w:rPr>
                <w:lang w:val="ru-RU"/>
              </w:rPr>
            </w:pPr>
            <w:r w:rsidRPr="00F8312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19E8788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65497C" w14:textId="77777777" w:rsidR="00323729" w:rsidRDefault="00323729">
            <w:pPr>
              <w:spacing w:after="0"/>
              <w:ind w:left="135"/>
              <w:jc w:val="center"/>
            </w:pPr>
          </w:p>
        </w:tc>
        <w:tc>
          <w:tcPr>
            <w:tcW w:w="1590" w:type="dxa"/>
            <w:tcMar>
              <w:top w:w="50" w:type="dxa"/>
              <w:left w:w="100" w:type="dxa"/>
            </w:tcMar>
            <w:vAlign w:val="center"/>
          </w:tcPr>
          <w:p w14:paraId="76C0DD7B" w14:textId="77777777" w:rsidR="00323729" w:rsidRDefault="00323729">
            <w:pPr>
              <w:spacing w:after="0"/>
              <w:ind w:left="135"/>
              <w:jc w:val="center"/>
            </w:pPr>
          </w:p>
        </w:tc>
        <w:tc>
          <w:tcPr>
            <w:tcW w:w="1122" w:type="dxa"/>
            <w:tcMar>
              <w:top w:w="50" w:type="dxa"/>
              <w:left w:w="100" w:type="dxa"/>
            </w:tcMar>
            <w:vAlign w:val="center"/>
          </w:tcPr>
          <w:p w14:paraId="5FFDA3CE" w14:textId="77777777" w:rsidR="00323729" w:rsidRDefault="00323729">
            <w:pPr>
              <w:spacing w:after="0"/>
              <w:ind w:left="135"/>
            </w:pPr>
          </w:p>
        </w:tc>
        <w:tc>
          <w:tcPr>
            <w:tcW w:w="1936" w:type="dxa"/>
            <w:tcMar>
              <w:top w:w="50" w:type="dxa"/>
              <w:left w:w="100" w:type="dxa"/>
            </w:tcMar>
            <w:vAlign w:val="center"/>
          </w:tcPr>
          <w:p w14:paraId="2081F3E0" w14:textId="77777777" w:rsidR="00323729" w:rsidRDefault="00323729">
            <w:pPr>
              <w:spacing w:after="0"/>
              <w:ind w:left="135"/>
            </w:pPr>
          </w:p>
        </w:tc>
      </w:tr>
      <w:tr w:rsidR="00323729" w14:paraId="1F22CEC6" w14:textId="77777777">
        <w:trPr>
          <w:trHeight w:val="144"/>
          <w:tblCellSpacing w:w="0" w:type="dxa"/>
        </w:trPr>
        <w:tc>
          <w:tcPr>
            <w:tcW w:w="453" w:type="dxa"/>
            <w:tcMar>
              <w:top w:w="50" w:type="dxa"/>
              <w:left w:w="100" w:type="dxa"/>
            </w:tcMar>
            <w:vAlign w:val="center"/>
          </w:tcPr>
          <w:p w14:paraId="1C469E96" w14:textId="77777777" w:rsidR="00323729" w:rsidRDefault="00F8312D">
            <w:pPr>
              <w:spacing w:after="0"/>
            </w:pPr>
            <w:r>
              <w:rPr>
                <w:rFonts w:ascii="Times New Roman" w:hAnsi="Times New Roman"/>
                <w:color w:val="000000"/>
                <w:sz w:val="24"/>
              </w:rPr>
              <w:t>49</w:t>
            </w:r>
          </w:p>
        </w:tc>
        <w:tc>
          <w:tcPr>
            <w:tcW w:w="3344" w:type="dxa"/>
            <w:tcMar>
              <w:top w:w="50" w:type="dxa"/>
              <w:left w:w="100" w:type="dxa"/>
            </w:tcMar>
            <w:vAlign w:val="center"/>
          </w:tcPr>
          <w:p w14:paraId="5C3E9D55"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6926B29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9E86EE" w14:textId="77777777" w:rsidR="00323729" w:rsidRDefault="00323729">
            <w:pPr>
              <w:spacing w:after="0"/>
              <w:ind w:left="135"/>
              <w:jc w:val="center"/>
            </w:pPr>
          </w:p>
        </w:tc>
        <w:tc>
          <w:tcPr>
            <w:tcW w:w="1590" w:type="dxa"/>
            <w:tcMar>
              <w:top w:w="50" w:type="dxa"/>
              <w:left w:w="100" w:type="dxa"/>
            </w:tcMar>
            <w:vAlign w:val="center"/>
          </w:tcPr>
          <w:p w14:paraId="38AB08CA" w14:textId="77777777" w:rsidR="00323729" w:rsidRDefault="00323729">
            <w:pPr>
              <w:spacing w:after="0"/>
              <w:ind w:left="135"/>
              <w:jc w:val="center"/>
            </w:pPr>
          </w:p>
        </w:tc>
        <w:tc>
          <w:tcPr>
            <w:tcW w:w="1122" w:type="dxa"/>
            <w:tcMar>
              <w:top w:w="50" w:type="dxa"/>
              <w:left w:w="100" w:type="dxa"/>
            </w:tcMar>
            <w:vAlign w:val="center"/>
          </w:tcPr>
          <w:p w14:paraId="147D0D4B" w14:textId="77777777" w:rsidR="00323729" w:rsidRDefault="00323729">
            <w:pPr>
              <w:spacing w:after="0"/>
              <w:ind w:left="135"/>
            </w:pPr>
          </w:p>
        </w:tc>
        <w:tc>
          <w:tcPr>
            <w:tcW w:w="1936" w:type="dxa"/>
            <w:tcMar>
              <w:top w:w="50" w:type="dxa"/>
              <w:left w:w="100" w:type="dxa"/>
            </w:tcMar>
            <w:vAlign w:val="center"/>
          </w:tcPr>
          <w:p w14:paraId="1C73BCE8" w14:textId="77777777" w:rsidR="00323729" w:rsidRDefault="00323729">
            <w:pPr>
              <w:spacing w:after="0"/>
              <w:ind w:left="135"/>
            </w:pPr>
          </w:p>
        </w:tc>
      </w:tr>
      <w:tr w:rsidR="00323729" w14:paraId="68762631" w14:textId="77777777">
        <w:trPr>
          <w:trHeight w:val="144"/>
          <w:tblCellSpacing w:w="0" w:type="dxa"/>
        </w:trPr>
        <w:tc>
          <w:tcPr>
            <w:tcW w:w="453" w:type="dxa"/>
            <w:tcMar>
              <w:top w:w="50" w:type="dxa"/>
              <w:left w:w="100" w:type="dxa"/>
            </w:tcMar>
            <w:vAlign w:val="center"/>
          </w:tcPr>
          <w:p w14:paraId="15634824" w14:textId="77777777" w:rsidR="00323729" w:rsidRDefault="00F8312D">
            <w:pPr>
              <w:spacing w:after="0"/>
            </w:pPr>
            <w:r>
              <w:rPr>
                <w:rFonts w:ascii="Times New Roman" w:hAnsi="Times New Roman"/>
                <w:color w:val="000000"/>
                <w:sz w:val="24"/>
              </w:rPr>
              <w:t>50</w:t>
            </w:r>
          </w:p>
        </w:tc>
        <w:tc>
          <w:tcPr>
            <w:tcW w:w="3344" w:type="dxa"/>
            <w:tcMar>
              <w:top w:w="50" w:type="dxa"/>
              <w:left w:w="100" w:type="dxa"/>
            </w:tcMar>
            <w:vAlign w:val="center"/>
          </w:tcPr>
          <w:p w14:paraId="1CD3482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F8312D">
              <w:rPr>
                <w:rFonts w:ascii="Times New Roman" w:hAnsi="Times New Roman"/>
                <w:color w:val="000000"/>
                <w:sz w:val="24"/>
                <w:lang w:val="ru-RU"/>
              </w:rPr>
              <w:lastRenderedPageBreak/>
              <w:t>«Ребята и утята»</w:t>
            </w:r>
          </w:p>
        </w:tc>
        <w:tc>
          <w:tcPr>
            <w:tcW w:w="795" w:type="dxa"/>
            <w:tcMar>
              <w:top w:w="50" w:type="dxa"/>
              <w:left w:w="100" w:type="dxa"/>
            </w:tcMar>
            <w:vAlign w:val="center"/>
          </w:tcPr>
          <w:p w14:paraId="7082AC31"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014D952" w14:textId="77777777" w:rsidR="00323729" w:rsidRDefault="00323729">
            <w:pPr>
              <w:spacing w:after="0"/>
              <w:ind w:left="135"/>
              <w:jc w:val="center"/>
            </w:pPr>
          </w:p>
        </w:tc>
        <w:tc>
          <w:tcPr>
            <w:tcW w:w="1590" w:type="dxa"/>
            <w:tcMar>
              <w:top w:w="50" w:type="dxa"/>
              <w:left w:w="100" w:type="dxa"/>
            </w:tcMar>
            <w:vAlign w:val="center"/>
          </w:tcPr>
          <w:p w14:paraId="1AE21301" w14:textId="77777777" w:rsidR="00323729" w:rsidRDefault="00323729">
            <w:pPr>
              <w:spacing w:after="0"/>
              <w:ind w:left="135"/>
              <w:jc w:val="center"/>
            </w:pPr>
          </w:p>
        </w:tc>
        <w:tc>
          <w:tcPr>
            <w:tcW w:w="1122" w:type="dxa"/>
            <w:tcMar>
              <w:top w:w="50" w:type="dxa"/>
              <w:left w:w="100" w:type="dxa"/>
            </w:tcMar>
            <w:vAlign w:val="center"/>
          </w:tcPr>
          <w:p w14:paraId="6DFFDCA3" w14:textId="77777777" w:rsidR="00323729" w:rsidRDefault="00323729">
            <w:pPr>
              <w:spacing w:after="0"/>
              <w:ind w:left="135"/>
            </w:pPr>
          </w:p>
        </w:tc>
        <w:tc>
          <w:tcPr>
            <w:tcW w:w="1936" w:type="dxa"/>
            <w:tcMar>
              <w:top w:w="50" w:type="dxa"/>
              <w:left w:w="100" w:type="dxa"/>
            </w:tcMar>
            <w:vAlign w:val="center"/>
          </w:tcPr>
          <w:p w14:paraId="0BC039CD" w14:textId="77777777" w:rsidR="00323729" w:rsidRDefault="00323729">
            <w:pPr>
              <w:spacing w:after="0"/>
              <w:ind w:left="135"/>
            </w:pPr>
          </w:p>
        </w:tc>
      </w:tr>
      <w:tr w:rsidR="00323729" w14:paraId="57045B18" w14:textId="77777777">
        <w:trPr>
          <w:trHeight w:val="144"/>
          <w:tblCellSpacing w:w="0" w:type="dxa"/>
        </w:trPr>
        <w:tc>
          <w:tcPr>
            <w:tcW w:w="453" w:type="dxa"/>
            <w:tcMar>
              <w:top w:w="50" w:type="dxa"/>
              <w:left w:w="100" w:type="dxa"/>
            </w:tcMar>
            <w:vAlign w:val="center"/>
          </w:tcPr>
          <w:p w14:paraId="17A412E6" w14:textId="77777777" w:rsidR="00323729" w:rsidRDefault="00F8312D">
            <w:pPr>
              <w:spacing w:after="0"/>
            </w:pPr>
            <w:r>
              <w:rPr>
                <w:rFonts w:ascii="Times New Roman" w:hAnsi="Times New Roman"/>
                <w:color w:val="000000"/>
                <w:sz w:val="24"/>
              </w:rPr>
              <w:t>51</w:t>
            </w:r>
          </w:p>
        </w:tc>
        <w:tc>
          <w:tcPr>
            <w:tcW w:w="3344" w:type="dxa"/>
            <w:tcMar>
              <w:top w:w="50" w:type="dxa"/>
              <w:left w:w="100" w:type="dxa"/>
            </w:tcMar>
            <w:vAlign w:val="center"/>
          </w:tcPr>
          <w:p w14:paraId="0C75C704" w14:textId="77777777" w:rsidR="00323729" w:rsidRPr="00F8312D" w:rsidRDefault="00F8312D">
            <w:pPr>
              <w:spacing w:after="0"/>
              <w:ind w:left="135"/>
              <w:rPr>
                <w:lang w:val="ru-RU"/>
              </w:rPr>
            </w:pPr>
            <w:r w:rsidRPr="00F8312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1D60A68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E1DDEB" w14:textId="77777777" w:rsidR="00323729" w:rsidRDefault="00323729">
            <w:pPr>
              <w:spacing w:after="0"/>
              <w:ind w:left="135"/>
              <w:jc w:val="center"/>
            </w:pPr>
          </w:p>
        </w:tc>
        <w:tc>
          <w:tcPr>
            <w:tcW w:w="1590" w:type="dxa"/>
            <w:tcMar>
              <w:top w:w="50" w:type="dxa"/>
              <w:left w:w="100" w:type="dxa"/>
            </w:tcMar>
            <w:vAlign w:val="center"/>
          </w:tcPr>
          <w:p w14:paraId="370B356C" w14:textId="77777777" w:rsidR="00323729" w:rsidRDefault="00323729">
            <w:pPr>
              <w:spacing w:after="0"/>
              <w:ind w:left="135"/>
              <w:jc w:val="center"/>
            </w:pPr>
          </w:p>
        </w:tc>
        <w:tc>
          <w:tcPr>
            <w:tcW w:w="1122" w:type="dxa"/>
            <w:tcMar>
              <w:top w:w="50" w:type="dxa"/>
              <w:left w:w="100" w:type="dxa"/>
            </w:tcMar>
            <w:vAlign w:val="center"/>
          </w:tcPr>
          <w:p w14:paraId="440D3ACA" w14:textId="77777777" w:rsidR="00323729" w:rsidRDefault="00323729">
            <w:pPr>
              <w:spacing w:after="0"/>
              <w:ind w:left="135"/>
            </w:pPr>
          </w:p>
        </w:tc>
        <w:tc>
          <w:tcPr>
            <w:tcW w:w="1936" w:type="dxa"/>
            <w:tcMar>
              <w:top w:w="50" w:type="dxa"/>
              <w:left w:w="100" w:type="dxa"/>
            </w:tcMar>
            <w:vAlign w:val="center"/>
          </w:tcPr>
          <w:p w14:paraId="4A9526F5" w14:textId="77777777" w:rsidR="00323729" w:rsidRDefault="00323729">
            <w:pPr>
              <w:spacing w:after="0"/>
              <w:ind w:left="135"/>
            </w:pPr>
          </w:p>
        </w:tc>
      </w:tr>
      <w:tr w:rsidR="00323729" w14:paraId="36C3C861" w14:textId="77777777">
        <w:trPr>
          <w:trHeight w:val="144"/>
          <w:tblCellSpacing w:w="0" w:type="dxa"/>
        </w:trPr>
        <w:tc>
          <w:tcPr>
            <w:tcW w:w="453" w:type="dxa"/>
            <w:tcMar>
              <w:top w:w="50" w:type="dxa"/>
              <w:left w:w="100" w:type="dxa"/>
            </w:tcMar>
            <w:vAlign w:val="center"/>
          </w:tcPr>
          <w:p w14:paraId="5D279C9B" w14:textId="77777777" w:rsidR="00323729" w:rsidRDefault="00F8312D">
            <w:pPr>
              <w:spacing w:after="0"/>
            </w:pPr>
            <w:r>
              <w:rPr>
                <w:rFonts w:ascii="Times New Roman" w:hAnsi="Times New Roman"/>
                <w:color w:val="000000"/>
                <w:sz w:val="24"/>
              </w:rPr>
              <w:t>52</w:t>
            </w:r>
          </w:p>
        </w:tc>
        <w:tc>
          <w:tcPr>
            <w:tcW w:w="3344" w:type="dxa"/>
            <w:tcMar>
              <w:top w:w="50" w:type="dxa"/>
              <w:left w:w="100" w:type="dxa"/>
            </w:tcMar>
            <w:vAlign w:val="center"/>
          </w:tcPr>
          <w:p w14:paraId="53AFCDEF" w14:textId="77777777" w:rsidR="00323729" w:rsidRPr="00F8312D" w:rsidRDefault="00F8312D">
            <w:pPr>
              <w:spacing w:after="0"/>
              <w:ind w:left="135"/>
              <w:rPr>
                <w:lang w:val="ru-RU"/>
              </w:rPr>
            </w:pPr>
            <w:r w:rsidRPr="00F8312D">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1A7C2BA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A49498" w14:textId="77777777" w:rsidR="00323729" w:rsidRDefault="00323729">
            <w:pPr>
              <w:spacing w:after="0"/>
              <w:ind w:left="135"/>
              <w:jc w:val="center"/>
            </w:pPr>
          </w:p>
        </w:tc>
        <w:tc>
          <w:tcPr>
            <w:tcW w:w="1590" w:type="dxa"/>
            <w:tcMar>
              <w:top w:w="50" w:type="dxa"/>
              <w:left w:w="100" w:type="dxa"/>
            </w:tcMar>
            <w:vAlign w:val="center"/>
          </w:tcPr>
          <w:p w14:paraId="4CE551A7" w14:textId="77777777" w:rsidR="00323729" w:rsidRDefault="00323729">
            <w:pPr>
              <w:spacing w:after="0"/>
              <w:ind w:left="135"/>
              <w:jc w:val="center"/>
            </w:pPr>
          </w:p>
        </w:tc>
        <w:tc>
          <w:tcPr>
            <w:tcW w:w="1122" w:type="dxa"/>
            <w:tcMar>
              <w:top w:w="50" w:type="dxa"/>
              <w:left w:w="100" w:type="dxa"/>
            </w:tcMar>
            <w:vAlign w:val="center"/>
          </w:tcPr>
          <w:p w14:paraId="147A439F" w14:textId="77777777" w:rsidR="00323729" w:rsidRDefault="00323729">
            <w:pPr>
              <w:spacing w:after="0"/>
              <w:ind w:left="135"/>
            </w:pPr>
          </w:p>
        </w:tc>
        <w:tc>
          <w:tcPr>
            <w:tcW w:w="1936" w:type="dxa"/>
            <w:tcMar>
              <w:top w:w="50" w:type="dxa"/>
              <w:left w:w="100" w:type="dxa"/>
            </w:tcMar>
            <w:vAlign w:val="center"/>
          </w:tcPr>
          <w:p w14:paraId="3180D6F8" w14:textId="77777777" w:rsidR="00323729" w:rsidRDefault="00323729">
            <w:pPr>
              <w:spacing w:after="0"/>
              <w:ind w:left="135"/>
            </w:pPr>
          </w:p>
        </w:tc>
      </w:tr>
      <w:tr w:rsidR="00323729" w14:paraId="08A85071" w14:textId="77777777">
        <w:trPr>
          <w:trHeight w:val="144"/>
          <w:tblCellSpacing w:w="0" w:type="dxa"/>
        </w:trPr>
        <w:tc>
          <w:tcPr>
            <w:tcW w:w="453" w:type="dxa"/>
            <w:tcMar>
              <w:top w:w="50" w:type="dxa"/>
              <w:left w:w="100" w:type="dxa"/>
            </w:tcMar>
            <w:vAlign w:val="center"/>
          </w:tcPr>
          <w:p w14:paraId="0FEAF461" w14:textId="77777777" w:rsidR="00323729" w:rsidRDefault="00F8312D">
            <w:pPr>
              <w:spacing w:after="0"/>
            </w:pPr>
            <w:r>
              <w:rPr>
                <w:rFonts w:ascii="Times New Roman" w:hAnsi="Times New Roman"/>
                <w:color w:val="000000"/>
                <w:sz w:val="24"/>
              </w:rPr>
              <w:t>53</w:t>
            </w:r>
          </w:p>
        </w:tc>
        <w:tc>
          <w:tcPr>
            <w:tcW w:w="3344" w:type="dxa"/>
            <w:tcMar>
              <w:top w:w="50" w:type="dxa"/>
              <w:left w:w="100" w:type="dxa"/>
            </w:tcMar>
            <w:vAlign w:val="center"/>
          </w:tcPr>
          <w:p w14:paraId="43ADD720"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7F22AEB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95258D" w14:textId="77777777" w:rsidR="00323729" w:rsidRDefault="00323729">
            <w:pPr>
              <w:spacing w:after="0"/>
              <w:ind w:left="135"/>
              <w:jc w:val="center"/>
            </w:pPr>
          </w:p>
        </w:tc>
        <w:tc>
          <w:tcPr>
            <w:tcW w:w="1590" w:type="dxa"/>
            <w:tcMar>
              <w:top w:w="50" w:type="dxa"/>
              <w:left w:w="100" w:type="dxa"/>
            </w:tcMar>
            <w:vAlign w:val="center"/>
          </w:tcPr>
          <w:p w14:paraId="24CE7D4C" w14:textId="77777777" w:rsidR="00323729" w:rsidRDefault="00323729">
            <w:pPr>
              <w:spacing w:after="0"/>
              <w:ind w:left="135"/>
              <w:jc w:val="center"/>
            </w:pPr>
          </w:p>
        </w:tc>
        <w:tc>
          <w:tcPr>
            <w:tcW w:w="1122" w:type="dxa"/>
            <w:tcMar>
              <w:top w:w="50" w:type="dxa"/>
              <w:left w:w="100" w:type="dxa"/>
            </w:tcMar>
            <w:vAlign w:val="center"/>
          </w:tcPr>
          <w:p w14:paraId="20A995D1" w14:textId="77777777" w:rsidR="00323729" w:rsidRDefault="00323729">
            <w:pPr>
              <w:spacing w:after="0"/>
              <w:ind w:left="135"/>
            </w:pPr>
          </w:p>
        </w:tc>
        <w:tc>
          <w:tcPr>
            <w:tcW w:w="1936" w:type="dxa"/>
            <w:tcMar>
              <w:top w:w="50" w:type="dxa"/>
              <w:left w:w="100" w:type="dxa"/>
            </w:tcMar>
            <w:vAlign w:val="center"/>
          </w:tcPr>
          <w:p w14:paraId="24E53829" w14:textId="77777777" w:rsidR="00323729" w:rsidRDefault="00323729">
            <w:pPr>
              <w:spacing w:after="0"/>
              <w:ind w:left="135"/>
            </w:pPr>
          </w:p>
        </w:tc>
      </w:tr>
      <w:tr w:rsidR="00323729" w14:paraId="55FB6983" w14:textId="77777777">
        <w:trPr>
          <w:trHeight w:val="144"/>
          <w:tblCellSpacing w:w="0" w:type="dxa"/>
        </w:trPr>
        <w:tc>
          <w:tcPr>
            <w:tcW w:w="453" w:type="dxa"/>
            <w:tcMar>
              <w:top w:w="50" w:type="dxa"/>
              <w:left w:w="100" w:type="dxa"/>
            </w:tcMar>
            <w:vAlign w:val="center"/>
          </w:tcPr>
          <w:p w14:paraId="3C22C6D5" w14:textId="77777777" w:rsidR="00323729" w:rsidRDefault="00F8312D">
            <w:pPr>
              <w:spacing w:after="0"/>
            </w:pPr>
            <w:r>
              <w:rPr>
                <w:rFonts w:ascii="Times New Roman" w:hAnsi="Times New Roman"/>
                <w:color w:val="000000"/>
                <w:sz w:val="24"/>
              </w:rPr>
              <w:t>54</w:t>
            </w:r>
          </w:p>
        </w:tc>
        <w:tc>
          <w:tcPr>
            <w:tcW w:w="3344" w:type="dxa"/>
            <w:tcMar>
              <w:top w:w="50" w:type="dxa"/>
              <w:left w:w="100" w:type="dxa"/>
            </w:tcMar>
            <w:vAlign w:val="center"/>
          </w:tcPr>
          <w:p w14:paraId="1D32B3AC" w14:textId="77777777" w:rsidR="00323729" w:rsidRDefault="00F8312D">
            <w:pPr>
              <w:spacing w:after="0"/>
              <w:ind w:left="135"/>
            </w:pPr>
            <w:r w:rsidRPr="00F8312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14:paraId="3D237C3D"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621731" w14:textId="77777777" w:rsidR="00323729" w:rsidRDefault="00323729">
            <w:pPr>
              <w:spacing w:after="0"/>
              <w:ind w:left="135"/>
              <w:jc w:val="center"/>
            </w:pPr>
          </w:p>
        </w:tc>
        <w:tc>
          <w:tcPr>
            <w:tcW w:w="1590" w:type="dxa"/>
            <w:tcMar>
              <w:top w:w="50" w:type="dxa"/>
              <w:left w:w="100" w:type="dxa"/>
            </w:tcMar>
            <w:vAlign w:val="center"/>
          </w:tcPr>
          <w:p w14:paraId="6F205CE8" w14:textId="77777777" w:rsidR="00323729" w:rsidRDefault="00323729">
            <w:pPr>
              <w:spacing w:after="0"/>
              <w:ind w:left="135"/>
              <w:jc w:val="center"/>
            </w:pPr>
          </w:p>
        </w:tc>
        <w:tc>
          <w:tcPr>
            <w:tcW w:w="1122" w:type="dxa"/>
            <w:tcMar>
              <w:top w:w="50" w:type="dxa"/>
              <w:left w:w="100" w:type="dxa"/>
            </w:tcMar>
            <w:vAlign w:val="center"/>
          </w:tcPr>
          <w:p w14:paraId="479933A1" w14:textId="77777777" w:rsidR="00323729" w:rsidRDefault="00323729">
            <w:pPr>
              <w:spacing w:after="0"/>
              <w:ind w:left="135"/>
            </w:pPr>
          </w:p>
        </w:tc>
        <w:tc>
          <w:tcPr>
            <w:tcW w:w="1936" w:type="dxa"/>
            <w:tcMar>
              <w:top w:w="50" w:type="dxa"/>
              <w:left w:w="100" w:type="dxa"/>
            </w:tcMar>
            <w:vAlign w:val="center"/>
          </w:tcPr>
          <w:p w14:paraId="5B5E915C" w14:textId="77777777" w:rsidR="00323729" w:rsidRDefault="00323729">
            <w:pPr>
              <w:spacing w:after="0"/>
              <w:ind w:left="135"/>
            </w:pPr>
          </w:p>
        </w:tc>
      </w:tr>
      <w:tr w:rsidR="00323729" w14:paraId="2366486E" w14:textId="77777777">
        <w:trPr>
          <w:trHeight w:val="144"/>
          <w:tblCellSpacing w:w="0" w:type="dxa"/>
        </w:trPr>
        <w:tc>
          <w:tcPr>
            <w:tcW w:w="453" w:type="dxa"/>
            <w:tcMar>
              <w:top w:w="50" w:type="dxa"/>
              <w:left w:w="100" w:type="dxa"/>
            </w:tcMar>
            <w:vAlign w:val="center"/>
          </w:tcPr>
          <w:p w14:paraId="290BA06E" w14:textId="77777777" w:rsidR="00323729" w:rsidRDefault="00F8312D">
            <w:pPr>
              <w:spacing w:after="0"/>
            </w:pPr>
            <w:r>
              <w:rPr>
                <w:rFonts w:ascii="Times New Roman" w:hAnsi="Times New Roman"/>
                <w:color w:val="000000"/>
                <w:sz w:val="24"/>
              </w:rPr>
              <w:t>55</w:t>
            </w:r>
          </w:p>
        </w:tc>
        <w:tc>
          <w:tcPr>
            <w:tcW w:w="3344" w:type="dxa"/>
            <w:tcMar>
              <w:top w:w="50" w:type="dxa"/>
              <w:left w:w="100" w:type="dxa"/>
            </w:tcMar>
            <w:vAlign w:val="center"/>
          </w:tcPr>
          <w:p w14:paraId="3E166DA2" w14:textId="77777777" w:rsidR="00323729" w:rsidRDefault="00F8312D">
            <w:pPr>
              <w:spacing w:after="0"/>
              <w:ind w:left="135"/>
            </w:pPr>
            <w:r w:rsidRPr="00F8312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14:paraId="7D78B93D"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674DC0" w14:textId="77777777" w:rsidR="00323729" w:rsidRDefault="00323729">
            <w:pPr>
              <w:spacing w:after="0"/>
              <w:ind w:left="135"/>
              <w:jc w:val="center"/>
            </w:pPr>
          </w:p>
        </w:tc>
        <w:tc>
          <w:tcPr>
            <w:tcW w:w="1590" w:type="dxa"/>
            <w:tcMar>
              <w:top w:w="50" w:type="dxa"/>
              <w:left w:w="100" w:type="dxa"/>
            </w:tcMar>
            <w:vAlign w:val="center"/>
          </w:tcPr>
          <w:p w14:paraId="651E8A80" w14:textId="77777777" w:rsidR="00323729" w:rsidRDefault="00323729">
            <w:pPr>
              <w:spacing w:after="0"/>
              <w:ind w:left="135"/>
              <w:jc w:val="center"/>
            </w:pPr>
          </w:p>
        </w:tc>
        <w:tc>
          <w:tcPr>
            <w:tcW w:w="1122" w:type="dxa"/>
            <w:tcMar>
              <w:top w:w="50" w:type="dxa"/>
              <w:left w:w="100" w:type="dxa"/>
            </w:tcMar>
            <w:vAlign w:val="center"/>
          </w:tcPr>
          <w:p w14:paraId="5FB442D7" w14:textId="77777777" w:rsidR="00323729" w:rsidRDefault="00323729">
            <w:pPr>
              <w:spacing w:after="0"/>
              <w:ind w:left="135"/>
            </w:pPr>
          </w:p>
        </w:tc>
        <w:tc>
          <w:tcPr>
            <w:tcW w:w="1936" w:type="dxa"/>
            <w:tcMar>
              <w:top w:w="50" w:type="dxa"/>
              <w:left w:w="100" w:type="dxa"/>
            </w:tcMar>
            <w:vAlign w:val="center"/>
          </w:tcPr>
          <w:p w14:paraId="217512FD" w14:textId="77777777" w:rsidR="00323729" w:rsidRDefault="00323729">
            <w:pPr>
              <w:spacing w:after="0"/>
              <w:ind w:left="135"/>
            </w:pPr>
          </w:p>
        </w:tc>
      </w:tr>
      <w:tr w:rsidR="00323729" w14:paraId="773E586B" w14:textId="77777777">
        <w:trPr>
          <w:trHeight w:val="144"/>
          <w:tblCellSpacing w:w="0" w:type="dxa"/>
        </w:trPr>
        <w:tc>
          <w:tcPr>
            <w:tcW w:w="453" w:type="dxa"/>
            <w:tcMar>
              <w:top w:w="50" w:type="dxa"/>
              <w:left w:w="100" w:type="dxa"/>
            </w:tcMar>
            <w:vAlign w:val="center"/>
          </w:tcPr>
          <w:p w14:paraId="25F5799B" w14:textId="77777777" w:rsidR="00323729" w:rsidRDefault="00F8312D">
            <w:pPr>
              <w:spacing w:after="0"/>
            </w:pPr>
            <w:r>
              <w:rPr>
                <w:rFonts w:ascii="Times New Roman" w:hAnsi="Times New Roman"/>
                <w:color w:val="000000"/>
                <w:sz w:val="24"/>
              </w:rPr>
              <w:t>56</w:t>
            </w:r>
          </w:p>
        </w:tc>
        <w:tc>
          <w:tcPr>
            <w:tcW w:w="3344" w:type="dxa"/>
            <w:tcMar>
              <w:top w:w="50" w:type="dxa"/>
              <w:left w:w="100" w:type="dxa"/>
            </w:tcMar>
            <w:vAlign w:val="center"/>
          </w:tcPr>
          <w:p w14:paraId="5546FA63"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1F0081F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864D3F" w14:textId="77777777" w:rsidR="00323729" w:rsidRDefault="00323729">
            <w:pPr>
              <w:spacing w:after="0"/>
              <w:ind w:left="135"/>
              <w:jc w:val="center"/>
            </w:pPr>
          </w:p>
        </w:tc>
        <w:tc>
          <w:tcPr>
            <w:tcW w:w="1590" w:type="dxa"/>
            <w:tcMar>
              <w:top w:w="50" w:type="dxa"/>
              <w:left w:w="100" w:type="dxa"/>
            </w:tcMar>
            <w:vAlign w:val="center"/>
          </w:tcPr>
          <w:p w14:paraId="484E6166" w14:textId="77777777" w:rsidR="00323729" w:rsidRDefault="00323729">
            <w:pPr>
              <w:spacing w:after="0"/>
              <w:ind w:left="135"/>
              <w:jc w:val="center"/>
            </w:pPr>
          </w:p>
        </w:tc>
        <w:tc>
          <w:tcPr>
            <w:tcW w:w="1122" w:type="dxa"/>
            <w:tcMar>
              <w:top w:w="50" w:type="dxa"/>
              <w:left w:w="100" w:type="dxa"/>
            </w:tcMar>
            <w:vAlign w:val="center"/>
          </w:tcPr>
          <w:p w14:paraId="01FB551C" w14:textId="77777777" w:rsidR="00323729" w:rsidRDefault="00323729">
            <w:pPr>
              <w:spacing w:after="0"/>
              <w:ind w:left="135"/>
            </w:pPr>
          </w:p>
        </w:tc>
        <w:tc>
          <w:tcPr>
            <w:tcW w:w="1936" w:type="dxa"/>
            <w:tcMar>
              <w:top w:w="50" w:type="dxa"/>
              <w:left w:w="100" w:type="dxa"/>
            </w:tcMar>
            <w:vAlign w:val="center"/>
          </w:tcPr>
          <w:p w14:paraId="21FCB87D" w14:textId="77777777" w:rsidR="00323729" w:rsidRDefault="00323729">
            <w:pPr>
              <w:spacing w:after="0"/>
              <w:ind w:left="135"/>
            </w:pPr>
          </w:p>
        </w:tc>
      </w:tr>
      <w:tr w:rsidR="00323729" w14:paraId="5DBDED5F" w14:textId="77777777">
        <w:trPr>
          <w:trHeight w:val="144"/>
          <w:tblCellSpacing w:w="0" w:type="dxa"/>
        </w:trPr>
        <w:tc>
          <w:tcPr>
            <w:tcW w:w="453" w:type="dxa"/>
            <w:tcMar>
              <w:top w:w="50" w:type="dxa"/>
              <w:left w:w="100" w:type="dxa"/>
            </w:tcMar>
            <w:vAlign w:val="center"/>
          </w:tcPr>
          <w:p w14:paraId="2DD2FCE1" w14:textId="77777777" w:rsidR="00323729" w:rsidRDefault="00F8312D">
            <w:pPr>
              <w:spacing w:after="0"/>
            </w:pPr>
            <w:r>
              <w:rPr>
                <w:rFonts w:ascii="Times New Roman" w:hAnsi="Times New Roman"/>
                <w:color w:val="000000"/>
                <w:sz w:val="24"/>
              </w:rPr>
              <w:t>57</w:t>
            </w:r>
          </w:p>
        </w:tc>
        <w:tc>
          <w:tcPr>
            <w:tcW w:w="3344" w:type="dxa"/>
            <w:tcMar>
              <w:top w:w="50" w:type="dxa"/>
              <w:left w:w="100" w:type="dxa"/>
            </w:tcMar>
            <w:vAlign w:val="center"/>
          </w:tcPr>
          <w:p w14:paraId="123C0EE5"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251421C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60F783" w14:textId="77777777" w:rsidR="00323729" w:rsidRDefault="00323729">
            <w:pPr>
              <w:spacing w:after="0"/>
              <w:ind w:left="135"/>
              <w:jc w:val="center"/>
            </w:pPr>
          </w:p>
        </w:tc>
        <w:tc>
          <w:tcPr>
            <w:tcW w:w="1590" w:type="dxa"/>
            <w:tcMar>
              <w:top w:w="50" w:type="dxa"/>
              <w:left w:w="100" w:type="dxa"/>
            </w:tcMar>
            <w:vAlign w:val="center"/>
          </w:tcPr>
          <w:p w14:paraId="730407BF" w14:textId="77777777" w:rsidR="00323729" w:rsidRDefault="00323729">
            <w:pPr>
              <w:spacing w:after="0"/>
              <w:ind w:left="135"/>
              <w:jc w:val="center"/>
            </w:pPr>
          </w:p>
        </w:tc>
        <w:tc>
          <w:tcPr>
            <w:tcW w:w="1122" w:type="dxa"/>
            <w:tcMar>
              <w:top w:w="50" w:type="dxa"/>
              <w:left w:w="100" w:type="dxa"/>
            </w:tcMar>
            <w:vAlign w:val="center"/>
          </w:tcPr>
          <w:p w14:paraId="7CAA1C33" w14:textId="77777777" w:rsidR="00323729" w:rsidRDefault="00323729">
            <w:pPr>
              <w:spacing w:after="0"/>
              <w:ind w:left="135"/>
            </w:pPr>
          </w:p>
        </w:tc>
        <w:tc>
          <w:tcPr>
            <w:tcW w:w="1936" w:type="dxa"/>
            <w:tcMar>
              <w:top w:w="50" w:type="dxa"/>
              <w:left w:w="100" w:type="dxa"/>
            </w:tcMar>
            <w:vAlign w:val="center"/>
          </w:tcPr>
          <w:p w14:paraId="2508CD6F" w14:textId="77777777" w:rsidR="00323729" w:rsidRDefault="00323729">
            <w:pPr>
              <w:spacing w:after="0"/>
              <w:ind w:left="135"/>
            </w:pPr>
          </w:p>
        </w:tc>
      </w:tr>
      <w:tr w:rsidR="00323729" w14:paraId="153A08DE" w14:textId="77777777">
        <w:trPr>
          <w:trHeight w:val="144"/>
          <w:tblCellSpacing w:w="0" w:type="dxa"/>
        </w:trPr>
        <w:tc>
          <w:tcPr>
            <w:tcW w:w="453" w:type="dxa"/>
            <w:tcMar>
              <w:top w:w="50" w:type="dxa"/>
              <w:left w:w="100" w:type="dxa"/>
            </w:tcMar>
            <w:vAlign w:val="center"/>
          </w:tcPr>
          <w:p w14:paraId="5A482B61" w14:textId="77777777" w:rsidR="00323729" w:rsidRDefault="00F8312D">
            <w:pPr>
              <w:spacing w:after="0"/>
            </w:pPr>
            <w:r>
              <w:rPr>
                <w:rFonts w:ascii="Times New Roman" w:hAnsi="Times New Roman"/>
                <w:color w:val="000000"/>
                <w:sz w:val="24"/>
              </w:rPr>
              <w:t>58</w:t>
            </w:r>
          </w:p>
        </w:tc>
        <w:tc>
          <w:tcPr>
            <w:tcW w:w="3344" w:type="dxa"/>
            <w:tcMar>
              <w:top w:w="50" w:type="dxa"/>
              <w:left w:w="100" w:type="dxa"/>
            </w:tcMar>
            <w:vAlign w:val="center"/>
          </w:tcPr>
          <w:p w14:paraId="1DB50839" w14:textId="77777777" w:rsidR="00323729" w:rsidRDefault="00F8312D">
            <w:pPr>
              <w:spacing w:after="0"/>
              <w:ind w:left="135"/>
            </w:pPr>
            <w:r w:rsidRPr="00F8312D">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Бианки </w:t>
            </w:r>
            <w:r>
              <w:rPr>
                <w:rFonts w:ascii="Times New Roman" w:hAnsi="Times New Roman"/>
                <w:color w:val="000000"/>
                <w:sz w:val="24"/>
              </w:rPr>
              <w:lastRenderedPageBreak/>
              <w:t>«Музыкант»</w:t>
            </w:r>
          </w:p>
        </w:tc>
        <w:tc>
          <w:tcPr>
            <w:tcW w:w="795" w:type="dxa"/>
            <w:tcMar>
              <w:top w:w="50" w:type="dxa"/>
              <w:left w:w="100" w:type="dxa"/>
            </w:tcMar>
            <w:vAlign w:val="center"/>
          </w:tcPr>
          <w:p w14:paraId="45094055"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EF5DD9D" w14:textId="77777777" w:rsidR="00323729" w:rsidRDefault="00323729">
            <w:pPr>
              <w:spacing w:after="0"/>
              <w:ind w:left="135"/>
              <w:jc w:val="center"/>
            </w:pPr>
          </w:p>
        </w:tc>
        <w:tc>
          <w:tcPr>
            <w:tcW w:w="1590" w:type="dxa"/>
            <w:tcMar>
              <w:top w:w="50" w:type="dxa"/>
              <w:left w:w="100" w:type="dxa"/>
            </w:tcMar>
            <w:vAlign w:val="center"/>
          </w:tcPr>
          <w:p w14:paraId="0943969F" w14:textId="77777777" w:rsidR="00323729" w:rsidRDefault="00323729">
            <w:pPr>
              <w:spacing w:after="0"/>
              <w:ind w:left="135"/>
              <w:jc w:val="center"/>
            </w:pPr>
          </w:p>
        </w:tc>
        <w:tc>
          <w:tcPr>
            <w:tcW w:w="1122" w:type="dxa"/>
            <w:tcMar>
              <w:top w:w="50" w:type="dxa"/>
              <w:left w:w="100" w:type="dxa"/>
            </w:tcMar>
            <w:vAlign w:val="center"/>
          </w:tcPr>
          <w:p w14:paraId="00F6094A" w14:textId="77777777" w:rsidR="00323729" w:rsidRDefault="00323729">
            <w:pPr>
              <w:spacing w:after="0"/>
              <w:ind w:left="135"/>
            </w:pPr>
          </w:p>
        </w:tc>
        <w:tc>
          <w:tcPr>
            <w:tcW w:w="1936" w:type="dxa"/>
            <w:tcMar>
              <w:top w:w="50" w:type="dxa"/>
              <w:left w:w="100" w:type="dxa"/>
            </w:tcMar>
            <w:vAlign w:val="center"/>
          </w:tcPr>
          <w:p w14:paraId="79CEFFD8" w14:textId="77777777" w:rsidR="00323729" w:rsidRDefault="00323729">
            <w:pPr>
              <w:spacing w:after="0"/>
              <w:ind w:left="135"/>
            </w:pPr>
          </w:p>
        </w:tc>
      </w:tr>
      <w:tr w:rsidR="00323729" w14:paraId="25553B29" w14:textId="77777777">
        <w:trPr>
          <w:trHeight w:val="144"/>
          <w:tblCellSpacing w:w="0" w:type="dxa"/>
        </w:trPr>
        <w:tc>
          <w:tcPr>
            <w:tcW w:w="453" w:type="dxa"/>
            <w:tcMar>
              <w:top w:w="50" w:type="dxa"/>
              <w:left w:w="100" w:type="dxa"/>
            </w:tcMar>
            <w:vAlign w:val="center"/>
          </w:tcPr>
          <w:p w14:paraId="6E72F45A" w14:textId="77777777" w:rsidR="00323729" w:rsidRDefault="00F8312D">
            <w:pPr>
              <w:spacing w:after="0"/>
            </w:pPr>
            <w:r>
              <w:rPr>
                <w:rFonts w:ascii="Times New Roman" w:hAnsi="Times New Roman"/>
                <w:color w:val="000000"/>
                <w:sz w:val="24"/>
              </w:rPr>
              <w:t>59</w:t>
            </w:r>
          </w:p>
        </w:tc>
        <w:tc>
          <w:tcPr>
            <w:tcW w:w="3344" w:type="dxa"/>
            <w:tcMar>
              <w:top w:w="50" w:type="dxa"/>
              <w:left w:w="100" w:type="dxa"/>
            </w:tcMar>
            <w:vAlign w:val="center"/>
          </w:tcPr>
          <w:p w14:paraId="4B151A61"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03A1D47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6132F8" w14:textId="77777777" w:rsidR="00323729" w:rsidRDefault="00323729">
            <w:pPr>
              <w:spacing w:after="0"/>
              <w:ind w:left="135"/>
              <w:jc w:val="center"/>
            </w:pPr>
          </w:p>
        </w:tc>
        <w:tc>
          <w:tcPr>
            <w:tcW w:w="1590" w:type="dxa"/>
            <w:tcMar>
              <w:top w:w="50" w:type="dxa"/>
              <w:left w:w="100" w:type="dxa"/>
            </w:tcMar>
            <w:vAlign w:val="center"/>
          </w:tcPr>
          <w:p w14:paraId="15ED4E74" w14:textId="77777777" w:rsidR="00323729" w:rsidRDefault="00323729">
            <w:pPr>
              <w:spacing w:after="0"/>
              <w:ind w:left="135"/>
              <w:jc w:val="center"/>
            </w:pPr>
          </w:p>
        </w:tc>
        <w:tc>
          <w:tcPr>
            <w:tcW w:w="1122" w:type="dxa"/>
            <w:tcMar>
              <w:top w:w="50" w:type="dxa"/>
              <w:left w:w="100" w:type="dxa"/>
            </w:tcMar>
            <w:vAlign w:val="center"/>
          </w:tcPr>
          <w:p w14:paraId="4BE78371" w14:textId="77777777" w:rsidR="00323729" w:rsidRDefault="00323729">
            <w:pPr>
              <w:spacing w:after="0"/>
              <w:ind w:left="135"/>
            </w:pPr>
          </w:p>
        </w:tc>
        <w:tc>
          <w:tcPr>
            <w:tcW w:w="1936" w:type="dxa"/>
            <w:tcMar>
              <w:top w:w="50" w:type="dxa"/>
              <w:left w:w="100" w:type="dxa"/>
            </w:tcMar>
            <w:vAlign w:val="center"/>
          </w:tcPr>
          <w:p w14:paraId="0BAA74F3" w14:textId="77777777" w:rsidR="00323729" w:rsidRDefault="00323729">
            <w:pPr>
              <w:spacing w:after="0"/>
              <w:ind w:left="135"/>
            </w:pPr>
          </w:p>
        </w:tc>
      </w:tr>
      <w:tr w:rsidR="00323729" w14:paraId="27D226D8" w14:textId="77777777">
        <w:trPr>
          <w:trHeight w:val="144"/>
          <w:tblCellSpacing w:w="0" w:type="dxa"/>
        </w:trPr>
        <w:tc>
          <w:tcPr>
            <w:tcW w:w="453" w:type="dxa"/>
            <w:tcMar>
              <w:top w:w="50" w:type="dxa"/>
              <w:left w:w="100" w:type="dxa"/>
            </w:tcMar>
            <w:vAlign w:val="center"/>
          </w:tcPr>
          <w:p w14:paraId="51CB662A" w14:textId="77777777" w:rsidR="00323729" w:rsidRDefault="00F8312D">
            <w:pPr>
              <w:spacing w:after="0"/>
            </w:pPr>
            <w:r>
              <w:rPr>
                <w:rFonts w:ascii="Times New Roman" w:hAnsi="Times New Roman"/>
                <w:color w:val="000000"/>
                <w:sz w:val="24"/>
              </w:rPr>
              <w:t>60</w:t>
            </w:r>
          </w:p>
        </w:tc>
        <w:tc>
          <w:tcPr>
            <w:tcW w:w="3344" w:type="dxa"/>
            <w:tcMar>
              <w:top w:w="50" w:type="dxa"/>
              <w:left w:w="100" w:type="dxa"/>
            </w:tcMar>
            <w:vAlign w:val="center"/>
          </w:tcPr>
          <w:p w14:paraId="031B4409"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14:paraId="480DBA8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B99BCB"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89AA7EA" w14:textId="77777777" w:rsidR="00323729" w:rsidRDefault="00323729">
            <w:pPr>
              <w:spacing w:after="0"/>
              <w:ind w:left="135"/>
              <w:jc w:val="center"/>
            </w:pPr>
          </w:p>
        </w:tc>
        <w:tc>
          <w:tcPr>
            <w:tcW w:w="1122" w:type="dxa"/>
            <w:tcMar>
              <w:top w:w="50" w:type="dxa"/>
              <w:left w:w="100" w:type="dxa"/>
            </w:tcMar>
            <w:vAlign w:val="center"/>
          </w:tcPr>
          <w:p w14:paraId="4028AECC" w14:textId="77777777" w:rsidR="00323729" w:rsidRDefault="00323729">
            <w:pPr>
              <w:spacing w:after="0"/>
              <w:ind w:left="135"/>
            </w:pPr>
          </w:p>
        </w:tc>
        <w:tc>
          <w:tcPr>
            <w:tcW w:w="1936" w:type="dxa"/>
            <w:tcMar>
              <w:top w:w="50" w:type="dxa"/>
              <w:left w:w="100" w:type="dxa"/>
            </w:tcMar>
            <w:vAlign w:val="center"/>
          </w:tcPr>
          <w:p w14:paraId="73C6AC6F" w14:textId="77777777" w:rsidR="00323729" w:rsidRDefault="00323729">
            <w:pPr>
              <w:spacing w:after="0"/>
              <w:ind w:left="135"/>
            </w:pPr>
          </w:p>
        </w:tc>
      </w:tr>
      <w:tr w:rsidR="00323729" w14:paraId="65E8CB1A" w14:textId="77777777">
        <w:trPr>
          <w:trHeight w:val="144"/>
          <w:tblCellSpacing w:w="0" w:type="dxa"/>
        </w:trPr>
        <w:tc>
          <w:tcPr>
            <w:tcW w:w="453" w:type="dxa"/>
            <w:tcMar>
              <w:top w:w="50" w:type="dxa"/>
              <w:left w:w="100" w:type="dxa"/>
            </w:tcMar>
            <w:vAlign w:val="center"/>
          </w:tcPr>
          <w:p w14:paraId="44290482" w14:textId="77777777" w:rsidR="00323729" w:rsidRDefault="00F8312D">
            <w:pPr>
              <w:spacing w:after="0"/>
            </w:pPr>
            <w:r>
              <w:rPr>
                <w:rFonts w:ascii="Times New Roman" w:hAnsi="Times New Roman"/>
                <w:color w:val="000000"/>
                <w:sz w:val="24"/>
              </w:rPr>
              <w:t>61</w:t>
            </w:r>
          </w:p>
        </w:tc>
        <w:tc>
          <w:tcPr>
            <w:tcW w:w="3344" w:type="dxa"/>
            <w:tcMar>
              <w:top w:w="50" w:type="dxa"/>
              <w:left w:w="100" w:type="dxa"/>
            </w:tcMar>
            <w:vAlign w:val="center"/>
          </w:tcPr>
          <w:p w14:paraId="749ED979"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0D09E68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DD8E5A" w14:textId="77777777" w:rsidR="00323729" w:rsidRDefault="00323729">
            <w:pPr>
              <w:spacing w:after="0"/>
              <w:ind w:left="135"/>
              <w:jc w:val="center"/>
            </w:pPr>
          </w:p>
        </w:tc>
        <w:tc>
          <w:tcPr>
            <w:tcW w:w="1590" w:type="dxa"/>
            <w:tcMar>
              <w:top w:w="50" w:type="dxa"/>
              <w:left w:w="100" w:type="dxa"/>
            </w:tcMar>
            <w:vAlign w:val="center"/>
          </w:tcPr>
          <w:p w14:paraId="01AAED36" w14:textId="77777777" w:rsidR="00323729" w:rsidRDefault="00323729">
            <w:pPr>
              <w:spacing w:after="0"/>
              <w:ind w:left="135"/>
              <w:jc w:val="center"/>
            </w:pPr>
          </w:p>
        </w:tc>
        <w:tc>
          <w:tcPr>
            <w:tcW w:w="1122" w:type="dxa"/>
            <w:tcMar>
              <w:top w:w="50" w:type="dxa"/>
              <w:left w:w="100" w:type="dxa"/>
            </w:tcMar>
            <w:vAlign w:val="center"/>
          </w:tcPr>
          <w:p w14:paraId="155AF448" w14:textId="77777777" w:rsidR="00323729" w:rsidRDefault="00323729">
            <w:pPr>
              <w:spacing w:after="0"/>
              <w:ind w:left="135"/>
            </w:pPr>
          </w:p>
        </w:tc>
        <w:tc>
          <w:tcPr>
            <w:tcW w:w="1936" w:type="dxa"/>
            <w:tcMar>
              <w:top w:w="50" w:type="dxa"/>
              <w:left w:w="100" w:type="dxa"/>
            </w:tcMar>
            <w:vAlign w:val="center"/>
          </w:tcPr>
          <w:p w14:paraId="5D5A2275" w14:textId="77777777" w:rsidR="00323729" w:rsidRDefault="00323729">
            <w:pPr>
              <w:spacing w:after="0"/>
              <w:ind w:left="135"/>
            </w:pPr>
          </w:p>
        </w:tc>
      </w:tr>
      <w:tr w:rsidR="00323729" w14:paraId="46684DF1" w14:textId="77777777">
        <w:trPr>
          <w:trHeight w:val="144"/>
          <w:tblCellSpacing w:w="0" w:type="dxa"/>
        </w:trPr>
        <w:tc>
          <w:tcPr>
            <w:tcW w:w="453" w:type="dxa"/>
            <w:tcMar>
              <w:top w:w="50" w:type="dxa"/>
              <w:left w:w="100" w:type="dxa"/>
            </w:tcMar>
            <w:vAlign w:val="center"/>
          </w:tcPr>
          <w:p w14:paraId="2EC4942A" w14:textId="77777777" w:rsidR="00323729" w:rsidRDefault="00F8312D">
            <w:pPr>
              <w:spacing w:after="0"/>
            </w:pPr>
            <w:r>
              <w:rPr>
                <w:rFonts w:ascii="Times New Roman" w:hAnsi="Times New Roman"/>
                <w:color w:val="000000"/>
                <w:sz w:val="24"/>
              </w:rPr>
              <w:t>62</w:t>
            </w:r>
          </w:p>
        </w:tc>
        <w:tc>
          <w:tcPr>
            <w:tcW w:w="3344" w:type="dxa"/>
            <w:tcMar>
              <w:top w:w="50" w:type="dxa"/>
              <w:left w:w="100" w:type="dxa"/>
            </w:tcMar>
            <w:vAlign w:val="center"/>
          </w:tcPr>
          <w:p w14:paraId="4674E26E" w14:textId="77777777" w:rsidR="00323729" w:rsidRPr="00F8312D" w:rsidRDefault="00F8312D">
            <w:pPr>
              <w:spacing w:after="0"/>
              <w:ind w:left="135"/>
              <w:rPr>
                <w:lang w:val="ru-RU"/>
              </w:rPr>
            </w:pPr>
            <w:r w:rsidRPr="00F8312D">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14:paraId="0D1F614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E3363D" w14:textId="77777777" w:rsidR="00323729" w:rsidRDefault="00323729">
            <w:pPr>
              <w:spacing w:after="0"/>
              <w:ind w:left="135"/>
              <w:jc w:val="center"/>
            </w:pPr>
          </w:p>
        </w:tc>
        <w:tc>
          <w:tcPr>
            <w:tcW w:w="1590" w:type="dxa"/>
            <w:tcMar>
              <w:top w:w="50" w:type="dxa"/>
              <w:left w:w="100" w:type="dxa"/>
            </w:tcMar>
            <w:vAlign w:val="center"/>
          </w:tcPr>
          <w:p w14:paraId="32A46F0B" w14:textId="77777777" w:rsidR="00323729" w:rsidRDefault="00323729">
            <w:pPr>
              <w:spacing w:after="0"/>
              <w:ind w:left="135"/>
              <w:jc w:val="center"/>
            </w:pPr>
          </w:p>
        </w:tc>
        <w:tc>
          <w:tcPr>
            <w:tcW w:w="1122" w:type="dxa"/>
            <w:tcMar>
              <w:top w:w="50" w:type="dxa"/>
              <w:left w:w="100" w:type="dxa"/>
            </w:tcMar>
            <w:vAlign w:val="center"/>
          </w:tcPr>
          <w:p w14:paraId="6944CB44" w14:textId="77777777" w:rsidR="00323729" w:rsidRDefault="00323729">
            <w:pPr>
              <w:spacing w:after="0"/>
              <w:ind w:left="135"/>
            </w:pPr>
          </w:p>
        </w:tc>
        <w:tc>
          <w:tcPr>
            <w:tcW w:w="1936" w:type="dxa"/>
            <w:tcMar>
              <w:top w:w="50" w:type="dxa"/>
              <w:left w:w="100" w:type="dxa"/>
            </w:tcMar>
            <w:vAlign w:val="center"/>
          </w:tcPr>
          <w:p w14:paraId="0F36DA7B" w14:textId="77777777" w:rsidR="00323729" w:rsidRDefault="00323729">
            <w:pPr>
              <w:spacing w:after="0"/>
              <w:ind w:left="135"/>
            </w:pPr>
          </w:p>
        </w:tc>
      </w:tr>
      <w:tr w:rsidR="00323729" w14:paraId="19B9F090" w14:textId="77777777">
        <w:trPr>
          <w:trHeight w:val="144"/>
          <w:tblCellSpacing w:w="0" w:type="dxa"/>
        </w:trPr>
        <w:tc>
          <w:tcPr>
            <w:tcW w:w="453" w:type="dxa"/>
            <w:tcMar>
              <w:top w:w="50" w:type="dxa"/>
              <w:left w:w="100" w:type="dxa"/>
            </w:tcMar>
            <w:vAlign w:val="center"/>
          </w:tcPr>
          <w:p w14:paraId="2A82E54D" w14:textId="77777777" w:rsidR="00323729" w:rsidRDefault="00F8312D">
            <w:pPr>
              <w:spacing w:after="0"/>
            </w:pPr>
            <w:r>
              <w:rPr>
                <w:rFonts w:ascii="Times New Roman" w:hAnsi="Times New Roman"/>
                <w:color w:val="000000"/>
                <w:sz w:val="24"/>
              </w:rPr>
              <w:t>63</w:t>
            </w:r>
          </w:p>
        </w:tc>
        <w:tc>
          <w:tcPr>
            <w:tcW w:w="3344" w:type="dxa"/>
            <w:tcMar>
              <w:top w:w="50" w:type="dxa"/>
              <w:left w:w="100" w:type="dxa"/>
            </w:tcMar>
            <w:vAlign w:val="center"/>
          </w:tcPr>
          <w:p w14:paraId="7AA39123" w14:textId="77777777" w:rsidR="00323729" w:rsidRDefault="00F8312D">
            <w:pPr>
              <w:spacing w:after="0"/>
              <w:ind w:left="135"/>
            </w:pPr>
            <w:r w:rsidRPr="00F8312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14:paraId="7003E792"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D7AF9E" w14:textId="77777777" w:rsidR="00323729" w:rsidRDefault="00323729">
            <w:pPr>
              <w:spacing w:after="0"/>
              <w:ind w:left="135"/>
              <w:jc w:val="center"/>
            </w:pPr>
          </w:p>
        </w:tc>
        <w:tc>
          <w:tcPr>
            <w:tcW w:w="1590" w:type="dxa"/>
            <w:tcMar>
              <w:top w:w="50" w:type="dxa"/>
              <w:left w:w="100" w:type="dxa"/>
            </w:tcMar>
            <w:vAlign w:val="center"/>
          </w:tcPr>
          <w:p w14:paraId="4D7929AC" w14:textId="77777777" w:rsidR="00323729" w:rsidRDefault="00323729">
            <w:pPr>
              <w:spacing w:after="0"/>
              <w:ind w:left="135"/>
              <w:jc w:val="center"/>
            </w:pPr>
          </w:p>
        </w:tc>
        <w:tc>
          <w:tcPr>
            <w:tcW w:w="1122" w:type="dxa"/>
            <w:tcMar>
              <w:top w:w="50" w:type="dxa"/>
              <w:left w:w="100" w:type="dxa"/>
            </w:tcMar>
            <w:vAlign w:val="center"/>
          </w:tcPr>
          <w:p w14:paraId="3C408D31" w14:textId="77777777" w:rsidR="00323729" w:rsidRDefault="00323729">
            <w:pPr>
              <w:spacing w:after="0"/>
              <w:ind w:left="135"/>
            </w:pPr>
          </w:p>
        </w:tc>
        <w:tc>
          <w:tcPr>
            <w:tcW w:w="1936" w:type="dxa"/>
            <w:tcMar>
              <w:top w:w="50" w:type="dxa"/>
              <w:left w:w="100" w:type="dxa"/>
            </w:tcMar>
            <w:vAlign w:val="center"/>
          </w:tcPr>
          <w:p w14:paraId="1375653F" w14:textId="77777777" w:rsidR="00323729" w:rsidRDefault="00323729">
            <w:pPr>
              <w:spacing w:after="0"/>
              <w:ind w:left="135"/>
            </w:pPr>
          </w:p>
        </w:tc>
      </w:tr>
      <w:tr w:rsidR="00323729" w14:paraId="63FF4486" w14:textId="77777777">
        <w:trPr>
          <w:trHeight w:val="144"/>
          <w:tblCellSpacing w:w="0" w:type="dxa"/>
        </w:trPr>
        <w:tc>
          <w:tcPr>
            <w:tcW w:w="453" w:type="dxa"/>
            <w:tcMar>
              <w:top w:w="50" w:type="dxa"/>
              <w:left w:w="100" w:type="dxa"/>
            </w:tcMar>
            <w:vAlign w:val="center"/>
          </w:tcPr>
          <w:p w14:paraId="0D4E9384" w14:textId="77777777" w:rsidR="00323729" w:rsidRDefault="00F8312D">
            <w:pPr>
              <w:spacing w:after="0"/>
            </w:pPr>
            <w:r>
              <w:rPr>
                <w:rFonts w:ascii="Times New Roman" w:hAnsi="Times New Roman"/>
                <w:color w:val="000000"/>
                <w:sz w:val="24"/>
              </w:rPr>
              <w:t>64</w:t>
            </w:r>
          </w:p>
        </w:tc>
        <w:tc>
          <w:tcPr>
            <w:tcW w:w="3344" w:type="dxa"/>
            <w:tcMar>
              <w:top w:w="50" w:type="dxa"/>
              <w:left w:w="100" w:type="dxa"/>
            </w:tcMar>
            <w:vAlign w:val="center"/>
          </w:tcPr>
          <w:p w14:paraId="1A7DE235"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14:paraId="6A5BC80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154D91" w14:textId="77777777" w:rsidR="00323729" w:rsidRDefault="00323729">
            <w:pPr>
              <w:spacing w:after="0"/>
              <w:ind w:left="135"/>
              <w:jc w:val="center"/>
            </w:pPr>
          </w:p>
        </w:tc>
        <w:tc>
          <w:tcPr>
            <w:tcW w:w="1590" w:type="dxa"/>
            <w:tcMar>
              <w:top w:w="50" w:type="dxa"/>
              <w:left w:w="100" w:type="dxa"/>
            </w:tcMar>
            <w:vAlign w:val="center"/>
          </w:tcPr>
          <w:p w14:paraId="724DA723" w14:textId="77777777" w:rsidR="00323729" w:rsidRDefault="00323729">
            <w:pPr>
              <w:spacing w:after="0"/>
              <w:ind w:left="135"/>
              <w:jc w:val="center"/>
            </w:pPr>
          </w:p>
        </w:tc>
        <w:tc>
          <w:tcPr>
            <w:tcW w:w="1122" w:type="dxa"/>
            <w:tcMar>
              <w:top w:w="50" w:type="dxa"/>
              <w:left w:w="100" w:type="dxa"/>
            </w:tcMar>
            <w:vAlign w:val="center"/>
          </w:tcPr>
          <w:p w14:paraId="2811E666" w14:textId="77777777" w:rsidR="00323729" w:rsidRDefault="00323729">
            <w:pPr>
              <w:spacing w:after="0"/>
              <w:ind w:left="135"/>
            </w:pPr>
          </w:p>
        </w:tc>
        <w:tc>
          <w:tcPr>
            <w:tcW w:w="1936" w:type="dxa"/>
            <w:tcMar>
              <w:top w:w="50" w:type="dxa"/>
              <w:left w:w="100" w:type="dxa"/>
            </w:tcMar>
            <w:vAlign w:val="center"/>
          </w:tcPr>
          <w:p w14:paraId="51C0941F" w14:textId="77777777" w:rsidR="00323729" w:rsidRDefault="00323729">
            <w:pPr>
              <w:spacing w:after="0"/>
              <w:ind w:left="135"/>
            </w:pPr>
          </w:p>
        </w:tc>
      </w:tr>
      <w:tr w:rsidR="00323729" w14:paraId="01BF5616" w14:textId="77777777">
        <w:trPr>
          <w:trHeight w:val="144"/>
          <w:tblCellSpacing w:w="0" w:type="dxa"/>
        </w:trPr>
        <w:tc>
          <w:tcPr>
            <w:tcW w:w="453" w:type="dxa"/>
            <w:tcMar>
              <w:top w:w="50" w:type="dxa"/>
              <w:left w:w="100" w:type="dxa"/>
            </w:tcMar>
            <w:vAlign w:val="center"/>
          </w:tcPr>
          <w:p w14:paraId="52F4ABA9" w14:textId="77777777" w:rsidR="00323729" w:rsidRDefault="00F8312D">
            <w:pPr>
              <w:spacing w:after="0"/>
            </w:pPr>
            <w:r>
              <w:rPr>
                <w:rFonts w:ascii="Times New Roman" w:hAnsi="Times New Roman"/>
                <w:color w:val="000000"/>
                <w:sz w:val="24"/>
              </w:rPr>
              <w:t>65</w:t>
            </w:r>
          </w:p>
        </w:tc>
        <w:tc>
          <w:tcPr>
            <w:tcW w:w="3344" w:type="dxa"/>
            <w:tcMar>
              <w:top w:w="50" w:type="dxa"/>
              <w:left w:w="100" w:type="dxa"/>
            </w:tcMar>
            <w:vAlign w:val="center"/>
          </w:tcPr>
          <w:p w14:paraId="0F6A4A37" w14:textId="77777777" w:rsidR="00323729" w:rsidRPr="00F8312D" w:rsidRDefault="00F8312D">
            <w:pPr>
              <w:spacing w:after="0"/>
              <w:ind w:left="135"/>
              <w:rPr>
                <w:lang w:val="ru-RU"/>
              </w:rPr>
            </w:pPr>
            <w:r w:rsidRPr="00F8312D">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14:paraId="7BADCEF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E988EF" w14:textId="77777777" w:rsidR="00323729" w:rsidRDefault="00323729">
            <w:pPr>
              <w:spacing w:after="0"/>
              <w:ind w:left="135"/>
              <w:jc w:val="center"/>
            </w:pPr>
          </w:p>
        </w:tc>
        <w:tc>
          <w:tcPr>
            <w:tcW w:w="1590" w:type="dxa"/>
            <w:tcMar>
              <w:top w:w="50" w:type="dxa"/>
              <w:left w:w="100" w:type="dxa"/>
            </w:tcMar>
            <w:vAlign w:val="center"/>
          </w:tcPr>
          <w:p w14:paraId="7B372372" w14:textId="77777777" w:rsidR="00323729" w:rsidRDefault="00323729">
            <w:pPr>
              <w:spacing w:after="0"/>
              <w:ind w:left="135"/>
              <w:jc w:val="center"/>
            </w:pPr>
          </w:p>
        </w:tc>
        <w:tc>
          <w:tcPr>
            <w:tcW w:w="1122" w:type="dxa"/>
            <w:tcMar>
              <w:top w:w="50" w:type="dxa"/>
              <w:left w:w="100" w:type="dxa"/>
            </w:tcMar>
            <w:vAlign w:val="center"/>
          </w:tcPr>
          <w:p w14:paraId="0D57B877" w14:textId="77777777" w:rsidR="00323729" w:rsidRDefault="00323729">
            <w:pPr>
              <w:spacing w:after="0"/>
              <w:ind w:left="135"/>
            </w:pPr>
          </w:p>
        </w:tc>
        <w:tc>
          <w:tcPr>
            <w:tcW w:w="1936" w:type="dxa"/>
            <w:tcMar>
              <w:top w:w="50" w:type="dxa"/>
              <w:left w:w="100" w:type="dxa"/>
            </w:tcMar>
            <w:vAlign w:val="center"/>
          </w:tcPr>
          <w:p w14:paraId="794C5E01" w14:textId="77777777" w:rsidR="00323729" w:rsidRDefault="00323729">
            <w:pPr>
              <w:spacing w:after="0"/>
              <w:ind w:left="135"/>
            </w:pPr>
          </w:p>
        </w:tc>
      </w:tr>
      <w:tr w:rsidR="00323729" w14:paraId="1C34DA11" w14:textId="77777777">
        <w:trPr>
          <w:trHeight w:val="144"/>
          <w:tblCellSpacing w:w="0" w:type="dxa"/>
        </w:trPr>
        <w:tc>
          <w:tcPr>
            <w:tcW w:w="453" w:type="dxa"/>
            <w:tcMar>
              <w:top w:w="50" w:type="dxa"/>
              <w:left w:w="100" w:type="dxa"/>
            </w:tcMar>
            <w:vAlign w:val="center"/>
          </w:tcPr>
          <w:p w14:paraId="24563813" w14:textId="77777777" w:rsidR="00323729" w:rsidRDefault="00F8312D">
            <w:pPr>
              <w:spacing w:after="0"/>
            </w:pPr>
            <w:r>
              <w:rPr>
                <w:rFonts w:ascii="Times New Roman" w:hAnsi="Times New Roman"/>
                <w:color w:val="000000"/>
                <w:sz w:val="24"/>
              </w:rPr>
              <w:t>66</w:t>
            </w:r>
          </w:p>
        </w:tc>
        <w:tc>
          <w:tcPr>
            <w:tcW w:w="3344" w:type="dxa"/>
            <w:tcMar>
              <w:top w:w="50" w:type="dxa"/>
              <w:left w:w="100" w:type="dxa"/>
            </w:tcMar>
            <w:vAlign w:val="center"/>
          </w:tcPr>
          <w:p w14:paraId="1AB1FF9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Описание игр и зимних забав детей. Произведения по выбору, например, </w:t>
            </w:r>
            <w:r w:rsidRPr="00F8312D">
              <w:rPr>
                <w:rFonts w:ascii="Times New Roman" w:hAnsi="Times New Roman"/>
                <w:color w:val="000000"/>
                <w:sz w:val="24"/>
                <w:lang w:val="ru-RU"/>
              </w:rPr>
              <w:lastRenderedPageBreak/>
              <w:t>И.З. Суриков «Детство»</w:t>
            </w:r>
          </w:p>
        </w:tc>
        <w:tc>
          <w:tcPr>
            <w:tcW w:w="795" w:type="dxa"/>
            <w:tcMar>
              <w:top w:w="50" w:type="dxa"/>
              <w:left w:w="100" w:type="dxa"/>
            </w:tcMar>
            <w:vAlign w:val="center"/>
          </w:tcPr>
          <w:p w14:paraId="39A6B6F8"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BC618A4" w14:textId="77777777" w:rsidR="00323729" w:rsidRDefault="00323729">
            <w:pPr>
              <w:spacing w:after="0"/>
              <w:ind w:left="135"/>
              <w:jc w:val="center"/>
            </w:pPr>
          </w:p>
        </w:tc>
        <w:tc>
          <w:tcPr>
            <w:tcW w:w="1590" w:type="dxa"/>
            <w:tcMar>
              <w:top w:w="50" w:type="dxa"/>
              <w:left w:w="100" w:type="dxa"/>
            </w:tcMar>
            <w:vAlign w:val="center"/>
          </w:tcPr>
          <w:p w14:paraId="09AC2F89" w14:textId="77777777" w:rsidR="00323729" w:rsidRDefault="00323729">
            <w:pPr>
              <w:spacing w:after="0"/>
              <w:ind w:left="135"/>
              <w:jc w:val="center"/>
            </w:pPr>
          </w:p>
        </w:tc>
        <w:tc>
          <w:tcPr>
            <w:tcW w:w="1122" w:type="dxa"/>
            <w:tcMar>
              <w:top w:w="50" w:type="dxa"/>
              <w:left w:w="100" w:type="dxa"/>
            </w:tcMar>
            <w:vAlign w:val="center"/>
          </w:tcPr>
          <w:p w14:paraId="2DA85A16" w14:textId="77777777" w:rsidR="00323729" w:rsidRDefault="00323729">
            <w:pPr>
              <w:spacing w:after="0"/>
              <w:ind w:left="135"/>
            </w:pPr>
          </w:p>
        </w:tc>
        <w:tc>
          <w:tcPr>
            <w:tcW w:w="1936" w:type="dxa"/>
            <w:tcMar>
              <w:top w:w="50" w:type="dxa"/>
              <w:left w:w="100" w:type="dxa"/>
            </w:tcMar>
            <w:vAlign w:val="center"/>
          </w:tcPr>
          <w:p w14:paraId="2E94C420" w14:textId="77777777" w:rsidR="00323729" w:rsidRDefault="00323729">
            <w:pPr>
              <w:spacing w:after="0"/>
              <w:ind w:left="135"/>
            </w:pPr>
          </w:p>
        </w:tc>
      </w:tr>
      <w:tr w:rsidR="00323729" w14:paraId="090A1EA7" w14:textId="77777777">
        <w:trPr>
          <w:trHeight w:val="144"/>
          <w:tblCellSpacing w:w="0" w:type="dxa"/>
        </w:trPr>
        <w:tc>
          <w:tcPr>
            <w:tcW w:w="453" w:type="dxa"/>
            <w:tcMar>
              <w:top w:w="50" w:type="dxa"/>
              <w:left w:w="100" w:type="dxa"/>
            </w:tcMar>
            <w:vAlign w:val="center"/>
          </w:tcPr>
          <w:p w14:paraId="329E7ADE" w14:textId="77777777" w:rsidR="00323729" w:rsidRDefault="00F8312D">
            <w:pPr>
              <w:spacing w:after="0"/>
            </w:pPr>
            <w:r>
              <w:rPr>
                <w:rFonts w:ascii="Times New Roman" w:hAnsi="Times New Roman"/>
                <w:color w:val="000000"/>
                <w:sz w:val="24"/>
              </w:rPr>
              <w:t>67</w:t>
            </w:r>
          </w:p>
        </w:tc>
        <w:tc>
          <w:tcPr>
            <w:tcW w:w="3344" w:type="dxa"/>
            <w:tcMar>
              <w:top w:w="50" w:type="dxa"/>
              <w:left w:w="100" w:type="dxa"/>
            </w:tcMar>
            <w:vAlign w:val="center"/>
          </w:tcPr>
          <w:p w14:paraId="04DC7570" w14:textId="77777777" w:rsidR="00323729" w:rsidRPr="00F8312D" w:rsidRDefault="00F8312D">
            <w:pPr>
              <w:spacing w:after="0"/>
              <w:ind w:left="135"/>
              <w:rPr>
                <w:lang w:val="ru-RU"/>
              </w:rPr>
            </w:pPr>
            <w:r w:rsidRPr="00F8312D">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1891F48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5F74CE" w14:textId="77777777" w:rsidR="00323729" w:rsidRDefault="00323729">
            <w:pPr>
              <w:spacing w:after="0"/>
              <w:ind w:left="135"/>
              <w:jc w:val="center"/>
            </w:pPr>
          </w:p>
        </w:tc>
        <w:tc>
          <w:tcPr>
            <w:tcW w:w="1590" w:type="dxa"/>
            <w:tcMar>
              <w:top w:w="50" w:type="dxa"/>
              <w:left w:w="100" w:type="dxa"/>
            </w:tcMar>
            <w:vAlign w:val="center"/>
          </w:tcPr>
          <w:p w14:paraId="1310C36D" w14:textId="77777777" w:rsidR="00323729" w:rsidRDefault="00323729">
            <w:pPr>
              <w:spacing w:after="0"/>
              <w:ind w:left="135"/>
              <w:jc w:val="center"/>
            </w:pPr>
          </w:p>
        </w:tc>
        <w:tc>
          <w:tcPr>
            <w:tcW w:w="1122" w:type="dxa"/>
            <w:tcMar>
              <w:top w:w="50" w:type="dxa"/>
              <w:left w:w="100" w:type="dxa"/>
            </w:tcMar>
            <w:vAlign w:val="center"/>
          </w:tcPr>
          <w:p w14:paraId="0525F61B" w14:textId="77777777" w:rsidR="00323729" w:rsidRDefault="00323729">
            <w:pPr>
              <w:spacing w:after="0"/>
              <w:ind w:left="135"/>
            </w:pPr>
          </w:p>
        </w:tc>
        <w:tc>
          <w:tcPr>
            <w:tcW w:w="1936" w:type="dxa"/>
            <w:tcMar>
              <w:top w:w="50" w:type="dxa"/>
              <w:left w:w="100" w:type="dxa"/>
            </w:tcMar>
            <w:vAlign w:val="center"/>
          </w:tcPr>
          <w:p w14:paraId="1C5F248E" w14:textId="77777777" w:rsidR="00323729" w:rsidRDefault="00323729">
            <w:pPr>
              <w:spacing w:after="0"/>
              <w:ind w:left="135"/>
            </w:pPr>
          </w:p>
        </w:tc>
      </w:tr>
      <w:tr w:rsidR="00323729" w14:paraId="06A2A1B0" w14:textId="77777777">
        <w:trPr>
          <w:trHeight w:val="144"/>
          <w:tblCellSpacing w:w="0" w:type="dxa"/>
        </w:trPr>
        <w:tc>
          <w:tcPr>
            <w:tcW w:w="453" w:type="dxa"/>
            <w:tcMar>
              <w:top w:w="50" w:type="dxa"/>
              <w:left w:w="100" w:type="dxa"/>
            </w:tcMar>
            <w:vAlign w:val="center"/>
          </w:tcPr>
          <w:p w14:paraId="64468F95" w14:textId="77777777" w:rsidR="00323729" w:rsidRDefault="00F8312D">
            <w:pPr>
              <w:spacing w:after="0"/>
            </w:pPr>
            <w:r>
              <w:rPr>
                <w:rFonts w:ascii="Times New Roman" w:hAnsi="Times New Roman"/>
                <w:color w:val="000000"/>
                <w:sz w:val="24"/>
              </w:rPr>
              <w:t>68</w:t>
            </w:r>
          </w:p>
        </w:tc>
        <w:tc>
          <w:tcPr>
            <w:tcW w:w="3344" w:type="dxa"/>
            <w:tcMar>
              <w:top w:w="50" w:type="dxa"/>
              <w:left w:w="100" w:type="dxa"/>
            </w:tcMar>
            <w:vAlign w:val="center"/>
          </w:tcPr>
          <w:p w14:paraId="01FF39B3" w14:textId="77777777" w:rsidR="00323729" w:rsidRPr="00F8312D" w:rsidRDefault="00F8312D">
            <w:pPr>
              <w:spacing w:after="0"/>
              <w:ind w:left="135"/>
              <w:rPr>
                <w:lang w:val="ru-RU"/>
              </w:rPr>
            </w:pPr>
            <w:r w:rsidRPr="00F8312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3755311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490783" w14:textId="77777777" w:rsidR="00323729" w:rsidRDefault="00323729">
            <w:pPr>
              <w:spacing w:after="0"/>
              <w:ind w:left="135"/>
              <w:jc w:val="center"/>
            </w:pPr>
          </w:p>
        </w:tc>
        <w:tc>
          <w:tcPr>
            <w:tcW w:w="1590" w:type="dxa"/>
            <w:tcMar>
              <w:top w:w="50" w:type="dxa"/>
              <w:left w:w="100" w:type="dxa"/>
            </w:tcMar>
            <w:vAlign w:val="center"/>
          </w:tcPr>
          <w:p w14:paraId="3EB21A5C" w14:textId="77777777" w:rsidR="00323729" w:rsidRDefault="00323729">
            <w:pPr>
              <w:spacing w:after="0"/>
              <w:ind w:left="135"/>
              <w:jc w:val="center"/>
            </w:pPr>
          </w:p>
        </w:tc>
        <w:tc>
          <w:tcPr>
            <w:tcW w:w="1122" w:type="dxa"/>
            <w:tcMar>
              <w:top w:w="50" w:type="dxa"/>
              <w:left w:w="100" w:type="dxa"/>
            </w:tcMar>
            <w:vAlign w:val="center"/>
          </w:tcPr>
          <w:p w14:paraId="51AA193B" w14:textId="77777777" w:rsidR="00323729" w:rsidRDefault="00323729">
            <w:pPr>
              <w:spacing w:after="0"/>
              <w:ind w:left="135"/>
            </w:pPr>
          </w:p>
        </w:tc>
        <w:tc>
          <w:tcPr>
            <w:tcW w:w="1936" w:type="dxa"/>
            <w:tcMar>
              <w:top w:w="50" w:type="dxa"/>
              <w:left w:w="100" w:type="dxa"/>
            </w:tcMar>
            <w:vAlign w:val="center"/>
          </w:tcPr>
          <w:p w14:paraId="0596D629" w14:textId="77777777" w:rsidR="00323729" w:rsidRDefault="00323729">
            <w:pPr>
              <w:spacing w:after="0"/>
              <w:ind w:left="135"/>
            </w:pPr>
          </w:p>
        </w:tc>
      </w:tr>
      <w:tr w:rsidR="00323729" w14:paraId="6FFE09A4" w14:textId="77777777">
        <w:trPr>
          <w:trHeight w:val="144"/>
          <w:tblCellSpacing w:w="0" w:type="dxa"/>
        </w:trPr>
        <w:tc>
          <w:tcPr>
            <w:tcW w:w="453" w:type="dxa"/>
            <w:tcMar>
              <w:top w:w="50" w:type="dxa"/>
              <w:left w:w="100" w:type="dxa"/>
            </w:tcMar>
            <w:vAlign w:val="center"/>
          </w:tcPr>
          <w:p w14:paraId="282198A8" w14:textId="77777777" w:rsidR="00323729" w:rsidRDefault="00F8312D">
            <w:pPr>
              <w:spacing w:after="0"/>
            </w:pPr>
            <w:r>
              <w:rPr>
                <w:rFonts w:ascii="Times New Roman" w:hAnsi="Times New Roman"/>
                <w:color w:val="000000"/>
                <w:sz w:val="24"/>
              </w:rPr>
              <w:t>69</w:t>
            </w:r>
          </w:p>
        </w:tc>
        <w:tc>
          <w:tcPr>
            <w:tcW w:w="3344" w:type="dxa"/>
            <w:tcMar>
              <w:top w:w="50" w:type="dxa"/>
              <w:left w:w="100" w:type="dxa"/>
            </w:tcMar>
            <w:vAlign w:val="center"/>
          </w:tcPr>
          <w:p w14:paraId="2BEA35F5"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5324B21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D053FA" w14:textId="77777777" w:rsidR="00323729" w:rsidRDefault="00323729">
            <w:pPr>
              <w:spacing w:after="0"/>
              <w:ind w:left="135"/>
              <w:jc w:val="center"/>
            </w:pPr>
          </w:p>
        </w:tc>
        <w:tc>
          <w:tcPr>
            <w:tcW w:w="1590" w:type="dxa"/>
            <w:tcMar>
              <w:top w:w="50" w:type="dxa"/>
              <w:left w:w="100" w:type="dxa"/>
            </w:tcMar>
            <w:vAlign w:val="center"/>
          </w:tcPr>
          <w:p w14:paraId="703265D3" w14:textId="77777777" w:rsidR="00323729" w:rsidRDefault="00323729">
            <w:pPr>
              <w:spacing w:after="0"/>
              <w:ind w:left="135"/>
              <w:jc w:val="center"/>
            </w:pPr>
          </w:p>
        </w:tc>
        <w:tc>
          <w:tcPr>
            <w:tcW w:w="1122" w:type="dxa"/>
            <w:tcMar>
              <w:top w:w="50" w:type="dxa"/>
              <w:left w:w="100" w:type="dxa"/>
            </w:tcMar>
            <w:vAlign w:val="center"/>
          </w:tcPr>
          <w:p w14:paraId="58793ED8" w14:textId="77777777" w:rsidR="00323729" w:rsidRDefault="00323729">
            <w:pPr>
              <w:spacing w:after="0"/>
              <w:ind w:left="135"/>
            </w:pPr>
          </w:p>
        </w:tc>
        <w:tc>
          <w:tcPr>
            <w:tcW w:w="1936" w:type="dxa"/>
            <w:tcMar>
              <w:top w:w="50" w:type="dxa"/>
              <w:left w:w="100" w:type="dxa"/>
            </w:tcMar>
            <w:vAlign w:val="center"/>
          </w:tcPr>
          <w:p w14:paraId="3E6CD396" w14:textId="77777777" w:rsidR="00323729" w:rsidRDefault="00323729">
            <w:pPr>
              <w:spacing w:after="0"/>
              <w:ind w:left="135"/>
            </w:pPr>
          </w:p>
        </w:tc>
      </w:tr>
      <w:tr w:rsidR="00323729" w14:paraId="4532C312" w14:textId="77777777">
        <w:trPr>
          <w:trHeight w:val="144"/>
          <w:tblCellSpacing w:w="0" w:type="dxa"/>
        </w:trPr>
        <w:tc>
          <w:tcPr>
            <w:tcW w:w="453" w:type="dxa"/>
            <w:tcMar>
              <w:top w:w="50" w:type="dxa"/>
              <w:left w:w="100" w:type="dxa"/>
            </w:tcMar>
            <w:vAlign w:val="center"/>
          </w:tcPr>
          <w:p w14:paraId="7FC4C4D9" w14:textId="77777777" w:rsidR="00323729" w:rsidRDefault="00F8312D">
            <w:pPr>
              <w:spacing w:after="0"/>
            </w:pPr>
            <w:r>
              <w:rPr>
                <w:rFonts w:ascii="Times New Roman" w:hAnsi="Times New Roman"/>
                <w:color w:val="000000"/>
                <w:sz w:val="24"/>
              </w:rPr>
              <w:t>70</w:t>
            </w:r>
          </w:p>
        </w:tc>
        <w:tc>
          <w:tcPr>
            <w:tcW w:w="3344" w:type="dxa"/>
            <w:tcMar>
              <w:top w:w="50" w:type="dxa"/>
              <w:left w:w="100" w:type="dxa"/>
            </w:tcMar>
            <w:vAlign w:val="center"/>
          </w:tcPr>
          <w:p w14:paraId="3AC0A4CE" w14:textId="77777777" w:rsidR="00323729" w:rsidRPr="00F8312D" w:rsidRDefault="00F8312D">
            <w:pPr>
              <w:spacing w:after="0"/>
              <w:ind w:left="135"/>
              <w:rPr>
                <w:lang w:val="ru-RU"/>
              </w:rPr>
            </w:pPr>
            <w:r w:rsidRPr="00F8312D">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0B7F42F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37AB55" w14:textId="77777777" w:rsidR="00323729" w:rsidRDefault="00323729">
            <w:pPr>
              <w:spacing w:after="0"/>
              <w:ind w:left="135"/>
              <w:jc w:val="center"/>
            </w:pPr>
          </w:p>
        </w:tc>
        <w:tc>
          <w:tcPr>
            <w:tcW w:w="1590" w:type="dxa"/>
            <w:tcMar>
              <w:top w:w="50" w:type="dxa"/>
              <w:left w:w="100" w:type="dxa"/>
            </w:tcMar>
            <w:vAlign w:val="center"/>
          </w:tcPr>
          <w:p w14:paraId="6EB4B3EB" w14:textId="77777777" w:rsidR="00323729" w:rsidRDefault="00323729">
            <w:pPr>
              <w:spacing w:after="0"/>
              <w:ind w:left="135"/>
              <w:jc w:val="center"/>
            </w:pPr>
          </w:p>
        </w:tc>
        <w:tc>
          <w:tcPr>
            <w:tcW w:w="1122" w:type="dxa"/>
            <w:tcMar>
              <w:top w:w="50" w:type="dxa"/>
              <w:left w:w="100" w:type="dxa"/>
            </w:tcMar>
            <w:vAlign w:val="center"/>
          </w:tcPr>
          <w:p w14:paraId="2567289F" w14:textId="77777777" w:rsidR="00323729" w:rsidRDefault="00323729">
            <w:pPr>
              <w:spacing w:after="0"/>
              <w:ind w:left="135"/>
            </w:pPr>
          </w:p>
        </w:tc>
        <w:tc>
          <w:tcPr>
            <w:tcW w:w="1936" w:type="dxa"/>
            <w:tcMar>
              <w:top w:w="50" w:type="dxa"/>
              <w:left w:w="100" w:type="dxa"/>
            </w:tcMar>
            <w:vAlign w:val="center"/>
          </w:tcPr>
          <w:p w14:paraId="018E251F" w14:textId="77777777" w:rsidR="00323729" w:rsidRDefault="00323729">
            <w:pPr>
              <w:spacing w:after="0"/>
              <w:ind w:left="135"/>
            </w:pPr>
          </w:p>
        </w:tc>
      </w:tr>
      <w:tr w:rsidR="00323729" w14:paraId="468FE3B2" w14:textId="77777777">
        <w:trPr>
          <w:trHeight w:val="144"/>
          <w:tblCellSpacing w:w="0" w:type="dxa"/>
        </w:trPr>
        <w:tc>
          <w:tcPr>
            <w:tcW w:w="453" w:type="dxa"/>
            <w:tcMar>
              <w:top w:w="50" w:type="dxa"/>
              <w:left w:w="100" w:type="dxa"/>
            </w:tcMar>
            <w:vAlign w:val="center"/>
          </w:tcPr>
          <w:p w14:paraId="477254D8" w14:textId="77777777" w:rsidR="00323729" w:rsidRDefault="00F8312D">
            <w:pPr>
              <w:spacing w:after="0"/>
            </w:pPr>
            <w:r>
              <w:rPr>
                <w:rFonts w:ascii="Times New Roman" w:hAnsi="Times New Roman"/>
                <w:color w:val="000000"/>
                <w:sz w:val="24"/>
              </w:rPr>
              <w:t>71</w:t>
            </w:r>
          </w:p>
        </w:tc>
        <w:tc>
          <w:tcPr>
            <w:tcW w:w="3344" w:type="dxa"/>
            <w:tcMar>
              <w:top w:w="50" w:type="dxa"/>
              <w:left w:w="100" w:type="dxa"/>
            </w:tcMar>
            <w:vAlign w:val="center"/>
          </w:tcPr>
          <w:p w14:paraId="082DB678"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14:paraId="5CBDBE7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40766D" w14:textId="77777777" w:rsidR="00323729" w:rsidRDefault="00323729">
            <w:pPr>
              <w:spacing w:after="0"/>
              <w:ind w:left="135"/>
              <w:jc w:val="center"/>
            </w:pPr>
          </w:p>
        </w:tc>
        <w:tc>
          <w:tcPr>
            <w:tcW w:w="1590" w:type="dxa"/>
            <w:tcMar>
              <w:top w:w="50" w:type="dxa"/>
              <w:left w:w="100" w:type="dxa"/>
            </w:tcMar>
            <w:vAlign w:val="center"/>
          </w:tcPr>
          <w:p w14:paraId="220C3154" w14:textId="77777777" w:rsidR="00323729" w:rsidRDefault="00323729">
            <w:pPr>
              <w:spacing w:after="0"/>
              <w:ind w:left="135"/>
              <w:jc w:val="center"/>
            </w:pPr>
          </w:p>
        </w:tc>
        <w:tc>
          <w:tcPr>
            <w:tcW w:w="1122" w:type="dxa"/>
            <w:tcMar>
              <w:top w:w="50" w:type="dxa"/>
              <w:left w:w="100" w:type="dxa"/>
            </w:tcMar>
            <w:vAlign w:val="center"/>
          </w:tcPr>
          <w:p w14:paraId="48CD3590" w14:textId="77777777" w:rsidR="00323729" w:rsidRDefault="00323729">
            <w:pPr>
              <w:spacing w:after="0"/>
              <w:ind w:left="135"/>
            </w:pPr>
          </w:p>
        </w:tc>
        <w:tc>
          <w:tcPr>
            <w:tcW w:w="1936" w:type="dxa"/>
            <w:tcMar>
              <w:top w:w="50" w:type="dxa"/>
              <w:left w:w="100" w:type="dxa"/>
            </w:tcMar>
            <w:vAlign w:val="center"/>
          </w:tcPr>
          <w:p w14:paraId="038CAB2F" w14:textId="77777777" w:rsidR="00323729" w:rsidRDefault="00323729">
            <w:pPr>
              <w:spacing w:after="0"/>
              <w:ind w:left="135"/>
            </w:pPr>
          </w:p>
        </w:tc>
      </w:tr>
      <w:tr w:rsidR="00323729" w14:paraId="183D8D65" w14:textId="77777777">
        <w:trPr>
          <w:trHeight w:val="144"/>
          <w:tblCellSpacing w:w="0" w:type="dxa"/>
        </w:trPr>
        <w:tc>
          <w:tcPr>
            <w:tcW w:w="453" w:type="dxa"/>
            <w:tcMar>
              <w:top w:w="50" w:type="dxa"/>
              <w:left w:w="100" w:type="dxa"/>
            </w:tcMar>
            <w:vAlign w:val="center"/>
          </w:tcPr>
          <w:p w14:paraId="191EF14B" w14:textId="77777777" w:rsidR="00323729" w:rsidRDefault="00F8312D">
            <w:pPr>
              <w:spacing w:after="0"/>
            </w:pPr>
            <w:r>
              <w:rPr>
                <w:rFonts w:ascii="Times New Roman" w:hAnsi="Times New Roman"/>
                <w:color w:val="000000"/>
                <w:sz w:val="24"/>
              </w:rPr>
              <w:t>72</w:t>
            </w:r>
          </w:p>
        </w:tc>
        <w:tc>
          <w:tcPr>
            <w:tcW w:w="3344" w:type="dxa"/>
            <w:tcMar>
              <w:top w:w="50" w:type="dxa"/>
              <w:left w:w="100" w:type="dxa"/>
            </w:tcMar>
            <w:vAlign w:val="center"/>
          </w:tcPr>
          <w:p w14:paraId="531B849D"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61BB67F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90E611" w14:textId="77777777" w:rsidR="00323729" w:rsidRDefault="00323729">
            <w:pPr>
              <w:spacing w:after="0"/>
              <w:ind w:left="135"/>
              <w:jc w:val="center"/>
            </w:pPr>
          </w:p>
        </w:tc>
        <w:tc>
          <w:tcPr>
            <w:tcW w:w="1590" w:type="dxa"/>
            <w:tcMar>
              <w:top w:w="50" w:type="dxa"/>
              <w:left w:w="100" w:type="dxa"/>
            </w:tcMar>
            <w:vAlign w:val="center"/>
          </w:tcPr>
          <w:p w14:paraId="6AD70ADE" w14:textId="77777777" w:rsidR="00323729" w:rsidRDefault="00323729">
            <w:pPr>
              <w:spacing w:after="0"/>
              <w:ind w:left="135"/>
              <w:jc w:val="center"/>
            </w:pPr>
          </w:p>
        </w:tc>
        <w:tc>
          <w:tcPr>
            <w:tcW w:w="1122" w:type="dxa"/>
            <w:tcMar>
              <w:top w:w="50" w:type="dxa"/>
              <w:left w:w="100" w:type="dxa"/>
            </w:tcMar>
            <w:vAlign w:val="center"/>
          </w:tcPr>
          <w:p w14:paraId="56C8C7AE" w14:textId="77777777" w:rsidR="00323729" w:rsidRDefault="00323729">
            <w:pPr>
              <w:spacing w:after="0"/>
              <w:ind w:left="135"/>
            </w:pPr>
          </w:p>
        </w:tc>
        <w:tc>
          <w:tcPr>
            <w:tcW w:w="1936" w:type="dxa"/>
            <w:tcMar>
              <w:top w:w="50" w:type="dxa"/>
              <w:left w:w="100" w:type="dxa"/>
            </w:tcMar>
            <w:vAlign w:val="center"/>
          </w:tcPr>
          <w:p w14:paraId="6FA140BD" w14:textId="77777777" w:rsidR="00323729" w:rsidRDefault="00323729">
            <w:pPr>
              <w:spacing w:after="0"/>
              <w:ind w:left="135"/>
            </w:pPr>
          </w:p>
        </w:tc>
      </w:tr>
      <w:tr w:rsidR="00323729" w14:paraId="16256C18" w14:textId="77777777">
        <w:trPr>
          <w:trHeight w:val="144"/>
          <w:tblCellSpacing w:w="0" w:type="dxa"/>
        </w:trPr>
        <w:tc>
          <w:tcPr>
            <w:tcW w:w="453" w:type="dxa"/>
            <w:tcMar>
              <w:top w:w="50" w:type="dxa"/>
              <w:left w:w="100" w:type="dxa"/>
            </w:tcMar>
            <w:vAlign w:val="center"/>
          </w:tcPr>
          <w:p w14:paraId="0C66238D" w14:textId="77777777" w:rsidR="00323729" w:rsidRDefault="00F8312D">
            <w:pPr>
              <w:spacing w:after="0"/>
            </w:pPr>
            <w:r>
              <w:rPr>
                <w:rFonts w:ascii="Times New Roman" w:hAnsi="Times New Roman"/>
                <w:color w:val="000000"/>
                <w:sz w:val="24"/>
              </w:rPr>
              <w:t>73</w:t>
            </w:r>
          </w:p>
        </w:tc>
        <w:tc>
          <w:tcPr>
            <w:tcW w:w="3344" w:type="dxa"/>
            <w:tcMar>
              <w:top w:w="50" w:type="dxa"/>
              <w:left w:w="100" w:type="dxa"/>
            </w:tcMar>
            <w:vAlign w:val="center"/>
          </w:tcPr>
          <w:p w14:paraId="456E931E"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14:paraId="3E0EB6E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8B5697" w14:textId="77777777" w:rsidR="00323729" w:rsidRDefault="00323729">
            <w:pPr>
              <w:spacing w:after="0"/>
              <w:ind w:left="135"/>
              <w:jc w:val="center"/>
            </w:pPr>
          </w:p>
        </w:tc>
        <w:tc>
          <w:tcPr>
            <w:tcW w:w="1590" w:type="dxa"/>
            <w:tcMar>
              <w:top w:w="50" w:type="dxa"/>
              <w:left w:w="100" w:type="dxa"/>
            </w:tcMar>
            <w:vAlign w:val="center"/>
          </w:tcPr>
          <w:p w14:paraId="5D85D22B" w14:textId="77777777" w:rsidR="00323729" w:rsidRDefault="00323729">
            <w:pPr>
              <w:spacing w:after="0"/>
              <w:ind w:left="135"/>
              <w:jc w:val="center"/>
            </w:pPr>
          </w:p>
        </w:tc>
        <w:tc>
          <w:tcPr>
            <w:tcW w:w="1122" w:type="dxa"/>
            <w:tcMar>
              <w:top w:w="50" w:type="dxa"/>
              <w:left w:w="100" w:type="dxa"/>
            </w:tcMar>
            <w:vAlign w:val="center"/>
          </w:tcPr>
          <w:p w14:paraId="71DCAA5D" w14:textId="77777777" w:rsidR="00323729" w:rsidRDefault="00323729">
            <w:pPr>
              <w:spacing w:after="0"/>
              <w:ind w:left="135"/>
            </w:pPr>
          </w:p>
        </w:tc>
        <w:tc>
          <w:tcPr>
            <w:tcW w:w="1936" w:type="dxa"/>
            <w:tcMar>
              <w:top w:w="50" w:type="dxa"/>
              <w:left w:w="100" w:type="dxa"/>
            </w:tcMar>
            <w:vAlign w:val="center"/>
          </w:tcPr>
          <w:p w14:paraId="39809D75" w14:textId="77777777" w:rsidR="00323729" w:rsidRDefault="00323729">
            <w:pPr>
              <w:spacing w:after="0"/>
              <w:ind w:left="135"/>
            </w:pPr>
          </w:p>
        </w:tc>
      </w:tr>
      <w:tr w:rsidR="00323729" w14:paraId="68A30F5A" w14:textId="77777777">
        <w:trPr>
          <w:trHeight w:val="144"/>
          <w:tblCellSpacing w:w="0" w:type="dxa"/>
        </w:trPr>
        <w:tc>
          <w:tcPr>
            <w:tcW w:w="453" w:type="dxa"/>
            <w:tcMar>
              <w:top w:w="50" w:type="dxa"/>
              <w:left w:w="100" w:type="dxa"/>
            </w:tcMar>
            <w:vAlign w:val="center"/>
          </w:tcPr>
          <w:p w14:paraId="34B09F59" w14:textId="77777777" w:rsidR="00323729" w:rsidRDefault="00F8312D">
            <w:pPr>
              <w:spacing w:after="0"/>
            </w:pPr>
            <w:r>
              <w:rPr>
                <w:rFonts w:ascii="Times New Roman" w:hAnsi="Times New Roman"/>
                <w:color w:val="000000"/>
                <w:sz w:val="24"/>
              </w:rPr>
              <w:t>74</w:t>
            </w:r>
          </w:p>
        </w:tc>
        <w:tc>
          <w:tcPr>
            <w:tcW w:w="3344" w:type="dxa"/>
            <w:tcMar>
              <w:top w:w="50" w:type="dxa"/>
              <w:left w:w="100" w:type="dxa"/>
            </w:tcMar>
            <w:vAlign w:val="center"/>
          </w:tcPr>
          <w:p w14:paraId="76DDEFDF"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3B48365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59C361" w14:textId="77777777" w:rsidR="00323729" w:rsidRDefault="00323729">
            <w:pPr>
              <w:spacing w:after="0"/>
              <w:ind w:left="135"/>
              <w:jc w:val="center"/>
            </w:pPr>
          </w:p>
        </w:tc>
        <w:tc>
          <w:tcPr>
            <w:tcW w:w="1590" w:type="dxa"/>
            <w:tcMar>
              <w:top w:w="50" w:type="dxa"/>
              <w:left w:w="100" w:type="dxa"/>
            </w:tcMar>
            <w:vAlign w:val="center"/>
          </w:tcPr>
          <w:p w14:paraId="7AA95247" w14:textId="77777777" w:rsidR="00323729" w:rsidRDefault="00323729">
            <w:pPr>
              <w:spacing w:after="0"/>
              <w:ind w:left="135"/>
              <w:jc w:val="center"/>
            </w:pPr>
          </w:p>
        </w:tc>
        <w:tc>
          <w:tcPr>
            <w:tcW w:w="1122" w:type="dxa"/>
            <w:tcMar>
              <w:top w:w="50" w:type="dxa"/>
              <w:left w:w="100" w:type="dxa"/>
            </w:tcMar>
            <w:vAlign w:val="center"/>
          </w:tcPr>
          <w:p w14:paraId="4CC6592A" w14:textId="77777777" w:rsidR="00323729" w:rsidRDefault="00323729">
            <w:pPr>
              <w:spacing w:after="0"/>
              <w:ind w:left="135"/>
            </w:pPr>
          </w:p>
        </w:tc>
        <w:tc>
          <w:tcPr>
            <w:tcW w:w="1936" w:type="dxa"/>
            <w:tcMar>
              <w:top w:w="50" w:type="dxa"/>
              <w:left w:w="100" w:type="dxa"/>
            </w:tcMar>
            <w:vAlign w:val="center"/>
          </w:tcPr>
          <w:p w14:paraId="70578555" w14:textId="77777777" w:rsidR="00323729" w:rsidRDefault="00323729">
            <w:pPr>
              <w:spacing w:after="0"/>
              <w:ind w:left="135"/>
            </w:pPr>
          </w:p>
        </w:tc>
      </w:tr>
      <w:tr w:rsidR="00323729" w14:paraId="5EF09A31" w14:textId="77777777">
        <w:trPr>
          <w:trHeight w:val="144"/>
          <w:tblCellSpacing w:w="0" w:type="dxa"/>
        </w:trPr>
        <w:tc>
          <w:tcPr>
            <w:tcW w:w="453" w:type="dxa"/>
            <w:tcMar>
              <w:top w:w="50" w:type="dxa"/>
              <w:left w:w="100" w:type="dxa"/>
            </w:tcMar>
            <w:vAlign w:val="center"/>
          </w:tcPr>
          <w:p w14:paraId="5290EB1A" w14:textId="77777777" w:rsidR="00323729" w:rsidRDefault="00F8312D">
            <w:pPr>
              <w:spacing w:after="0"/>
            </w:pPr>
            <w:r>
              <w:rPr>
                <w:rFonts w:ascii="Times New Roman" w:hAnsi="Times New Roman"/>
                <w:color w:val="000000"/>
                <w:sz w:val="24"/>
              </w:rPr>
              <w:t>75</w:t>
            </w:r>
          </w:p>
        </w:tc>
        <w:tc>
          <w:tcPr>
            <w:tcW w:w="3344" w:type="dxa"/>
            <w:tcMar>
              <w:top w:w="50" w:type="dxa"/>
              <w:left w:w="100" w:type="dxa"/>
            </w:tcMar>
            <w:vAlign w:val="center"/>
          </w:tcPr>
          <w:p w14:paraId="1C982482"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13BD3D7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EB8E1D" w14:textId="77777777" w:rsidR="00323729" w:rsidRDefault="00323729">
            <w:pPr>
              <w:spacing w:after="0"/>
              <w:ind w:left="135"/>
              <w:jc w:val="center"/>
            </w:pPr>
          </w:p>
        </w:tc>
        <w:tc>
          <w:tcPr>
            <w:tcW w:w="1590" w:type="dxa"/>
            <w:tcMar>
              <w:top w:w="50" w:type="dxa"/>
              <w:left w:w="100" w:type="dxa"/>
            </w:tcMar>
            <w:vAlign w:val="center"/>
          </w:tcPr>
          <w:p w14:paraId="30B7DBDB" w14:textId="77777777" w:rsidR="00323729" w:rsidRDefault="00323729">
            <w:pPr>
              <w:spacing w:after="0"/>
              <w:ind w:left="135"/>
              <w:jc w:val="center"/>
            </w:pPr>
          </w:p>
        </w:tc>
        <w:tc>
          <w:tcPr>
            <w:tcW w:w="1122" w:type="dxa"/>
            <w:tcMar>
              <w:top w:w="50" w:type="dxa"/>
              <w:left w:w="100" w:type="dxa"/>
            </w:tcMar>
            <w:vAlign w:val="center"/>
          </w:tcPr>
          <w:p w14:paraId="187A3AED" w14:textId="77777777" w:rsidR="00323729" w:rsidRDefault="00323729">
            <w:pPr>
              <w:spacing w:after="0"/>
              <w:ind w:left="135"/>
            </w:pPr>
          </w:p>
        </w:tc>
        <w:tc>
          <w:tcPr>
            <w:tcW w:w="1936" w:type="dxa"/>
            <w:tcMar>
              <w:top w:w="50" w:type="dxa"/>
              <w:left w:w="100" w:type="dxa"/>
            </w:tcMar>
            <w:vAlign w:val="center"/>
          </w:tcPr>
          <w:p w14:paraId="24334BD3" w14:textId="77777777" w:rsidR="00323729" w:rsidRDefault="00323729">
            <w:pPr>
              <w:spacing w:after="0"/>
              <w:ind w:left="135"/>
            </w:pPr>
          </w:p>
        </w:tc>
      </w:tr>
      <w:tr w:rsidR="00323729" w14:paraId="152B7FB8" w14:textId="77777777">
        <w:trPr>
          <w:trHeight w:val="144"/>
          <w:tblCellSpacing w:w="0" w:type="dxa"/>
        </w:trPr>
        <w:tc>
          <w:tcPr>
            <w:tcW w:w="453" w:type="dxa"/>
            <w:tcMar>
              <w:top w:w="50" w:type="dxa"/>
              <w:left w:w="100" w:type="dxa"/>
            </w:tcMar>
            <w:vAlign w:val="center"/>
          </w:tcPr>
          <w:p w14:paraId="4F584103" w14:textId="77777777" w:rsidR="00323729" w:rsidRDefault="00F8312D">
            <w:pPr>
              <w:spacing w:after="0"/>
            </w:pPr>
            <w:r>
              <w:rPr>
                <w:rFonts w:ascii="Times New Roman" w:hAnsi="Times New Roman"/>
                <w:color w:val="000000"/>
                <w:sz w:val="24"/>
              </w:rPr>
              <w:lastRenderedPageBreak/>
              <w:t>76</w:t>
            </w:r>
          </w:p>
        </w:tc>
        <w:tc>
          <w:tcPr>
            <w:tcW w:w="3344" w:type="dxa"/>
            <w:tcMar>
              <w:top w:w="50" w:type="dxa"/>
              <w:left w:w="100" w:type="dxa"/>
            </w:tcMar>
            <w:vAlign w:val="center"/>
          </w:tcPr>
          <w:p w14:paraId="07C2E98F"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14:paraId="5B86C1C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C4DD49"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A6A2C3D" w14:textId="77777777" w:rsidR="00323729" w:rsidRDefault="00323729">
            <w:pPr>
              <w:spacing w:after="0"/>
              <w:ind w:left="135"/>
              <w:jc w:val="center"/>
            </w:pPr>
          </w:p>
        </w:tc>
        <w:tc>
          <w:tcPr>
            <w:tcW w:w="1122" w:type="dxa"/>
            <w:tcMar>
              <w:top w:w="50" w:type="dxa"/>
              <w:left w:w="100" w:type="dxa"/>
            </w:tcMar>
            <w:vAlign w:val="center"/>
          </w:tcPr>
          <w:p w14:paraId="462FD728" w14:textId="77777777" w:rsidR="00323729" w:rsidRDefault="00323729">
            <w:pPr>
              <w:spacing w:after="0"/>
              <w:ind w:left="135"/>
            </w:pPr>
          </w:p>
        </w:tc>
        <w:tc>
          <w:tcPr>
            <w:tcW w:w="1936" w:type="dxa"/>
            <w:tcMar>
              <w:top w:w="50" w:type="dxa"/>
              <w:left w:w="100" w:type="dxa"/>
            </w:tcMar>
            <w:vAlign w:val="center"/>
          </w:tcPr>
          <w:p w14:paraId="345DFFCF" w14:textId="77777777" w:rsidR="00323729" w:rsidRDefault="00323729">
            <w:pPr>
              <w:spacing w:after="0"/>
              <w:ind w:left="135"/>
            </w:pPr>
          </w:p>
        </w:tc>
      </w:tr>
      <w:tr w:rsidR="00323729" w14:paraId="7647508D" w14:textId="77777777">
        <w:trPr>
          <w:trHeight w:val="144"/>
          <w:tblCellSpacing w:w="0" w:type="dxa"/>
        </w:trPr>
        <w:tc>
          <w:tcPr>
            <w:tcW w:w="453" w:type="dxa"/>
            <w:tcMar>
              <w:top w:w="50" w:type="dxa"/>
              <w:left w:w="100" w:type="dxa"/>
            </w:tcMar>
            <w:vAlign w:val="center"/>
          </w:tcPr>
          <w:p w14:paraId="40CF6F50" w14:textId="77777777" w:rsidR="00323729" w:rsidRDefault="00F8312D">
            <w:pPr>
              <w:spacing w:after="0"/>
            </w:pPr>
            <w:r>
              <w:rPr>
                <w:rFonts w:ascii="Times New Roman" w:hAnsi="Times New Roman"/>
                <w:color w:val="000000"/>
                <w:sz w:val="24"/>
              </w:rPr>
              <w:t>77</w:t>
            </w:r>
          </w:p>
        </w:tc>
        <w:tc>
          <w:tcPr>
            <w:tcW w:w="3344" w:type="dxa"/>
            <w:tcMar>
              <w:top w:w="50" w:type="dxa"/>
              <w:left w:w="100" w:type="dxa"/>
            </w:tcMar>
            <w:vAlign w:val="center"/>
          </w:tcPr>
          <w:p w14:paraId="70EE361D" w14:textId="77777777" w:rsidR="00323729" w:rsidRDefault="00F8312D">
            <w:pPr>
              <w:spacing w:after="0"/>
              <w:ind w:left="135"/>
            </w:pPr>
            <w:r w:rsidRPr="00F8312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14:paraId="7D9EDF82"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F16A7F" w14:textId="77777777" w:rsidR="00323729" w:rsidRDefault="00323729">
            <w:pPr>
              <w:spacing w:after="0"/>
              <w:ind w:left="135"/>
              <w:jc w:val="center"/>
            </w:pPr>
          </w:p>
        </w:tc>
        <w:tc>
          <w:tcPr>
            <w:tcW w:w="1590" w:type="dxa"/>
            <w:tcMar>
              <w:top w:w="50" w:type="dxa"/>
              <w:left w:w="100" w:type="dxa"/>
            </w:tcMar>
            <w:vAlign w:val="center"/>
          </w:tcPr>
          <w:p w14:paraId="128F761D" w14:textId="77777777" w:rsidR="00323729" w:rsidRDefault="00323729">
            <w:pPr>
              <w:spacing w:after="0"/>
              <w:ind w:left="135"/>
              <w:jc w:val="center"/>
            </w:pPr>
          </w:p>
        </w:tc>
        <w:tc>
          <w:tcPr>
            <w:tcW w:w="1122" w:type="dxa"/>
            <w:tcMar>
              <w:top w:w="50" w:type="dxa"/>
              <w:left w:w="100" w:type="dxa"/>
            </w:tcMar>
            <w:vAlign w:val="center"/>
          </w:tcPr>
          <w:p w14:paraId="24B2E033" w14:textId="77777777" w:rsidR="00323729" w:rsidRDefault="00323729">
            <w:pPr>
              <w:spacing w:after="0"/>
              <w:ind w:left="135"/>
            </w:pPr>
          </w:p>
        </w:tc>
        <w:tc>
          <w:tcPr>
            <w:tcW w:w="1936" w:type="dxa"/>
            <w:tcMar>
              <w:top w:w="50" w:type="dxa"/>
              <w:left w:w="100" w:type="dxa"/>
            </w:tcMar>
            <w:vAlign w:val="center"/>
          </w:tcPr>
          <w:p w14:paraId="7D4FB7B3" w14:textId="77777777" w:rsidR="00323729" w:rsidRDefault="00323729">
            <w:pPr>
              <w:spacing w:after="0"/>
              <w:ind w:left="135"/>
            </w:pPr>
          </w:p>
        </w:tc>
      </w:tr>
      <w:tr w:rsidR="00323729" w14:paraId="56DBAD43" w14:textId="77777777">
        <w:trPr>
          <w:trHeight w:val="144"/>
          <w:tblCellSpacing w:w="0" w:type="dxa"/>
        </w:trPr>
        <w:tc>
          <w:tcPr>
            <w:tcW w:w="453" w:type="dxa"/>
            <w:tcMar>
              <w:top w:w="50" w:type="dxa"/>
              <w:left w:w="100" w:type="dxa"/>
            </w:tcMar>
            <w:vAlign w:val="center"/>
          </w:tcPr>
          <w:p w14:paraId="28EA1B3F" w14:textId="77777777" w:rsidR="00323729" w:rsidRDefault="00F8312D">
            <w:pPr>
              <w:spacing w:after="0"/>
            </w:pPr>
            <w:r>
              <w:rPr>
                <w:rFonts w:ascii="Times New Roman" w:hAnsi="Times New Roman"/>
                <w:color w:val="000000"/>
                <w:sz w:val="24"/>
              </w:rPr>
              <w:t>78</w:t>
            </w:r>
          </w:p>
        </w:tc>
        <w:tc>
          <w:tcPr>
            <w:tcW w:w="3344" w:type="dxa"/>
            <w:tcMar>
              <w:top w:w="50" w:type="dxa"/>
              <w:left w:w="100" w:type="dxa"/>
            </w:tcMar>
            <w:vAlign w:val="center"/>
          </w:tcPr>
          <w:p w14:paraId="38241AA0" w14:textId="77777777" w:rsidR="00323729" w:rsidRPr="00F8312D" w:rsidRDefault="00F8312D">
            <w:pPr>
              <w:spacing w:after="0"/>
              <w:ind w:left="135"/>
              <w:rPr>
                <w:lang w:val="ru-RU"/>
              </w:rPr>
            </w:pPr>
            <w:r w:rsidRPr="00F8312D">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5C1E44B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3E089B" w14:textId="77777777" w:rsidR="00323729" w:rsidRDefault="00323729">
            <w:pPr>
              <w:spacing w:after="0"/>
              <w:ind w:left="135"/>
              <w:jc w:val="center"/>
            </w:pPr>
          </w:p>
        </w:tc>
        <w:tc>
          <w:tcPr>
            <w:tcW w:w="1590" w:type="dxa"/>
            <w:tcMar>
              <w:top w:w="50" w:type="dxa"/>
              <w:left w:w="100" w:type="dxa"/>
            </w:tcMar>
            <w:vAlign w:val="center"/>
          </w:tcPr>
          <w:p w14:paraId="36DCCEAB" w14:textId="77777777" w:rsidR="00323729" w:rsidRDefault="00323729">
            <w:pPr>
              <w:spacing w:after="0"/>
              <w:ind w:left="135"/>
              <w:jc w:val="center"/>
            </w:pPr>
          </w:p>
        </w:tc>
        <w:tc>
          <w:tcPr>
            <w:tcW w:w="1122" w:type="dxa"/>
            <w:tcMar>
              <w:top w:w="50" w:type="dxa"/>
              <w:left w:w="100" w:type="dxa"/>
            </w:tcMar>
            <w:vAlign w:val="center"/>
          </w:tcPr>
          <w:p w14:paraId="4FF13DFA" w14:textId="77777777" w:rsidR="00323729" w:rsidRDefault="00323729">
            <w:pPr>
              <w:spacing w:after="0"/>
              <w:ind w:left="135"/>
            </w:pPr>
          </w:p>
        </w:tc>
        <w:tc>
          <w:tcPr>
            <w:tcW w:w="1936" w:type="dxa"/>
            <w:tcMar>
              <w:top w:w="50" w:type="dxa"/>
              <w:left w:w="100" w:type="dxa"/>
            </w:tcMar>
            <w:vAlign w:val="center"/>
          </w:tcPr>
          <w:p w14:paraId="74E38113" w14:textId="77777777" w:rsidR="00323729" w:rsidRDefault="00323729">
            <w:pPr>
              <w:spacing w:after="0"/>
              <w:ind w:left="135"/>
            </w:pPr>
          </w:p>
        </w:tc>
      </w:tr>
      <w:tr w:rsidR="00323729" w14:paraId="1B187498" w14:textId="77777777">
        <w:trPr>
          <w:trHeight w:val="144"/>
          <w:tblCellSpacing w:w="0" w:type="dxa"/>
        </w:trPr>
        <w:tc>
          <w:tcPr>
            <w:tcW w:w="453" w:type="dxa"/>
            <w:tcMar>
              <w:top w:w="50" w:type="dxa"/>
              <w:left w:w="100" w:type="dxa"/>
            </w:tcMar>
            <w:vAlign w:val="center"/>
          </w:tcPr>
          <w:p w14:paraId="4492CAD1" w14:textId="77777777" w:rsidR="00323729" w:rsidRDefault="00F8312D">
            <w:pPr>
              <w:spacing w:after="0"/>
            </w:pPr>
            <w:r>
              <w:rPr>
                <w:rFonts w:ascii="Times New Roman" w:hAnsi="Times New Roman"/>
                <w:color w:val="000000"/>
                <w:sz w:val="24"/>
              </w:rPr>
              <w:t>79</w:t>
            </w:r>
          </w:p>
        </w:tc>
        <w:tc>
          <w:tcPr>
            <w:tcW w:w="3344" w:type="dxa"/>
            <w:tcMar>
              <w:top w:w="50" w:type="dxa"/>
              <w:left w:w="100" w:type="dxa"/>
            </w:tcMar>
            <w:vAlign w:val="center"/>
          </w:tcPr>
          <w:p w14:paraId="4E7B87D8" w14:textId="77777777" w:rsidR="00323729" w:rsidRDefault="00F8312D">
            <w:pPr>
              <w:spacing w:after="0"/>
              <w:ind w:left="135"/>
            </w:pPr>
            <w:r w:rsidRPr="00F8312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74175417"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01E267" w14:textId="77777777" w:rsidR="00323729" w:rsidRDefault="00323729">
            <w:pPr>
              <w:spacing w:after="0"/>
              <w:ind w:left="135"/>
              <w:jc w:val="center"/>
            </w:pPr>
          </w:p>
        </w:tc>
        <w:tc>
          <w:tcPr>
            <w:tcW w:w="1590" w:type="dxa"/>
            <w:tcMar>
              <w:top w:w="50" w:type="dxa"/>
              <w:left w:w="100" w:type="dxa"/>
            </w:tcMar>
            <w:vAlign w:val="center"/>
          </w:tcPr>
          <w:p w14:paraId="6957608F" w14:textId="77777777" w:rsidR="00323729" w:rsidRDefault="00323729">
            <w:pPr>
              <w:spacing w:after="0"/>
              <w:ind w:left="135"/>
              <w:jc w:val="center"/>
            </w:pPr>
          </w:p>
        </w:tc>
        <w:tc>
          <w:tcPr>
            <w:tcW w:w="1122" w:type="dxa"/>
            <w:tcMar>
              <w:top w:w="50" w:type="dxa"/>
              <w:left w:w="100" w:type="dxa"/>
            </w:tcMar>
            <w:vAlign w:val="center"/>
          </w:tcPr>
          <w:p w14:paraId="5820314E" w14:textId="77777777" w:rsidR="00323729" w:rsidRDefault="00323729">
            <w:pPr>
              <w:spacing w:after="0"/>
              <w:ind w:left="135"/>
            </w:pPr>
          </w:p>
        </w:tc>
        <w:tc>
          <w:tcPr>
            <w:tcW w:w="1936" w:type="dxa"/>
            <w:tcMar>
              <w:top w:w="50" w:type="dxa"/>
              <w:left w:w="100" w:type="dxa"/>
            </w:tcMar>
            <w:vAlign w:val="center"/>
          </w:tcPr>
          <w:p w14:paraId="661051A1" w14:textId="77777777" w:rsidR="00323729" w:rsidRDefault="00323729">
            <w:pPr>
              <w:spacing w:after="0"/>
              <w:ind w:left="135"/>
            </w:pPr>
          </w:p>
        </w:tc>
      </w:tr>
      <w:tr w:rsidR="00323729" w14:paraId="00074237" w14:textId="77777777">
        <w:trPr>
          <w:trHeight w:val="144"/>
          <w:tblCellSpacing w:w="0" w:type="dxa"/>
        </w:trPr>
        <w:tc>
          <w:tcPr>
            <w:tcW w:w="453" w:type="dxa"/>
            <w:tcMar>
              <w:top w:w="50" w:type="dxa"/>
              <w:left w:w="100" w:type="dxa"/>
            </w:tcMar>
            <w:vAlign w:val="center"/>
          </w:tcPr>
          <w:p w14:paraId="143D9C4D" w14:textId="77777777" w:rsidR="00323729" w:rsidRDefault="00F8312D">
            <w:pPr>
              <w:spacing w:after="0"/>
            </w:pPr>
            <w:r>
              <w:rPr>
                <w:rFonts w:ascii="Times New Roman" w:hAnsi="Times New Roman"/>
                <w:color w:val="000000"/>
                <w:sz w:val="24"/>
              </w:rPr>
              <w:t>80</w:t>
            </w:r>
          </w:p>
        </w:tc>
        <w:tc>
          <w:tcPr>
            <w:tcW w:w="3344" w:type="dxa"/>
            <w:tcMar>
              <w:top w:w="50" w:type="dxa"/>
              <w:left w:w="100" w:type="dxa"/>
            </w:tcMar>
            <w:vAlign w:val="center"/>
          </w:tcPr>
          <w:p w14:paraId="1AA1E87A" w14:textId="77777777" w:rsidR="00323729" w:rsidRDefault="00F8312D">
            <w:pPr>
              <w:spacing w:after="0"/>
              <w:ind w:left="135"/>
            </w:pPr>
            <w:r w:rsidRPr="00F8312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50605421"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885E97" w14:textId="77777777" w:rsidR="00323729" w:rsidRDefault="00323729">
            <w:pPr>
              <w:spacing w:after="0"/>
              <w:ind w:left="135"/>
              <w:jc w:val="center"/>
            </w:pPr>
          </w:p>
        </w:tc>
        <w:tc>
          <w:tcPr>
            <w:tcW w:w="1590" w:type="dxa"/>
            <w:tcMar>
              <w:top w:w="50" w:type="dxa"/>
              <w:left w:w="100" w:type="dxa"/>
            </w:tcMar>
            <w:vAlign w:val="center"/>
          </w:tcPr>
          <w:p w14:paraId="7CA19035" w14:textId="77777777" w:rsidR="00323729" w:rsidRDefault="00323729">
            <w:pPr>
              <w:spacing w:after="0"/>
              <w:ind w:left="135"/>
              <w:jc w:val="center"/>
            </w:pPr>
          </w:p>
        </w:tc>
        <w:tc>
          <w:tcPr>
            <w:tcW w:w="1122" w:type="dxa"/>
            <w:tcMar>
              <w:top w:w="50" w:type="dxa"/>
              <w:left w:w="100" w:type="dxa"/>
            </w:tcMar>
            <w:vAlign w:val="center"/>
          </w:tcPr>
          <w:p w14:paraId="5D263AC9" w14:textId="77777777" w:rsidR="00323729" w:rsidRDefault="00323729">
            <w:pPr>
              <w:spacing w:after="0"/>
              <w:ind w:left="135"/>
            </w:pPr>
          </w:p>
        </w:tc>
        <w:tc>
          <w:tcPr>
            <w:tcW w:w="1936" w:type="dxa"/>
            <w:tcMar>
              <w:top w:w="50" w:type="dxa"/>
              <w:left w:w="100" w:type="dxa"/>
            </w:tcMar>
            <w:vAlign w:val="center"/>
          </w:tcPr>
          <w:p w14:paraId="1EAA22D7" w14:textId="77777777" w:rsidR="00323729" w:rsidRDefault="00323729">
            <w:pPr>
              <w:spacing w:after="0"/>
              <w:ind w:left="135"/>
            </w:pPr>
          </w:p>
        </w:tc>
      </w:tr>
      <w:tr w:rsidR="00323729" w14:paraId="017F6B35" w14:textId="77777777">
        <w:trPr>
          <w:trHeight w:val="144"/>
          <w:tblCellSpacing w:w="0" w:type="dxa"/>
        </w:trPr>
        <w:tc>
          <w:tcPr>
            <w:tcW w:w="453" w:type="dxa"/>
            <w:tcMar>
              <w:top w:w="50" w:type="dxa"/>
              <w:left w:w="100" w:type="dxa"/>
            </w:tcMar>
            <w:vAlign w:val="center"/>
          </w:tcPr>
          <w:p w14:paraId="3183DC9F" w14:textId="77777777" w:rsidR="00323729" w:rsidRDefault="00F8312D">
            <w:pPr>
              <w:spacing w:after="0"/>
            </w:pPr>
            <w:r>
              <w:rPr>
                <w:rFonts w:ascii="Times New Roman" w:hAnsi="Times New Roman"/>
                <w:color w:val="000000"/>
                <w:sz w:val="24"/>
              </w:rPr>
              <w:t>81</w:t>
            </w:r>
          </w:p>
        </w:tc>
        <w:tc>
          <w:tcPr>
            <w:tcW w:w="3344" w:type="dxa"/>
            <w:tcMar>
              <w:top w:w="50" w:type="dxa"/>
              <w:left w:w="100" w:type="dxa"/>
            </w:tcMar>
            <w:vAlign w:val="center"/>
          </w:tcPr>
          <w:p w14:paraId="2AB392C9"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14:paraId="4612F40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285D33" w14:textId="77777777" w:rsidR="00323729" w:rsidRDefault="00323729">
            <w:pPr>
              <w:spacing w:after="0"/>
              <w:ind w:left="135"/>
              <w:jc w:val="center"/>
            </w:pPr>
          </w:p>
        </w:tc>
        <w:tc>
          <w:tcPr>
            <w:tcW w:w="1590" w:type="dxa"/>
            <w:tcMar>
              <w:top w:w="50" w:type="dxa"/>
              <w:left w:w="100" w:type="dxa"/>
            </w:tcMar>
            <w:vAlign w:val="center"/>
          </w:tcPr>
          <w:p w14:paraId="078C5143" w14:textId="77777777" w:rsidR="00323729" w:rsidRDefault="00323729">
            <w:pPr>
              <w:spacing w:after="0"/>
              <w:ind w:left="135"/>
              <w:jc w:val="center"/>
            </w:pPr>
          </w:p>
        </w:tc>
        <w:tc>
          <w:tcPr>
            <w:tcW w:w="1122" w:type="dxa"/>
            <w:tcMar>
              <w:top w:w="50" w:type="dxa"/>
              <w:left w:w="100" w:type="dxa"/>
            </w:tcMar>
            <w:vAlign w:val="center"/>
          </w:tcPr>
          <w:p w14:paraId="2D1621C0" w14:textId="77777777" w:rsidR="00323729" w:rsidRDefault="00323729">
            <w:pPr>
              <w:spacing w:after="0"/>
              <w:ind w:left="135"/>
            </w:pPr>
          </w:p>
        </w:tc>
        <w:tc>
          <w:tcPr>
            <w:tcW w:w="1936" w:type="dxa"/>
            <w:tcMar>
              <w:top w:w="50" w:type="dxa"/>
              <w:left w:w="100" w:type="dxa"/>
            </w:tcMar>
            <w:vAlign w:val="center"/>
          </w:tcPr>
          <w:p w14:paraId="4519953F" w14:textId="77777777" w:rsidR="00323729" w:rsidRDefault="00323729">
            <w:pPr>
              <w:spacing w:after="0"/>
              <w:ind w:left="135"/>
            </w:pPr>
          </w:p>
        </w:tc>
      </w:tr>
      <w:tr w:rsidR="00323729" w14:paraId="58DD21DA" w14:textId="77777777">
        <w:trPr>
          <w:trHeight w:val="144"/>
          <w:tblCellSpacing w:w="0" w:type="dxa"/>
        </w:trPr>
        <w:tc>
          <w:tcPr>
            <w:tcW w:w="453" w:type="dxa"/>
            <w:tcMar>
              <w:top w:w="50" w:type="dxa"/>
              <w:left w:w="100" w:type="dxa"/>
            </w:tcMar>
            <w:vAlign w:val="center"/>
          </w:tcPr>
          <w:p w14:paraId="10407127" w14:textId="77777777" w:rsidR="00323729" w:rsidRDefault="00F8312D">
            <w:pPr>
              <w:spacing w:after="0"/>
            </w:pPr>
            <w:r>
              <w:rPr>
                <w:rFonts w:ascii="Times New Roman" w:hAnsi="Times New Roman"/>
                <w:color w:val="000000"/>
                <w:sz w:val="24"/>
              </w:rPr>
              <w:t>82</w:t>
            </w:r>
          </w:p>
        </w:tc>
        <w:tc>
          <w:tcPr>
            <w:tcW w:w="3344" w:type="dxa"/>
            <w:tcMar>
              <w:top w:w="50" w:type="dxa"/>
              <w:left w:w="100" w:type="dxa"/>
            </w:tcMar>
            <w:vAlign w:val="center"/>
          </w:tcPr>
          <w:p w14:paraId="13418EAF"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14:paraId="550B805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46701E" w14:textId="77777777" w:rsidR="00323729" w:rsidRDefault="00323729">
            <w:pPr>
              <w:spacing w:after="0"/>
              <w:ind w:left="135"/>
              <w:jc w:val="center"/>
            </w:pPr>
          </w:p>
        </w:tc>
        <w:tc>
          <w:tcPr>
            <w:tcW w:w="1590" w:type="dxa"/>
            <w:tcMar>
              <w:top w:w="50" w:type="dxa"/>
              <w:left w:w="100" w:type="dxa"/>
            </w:tcMar>
            <w:vAlign w:val="center"/>
          </w:tcPr>
          <w:p w14:paraId="6A47F208" w14:textId="77777777" w:rsidR="00323729" w:rsidRDefault="00323729">
            <w:pPr>
              <w:spacing w:after="0"/>
              <w:ind w:left="135"/>
              <w:jc w:val="center"/>
            </w:pPr>
          </w:p>
        </w:tc>
        <w:tc>
          <w:tcPr>
            <w:tcW w:w="1122" w:type="dxa"/>
            <w:tcMar>
              <w:top w:w="50" w:type="dxa"/>
              <w:left w:w="100" w:type="dxa"/>
            </w:tcMar>
            <w:vAlign w:val="center"/>
          </w:tcPr>
          <w:p w14:paraId="651D1384" w14:textId="77777777" w:rsidR="00323729" w:rsidRDefault="00323729">
            <w:pPr>
              <w:spacing w:after="0"/>
              <w:ind w:left="135"/>
            </w:pPr>
          </w:p>
        </w:tc>
        <w:tc>
          <w:tcPr>
            <w:tcW w:w="1936" w:type="dxa"/>
            <w:tcMar>
              <w:top w:w="50" w:type="dxa"/>
              <w:left w:w="100" w:type="dxa"/>
            </w:tcMar>
            <w:vAlign w:val="center"/>
          </w:tcPr>
          <w:p w14:paraId="27829D66" w14:textId="77777777" w:rsidR="00323729" w:rsidRDefault="00323729">
            <w:pPr>
              <w:spacing w:after="0"/>
              <w:ind w:left="135"/>
            </w:pPr>
          </w:p>
        </w:tc>
      </w:tr>
      <w:tr w:rsidR="00323729" w14:paraId="2B294E89" w14:textId="77777777">
        <w:trPr>
          <w:trHeight w:val="144"/>
          <w:tblCellSpacing w:w="0" w:type="dxa"/>
        </w:trPr>
        <w:tc>
          <w:tcPr>
            <w:tcW w:w="453" w:type="dxa"/>
            <w:tcMar>
              <w:top w:w="50" w:type="dxa"/>
              <w:left w:w="100" w:type="dxa"/>
            </w:tcMar>
            <w:vAlign w:val="center"/>
          </w:tcPr>
          <w:p w14:paraId="36689332" w14:textId="77777777" w:rsidR="00323729" w:rsidRDefault="00F8312D">
            <w:pPr>
              <w:spacing w:after="0"/>
            </w:pPr>
            <w:r>
              <w:rPr>
                <w:rFonts w:ascii="Times New Roman" w:hAnsi="Times New Roman"/>
                <w:color w:val="000000"/>
                <w:sz w:val="24"/>
              </w:rPr>
              <w:t>83</w:t>
            </w:r>
          </w:p>
        </w:tc>
        <w:tc>
          <w:tcPr>
            <w:tcW w:w="3344" w:type="dxa"/>
            <w:tcMar>
              <w:top w:w="50" w:type="dxa"/>
              <w:left w:w="100" w:type="dxa"/>
            </w:tcMar>
            <w:vAlign w:val="center"/>
          </w:tcPr>
          <w:p w14:paraId="64E3A753" w14:textId="77777777" w:rsidR="00323729" w:rsidRDefault="00F8312D">
            <w:pPr>
              <w:spacing w:after="0"/>
              <w:ind w:left="135"/>
            </w:pPr>
            <w:r w:rsidRPr="00F8312D">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14:paraId="0C9703E8"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7D8C36" w14:textId="77777777" w:rsidR="00323729" w:rsidRDefault="00323729">
            <w:pPr>
              <w:spacing w:after="0"/>
              <w:ind w:left="135"/>
              <w:jc w:val="center"/>
            </w:pPr>
          </w:p>
        </w:tc>
        <w:tc>
          <w:tcPr>
            <w:tcW w:w="1590" w:type="dxa"/>
            <w:tcMar>
              <w:top w:w="50" w:type="dxa"/>
              <w:left w:w="100" w:type="dxa"/>
            </w:tcMar>
            <w:vAlign w:val="center"/>
          </w:tcPr>
          <w:p w14:paraId="2378BE8C" w14:textId="77777777" w:rsidR="00323729" w:rsidRDefault="00323729">
            <w:pPr>
              <w:spacing w:after="0"/>
              <w:ind w:left="135"/>
              <w:jc w:val="center"/>
            </w:pPr>
          </w:p>
        </w:tc>
        <w:tc>
          <w:tcPr>
            <w:tcW w:w="1122" w:type="dxa"/>
            <w:tcMar>
              <w:top w:w="50" w:type="dxa"/>
              <w:left w:w="100" w:type="dxa"/>
            </w:tcMar>
            <w:vAlign w:val="center"/>
          </w:tcPr>
          <w:p w14:paraId="6A32CCE9" w14:textId="77777777" w:rsidR="00323729" w:rsidRDefault="00323729">
            <w:pPr>
              <w:spacing w:after="0"/>
              <w:ind w:left="135"/>
            </w:pPr>
          </w:p>
        </w:tc>
        <w:tc>
          <w:tcPr>
            <w:tcW w:w="1936" w:type="dxa"/>
            <w:tcMar>
              <w:top w:w="50" w:type="dxa"/>
              <w:left w:w="100" w:type="dxa"/>
            </w:tcMar>
            <w:vAlign w:val="center"/>
          </w:tcPr>
          <w:p w14:paraId="39EBEE7F" w14:textId="77777777" w:rsidR="00323729" w:rsidRDefault="00323729">
            <w:pPr>
              <w:spacing w:after="0"/>
              <w:ind w:left="135"/>
            </w:pPr>
          </w:p>
        </w:tc>
      </w:tr>
      <w:tr w:rsidR="00323729" w14:paraId="60B89CDC" w14:textId="77777777">
        <w:trPr>
          <w:trHeight w:val="144"/>
          <w:tblCellSpacing w:w="0" w:type="dxa"/>
        </w:trPr>
        <w:tc>
          <w:tcPr>
            <w:tcW w:w="453" w:type="dxa"/>
            <w:tcMar>
              <w:top w:w="50" w:type="dxa"/>
              <w:left w:w="100" w:type="dxa"/>
            </w:tcMar>
            <w:vAlign w:val="center"/>
          </w:tcPr>
          <w:p w14:paraId="6AB6B3C9" w14:textId="77777777" w:rsidR="00323729" w:rsidRDefault="00F8312D">
            <w:pPr>
              <w:spacing w:after="0"/>
            </w:pPr>
            <w:r>
              <w:rPr>
                <w:rFonts w:ascii="Times New Roman" w:hAnsi="Times New Roman"/>
                <w:color w:val="000000"/>
                <w:sz w:val="24"/>
              </w:rPr>
              <w:t>84</w:t>
            </w:r>
          </w:p>
        </w:tc>
        <w:tc>
          <w:tcPr>
            <w:tcW w:w="3344" w:type="dxa"/>
            <w:tcMar>
              <w:top w:w="50" w:type="dxa"/>
              <w:left w:w="100" w:type="dxa"/>
            </w:tcMar>
            <w:vAlign w:val="center"/>
          </w:tcPr>
          <w:p w14:paraId="7E1C13F0" w14:textId="77777777" w:rsidR="00323729" w:rsidRDefault="00F8312D">
            <w:pPr>
              <w:spacing w:after="0"/>
              <w:ind w:left="135"/>
            </w:pPr>
            <w:r w:rsidRPr="00F8312D">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14:paraId="1635C9F0"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90B775" w14:textId="77777777" w:rsidR="00323729" w:rsidRDefault="00323729">
            <w:pPr>
              <w:spacing w:after="0"/>
              <w:ind w:left="135"/>
              <w:jc w:val="center"/>
            </w:pPr>
          </w:p>
        </w:tc>
        <w:tc>
          <w:tcPr>
            <w:tcW w:w="1590" w:type="dxa"/>
            <w:tcMar>
              <w:top w:w="50" w:type="dxa"/>
              <w:left w:w="100" w:type="dxa"/>
            </w:tcMar>
            <w:vAlign w:val="center"/>
          </w:tcPr>
          <w:p w14:paraId="52DAD0FB" w14:textId="77777777" w:rsidR="00323729" w:rsidRDefault="00323729">
            <w:pPr>
              <w:spacing w:after="0"/>
              <w:ind w:left="135"/>
              <w:jc w:val="center"/>
            </w:pPr>
          </w:p>
        </w:tc>
        <w:tc>
          <w:tcPr>
            <w:tcW w:w="1122" w:type="dxa"/>
            <w:tcMar>
              <w:top w:w="50" w:type="dxa"/>
              <w:left w:w="100" w:type="dxa"/>
            </w:tcMar>
            <w:vAlign w:val="center"/>
          </w:tcPr>
          <w:p w14:paraId="2F8FFFFB" w14:textId="77777777" w:rsidR="00323729" w:rsidRDefault="00323729">
            <w:pPr>
              <w:spacing w:after="0"/>
              <w:ind w:left="135"/>
            </w:pPr>
          </w:p>
        </w:tc>
        <w:tc>
          <w:tcPr>
            <w:tcW w:w="1936" w:type="dxa"/>
            <w:tcMar>
              <w:top w:w="50" w:type="dxa"/>
              <w:left w:w="100" w:type="dxa"/>
            </w:tcMar>
            <w:vAlign w:val="center"/>
          </w:tcPr>
          <w:p w14:paraId="425C0F02" w14:textId="77777777" w:rsidR="00323729" w:rsidRDefault="00323729">
            <w:pPr>
              <w:spacing w:after="0"/>
              <w:ind w:left="135"/>
            </w:pPr>
          </w:p>
        </w:tc>
      </w:tr>
      <w:tr w:rsidR="00323729" w14:paraId="26162FB9" w14:textId="77777777">
        <w:trPr>
          <w:trHeight w:val="144"/>
          <w:tblCellSpacing w:w="0" w:type="dxa"/>
        </w:trPr>
        <w:tc>
          <w:tcPr>
            <w:tcW w:w="453" w:type="dxa"/>
            <w:tcMar>
              <w:top w:w="50" w:type="dxa"/>
              <w:left w:w="100" w:type="dxa"/>
            </w:tcMar>
            <w:vAlign w:val="center"/>
          </w:tcPr>
          <w:p w14:paraId="25669BA9" w14:textId="77777777" w:rsidR="00323729" w:rsidRDefault="00F8312D">
            <w:pPr>
              <w:spacing w:after="0"/>
            </w:pPr>
            <w:r>
              <w:rPr>
                <w:rFonts w:ascii="Times New Roman" w:hAnsi="Times New Roman"/>
                <w:color w:val="000000"/>
                <w:sz w:val="24"/>
              </w:rPr>
              <w:t>85</w:t>
            </w:r>
          </w:p>
        </w:tc>
        <w:tc>
          <w:tcPr>
            <w:tcW w:w="3344" w:type="dxa"/>
            <w:tcMar>
              <w:top w:w="50" w:type="dxa"/>
              <w:left w:w="100" w:type="dxa"/>
            </w:tcMar>
            <w:vAlign w:val="center"/>
          </w:tcPr>
          <w:p w14:paraId="6C6E5FE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Отражение темы дружбы в рассказах о </w:t>
            </w:r>
            <w:r w:rsidRPr="00F8312D">
              <w:rPr>
                <w:rFonts w:ascii="Times New Roman" w:hAnsi="Times New Roman"/>
                <w:color w:val="000000"/>
                <w:sz w:val="24"/>
                <w:lang w:val="ru-RU"/>
              </w:rPr>
              <w:lastRenderedPageBreak/>
              <w:t>детях. Выставка книг: произведения о детях</w:t>
            </w:r>
          </w:p>
        </w:tc>
        <w:tc>
          <w:tcPr>
            <w:tcW w:w="795" w:type="dxa"/>
            <w:tcMar>
              <w:top w:w="50" w:type="dxa"/>
              <w:left w:w="100" w:type="dxa"/>
            </w:tcMar>
            <w:vAlign w:val="center"/>
          </w:tcPr>
          <w:p w14:paraId="61624C5A"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3180951" w14:textId="77777777" w:rsidR="00323729" w:rsidRDefault="00323729">
            <w:pPr>
              <w:spacing w:after="0"/>
              <w:ind w:left="135"/>
              <w:jc w:val="center"/>
            </w:pPr>
          </w:p>
        </w:tc>
        <w:tc>
          <w:tcPr>
            <w:tcW w:w="1590" w:type="dxa"/>
            <w:tcMar>
              <w:top w:w="50" w:type="dxa"/>
              <w:left w:w="100" w:type="dxa"/>
            </w:tcMar>
            <w:vAlign w:val="center"/>
          </w:tcPr>
          <w:p w14:paraId="1C2A1C21" w14:textId="77777777" w:rsidR="00323729" w:rsidRDefault="00323729">
            <w:pPr>
              <w:spacing w:after="0"/>
              <w:ind w:left="135"/>
              <w:jc w:val="center"/>
            </w:pPr>
          </w:p>
        </w:tc>
        <w:tc>
          <w:tcPr>
            <w:tcW w:w="1122" w:type="dxa"/>
            <w:tcMar>
              <w:top w:w="50" w:type="dxa"/>
              <w:left w:w="100" w:type="dxa"/>
            </w:tcMar>
            <w:vAlign w:val="center"/>
          </w:tcPr>
          <w:p w14:paraId="1685DE34" w14:textId="77777777" w:rsidR="00323729" w:rsidRDefault="00323729">
            <w:pPr>
              <w:spacing w:after="0"/>
              <w:ind w:left="135"/>
            </w:pPr>
          </w:p>
        </w:tc>
        <w:tc>
          <w:tcPr>
            <w:tcW w:w="1936" w:type="dxa"/>
            <w:tcMar>
              <w:top w:w="50" w:type="dxa"/>
              <w:left w:w="100" w:type="dxa"/>
            </w:tcMar>
            <w:vAlign w:val="center"/>
          </w:tcPr>
          <w:p w14:paraId="28AA3DEB" w14:textId="77777777" w:rsidR="00323729" w:rsidRDefault="00323729">
            <w:pPr>
              <w:spacing w:after="0"/>
              <w:ind w:left="135"/>
            </w:pPr>
          </w:p>
        </w:tc>
      </w:tr>
      <w:tr w:rsidR="00323729" w14:paraId="73A81878" w14:textId="77777777">
        <w:trPr>
          <w:trHeight w:val="144"/>
          <w:tblCellSpacing w:w="0" w:type="dxa"/>
        </w:trPr>
        <w:tc>
          <w:tcPr>
            <w:tcW w:w="453" w:type="dxa"/>
            <w:tcMar>
              <w:top w:w="50" w:type="dxa"/>
              <w:left w:w="100" w:type="dxa"/>
            </w:tcMar>
            <w:vAlign w:val="center"/>
          </w:tcPr>
          <w:p w14:paraId="3C318D65" w14:textId="77777777" w:rsidR="00323729" w:rsidRDefault="00F8312D">
            <w:pPr>
              <w:spacing w:after="0"/>
            </w:pPr>
            <w:r>
              <w:rPr>
                <w:rFonts w:ascii="Times New Roman" w:hAnsi="Times New Roman"/>
                <w:color w:val="000000"/>
                <w:sz w:val="24"/>
              </w:rPr>
              <w:t>86</w:t>
            </w:r>
          </w:p>
        </w:tc>
        <w:tc>
          <w:tcPr>
            <w:tcW w:w="3344" w:type="dxa"/>
            <w:tcMar>
              <w:top w:w="50" w:type="dxa"/>
              <w:left w:w="100" w:type="dxa"/>
            </w:tcMar>
            <w:vAlign w:val="center"/>
          </w:tcPr>
          <w:p w14:paraId="540A3694"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14:paraId="26DCB24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AFC71F" w14:textId="77777777" w:rsidR="00323729" w:rsidRDefault="00323729">
            <w:pPr>
              <w:spacing w:after="0"/>
              <w:ind w:left="135"/>
              <w:jc w:val="center"/>
            </w:pPr>
          </w:p>
        </w:tc>
        <w:tc>
          <w:tcPr>
            <w:tcW w:w="1590" w:type="dxa"/>
            <w:tcMar>
              <w:top w:w="50" w:type="dxa"/>
              <w:left w:w="100" w:type="dxa"/>
            </w:tcMar>
            <w:vAlign w:val="center"/>
          </w:tcPr>
          <w:p w14:paraId="2176EA19" w14:textId="77777777" w:rsidR="00323729" w:rsidRDefault="00323729">
            <w:pPr>
              <w:spacing w:after="0"/>
              <w:ind w:left="135"/>
              <w:jc w:val="center"/>
            </w:pPr>
          </w:p>
        </w:tc>
        <w:tc>
          <w:tcPr>
            <w:tcW w:w="1122" w:type="dxa"/>
            <w:tcMar>
              <w:top w:w="50" w:type="dxa"/>
              <w:left w:w="100" w:type="dxa"/>
            </w:tcMar>
            <w:vAlign w:val="center"/>
          </w:tcPr>
          <w:p w14:paraId="69FF820B" w14:textId="77777777" w:rsidR="00323729" w:rsidRDefault="00323729">
            <w:pPr>
              <w:spacing w:after="0"/>
              <w:ind w:left="135"/>
            </w:pPr>
          </w:p>
        </w:tc>
        <w:tc>
          <w:tcPr>
            <w:tcW w:w="1936" w:type="dxa"/>
            <w:tcMar>
              <w:top w:w="50" w:type="dxa"/>
              <w:left w:w="100" w:type="dxa"/>
            </w:tcMar>
            <w:vAlign w:val="center"/>
          </w:tcPr>
          <w:p w14:paraId="0A2CCC59" w14:textId="77777777" w:rsidR="00323729" w:rsidRDefault="00323729">
            <w:pPr>
              <w:spacing w:after="0"/>
              <w:ind w:left="135"/>
            </w:pPr>
          </w:p>
        </w:tc>
      </w:tr>
      <w:tr w:rsidR="00323729" w14:paraId="50106B98" w14:textId="77777777">
        <w:trPr>
          <w:trHeight w:val="144"/>
          <w:tblCellSpacing w:w="0" w:type="dxa"/>
        </w:trPr>
        <w:tc>
          <w:tcPr>
            <w:tcW w:w="453" w:type="dxa"/>
            <w:tcMar>
              <w:top w:w="50" w:type="dxa"/>
              <w:left w:w="100" w:type="dxa"/>
            </w:tcMar>
            <w:vAlign w:val="center"/>
          </w:tcPr>
          <w:p w14:paraId="12BF9EE5" w14:textId="77777777" w:rsidR="00323729" w:rsidRDefault="00F8312D">
            <w:pPr>
              <w:spacing w:after="0"/>
            </w:pPr>
            <w:r>
              <w:rPr>
                <w:rFonts w:ascii="Times New Roman" w:hAnsi="Times New Roman"/>
                <w:color w:val="000000"/>
                <w:sz w:val="24"/>
              </w:rPr>
              <w:t>87</w:t>
            </w:r>
          </w:p>
        </w:tc>
        <w:tc>
          <w:tcPr>
            <w:tcW w:w="3344" w:type="dxa"/>
            <w:tcMar>
              <w:top w:w="50" w:type="dxa"/>
              <w:left w:w="100" w:type="dxa"/>
            </w:tcMar>
            <w:vAlign w:val="center"/>
          </w:tcPr>
          <w:p w14:paraId="5C3F6EDD" w14:textId="77777777" w:rsidR="00323729" w:rsidRDefault="00F8312D">
            <w:pPr>
              <w:spacing w:after="0"/>
              <w:ind w:left="135"/>
            </w:pPr>
            <w:r w:rsidRPr="00F8312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14:paraId="088CEC8E"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5BB604" w14:textId="77777777" w:rsidR="00323729" w:rsidRDefault="00323729">
            <w:pPr>
              <w:spacing w:after="0"/>
              <w:ind w:left="135"/>
              <w:jc w:val="center"/>
            </w:pPr>
          </w:p>
        </w:tc>
        <w:tc>
          <w:tcPr>
            <w:tcW w:w="1590" w:type="dxa"/>
            <w:tcMar>
              <w:top w:w="50" w:type="dxa"/>
              <w:left w:w="100" w:type="dxa"/>
            </w:tcMar>
            <w:vAlign w:val="center"/>
          </w:tcPr>
          <w:p w14:paraId="5662744B" w14:textId="77777777" w:rsidR="00323729" w:rsidRDefault="00323729">
            <w:pPr>
              <w:spacing w:after="0"/>
              <w:ind w:left="135"/>
              <w:jc w:val="center"/>
            </w:pPr>
          </w:p>
        </w:tc>
        <w:tc>
          <w:tcPr>
            <w:tcW w:w="1122" w:type="dxa"/>
            <w:tcMar>
              <w:top w:w="50" w:type="dxa"/>
              <w:left w:w="100" w:type="dxa"/>
            </w:tcMar>
            <w:vAlign w:val="center"/>
          </w:tcPr>
          <w:p w14:paraId="1A144DF8" w14:textId="77777777" w:rsidR="00323729" w:rsidRDefault="00323729">
            <w:pPr>
              <w:spacing w:after="0"/>
              <w:ind w:left="135"/>
            </w:pPr>
          </w:p>
        </w:tc>
        <w:tc>
          <w:tcPr>
            <w:tcW w:w="1936" w:type="dxa"/>
            <w:tcMar>
              <w:top w:w="50" w:type="dxa"/>
              <w:left w:w="100" w:type="dxa"/>
            </w:tcMar>
            <w:vAlign w:val="center"/>
          </w:tcPr>
          <w:p w14:paraId="17FFEC14" w14:textId="77777777" w:rsidR="00323729" w:rsidRDefault="00323729">
            <w:pPr>
              <w:spacing w:after="0"/>
              <w:ind w:left="135"/>
            </w:pPr>
          </w:p>
        </w:tc>
      </w:tr>
      <w:tr w:rsidR="00323729" w14:paraId="28A10669" w14:textId="77777777">
        <w:trPr>
          <w:trHeight w:val="144"/>
          <w:tblCellSpacing w:w="0" w:type="dxa"/>
        </w:trPr>
        <w:tc>
          <w:tcPr>
            <w:tcW w:w="453" w:type="dxa"/>
            <w:tcMar>
              <w:top w:w="50" w:type="dxa"/>
              <w:left w:w="100" w:type="dxa"/>
            </w:tcMar>
            <w:vAlign w:val="center"/>
          </w:tcPr>
          <w:p w14:paraId="20FC8621" w14:textId="77777777" w:rsidR="00323729" w:rsidRDefault="00F8312D">
            <w:pPr>
              <w:spacing w:after="0"/>
            </w:pPr>
            <w:r>
              <w:rPr>
                <w:rFonts w:ascii="Times New Roman" w:hAnsi="Times New Roman"/>
                <w:color w:val="000000"/>
                <w:sz w:val="24"/>
              </w:rPr>
              <w:t>88</w:t>
            </w:r>
          </w:p>
        </w:tc>
        <w:tc>
          <w:tcPr>
            <w:tcW w:w="3344" w:type="dxa"/>
            <w:tcMar>
              <w:top w:w="50" w:type="dxa"/>
              <w:left w:w="100" w:type="dxa"/>
            </w:tcMar>
            <w:vAlign w:val="center"/>
          </w:tcPr>
          <w:p w14:paraId="12B266A6" w14:textId="77777777" w:rsidR="00323729" w:rsidRDefault="00F8312D">
            <w:pPr>
              <w:spacing w:after="0"/>
              <w:ind w:left="135"/>
            </w:pPr>
            <w:r w:rsidRPr="00F8312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14:paraId="6118ACCB"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A9D452" w14:textId="77777777" w:rsidR="00323729" w:rsidRDefault="00323729">
            <w:pPr>
              <w:spacing w:after="0"/>
              <w:ind w:left="135"/>
              <w:jc w:val="center"/>
            </w:pPr>
          </w:p>
        </w:tc>
        <w:tc>
          <w:tcPr>
            <w:tcW w:w="1590" w:type="dxa"/>
            <w:tcMar>
              <w:top w:w="50" w:type="dxa"/>
              <w:left w:w="100" w:type="dxa"/>
            </w:tcMar>
            <w:vAlign w:val="center"/>
          </w:tcPr>
          <w:p w14:paraId="304308D5" w14:textId="77777777" w:rsidR="00323729" w:rsidRDefault="00323729">
            <w:pPr>
              <w:spacing w:after="0"/>
              <w:ind w:left="135"/>
              <w:jc w:val="center"/>
            </w:pPr>
          </w:p>
        </w:tc>
        <w:tc>
          <w:tcPr>
            <w:tcW w:w="1122" w:type="dxa"/>
            <w:tcMar>
              <w:top w:w="50" w:type="dxa"/>
              <w:left w:w="100" w:type="dxa"/>
            </w:tcMar>
            <w:vAlign w:val="center"/>
          </w:tcPr>
          <w:p w14:paraId="16B6B251" w14:textId="77777777" w:rsidR="00323729" w:rsidRDefault="00323729">
            <w:pPr>
              <w:spacing w:after="0"/>
              <w:ind w:left="135"/>
            </w:pPr>
          </w:p>
        </w:tc>
        <w:tc>
          <w:tcPr>
            <w:tcW w:w="1936" w:type="dxa"/>
            <w:tcMar>
              <w:top w:w="50" w:type="dxa"/>
              <w:left w:w="100" w:type="dxa"/>
            </w:tcMar>
            <w:vAlign w:val="center"/>
          </w:tcPr>
          <w:p w14:paraId="79E38638" w14:textId="77777777" w:rsidR="00323729" w:rsidRDefault="00323729">
            <w:pPr>
              <w:spacing w:after="0"/>
              <w:ind w:left="135"/>
            </w:pPr>
          </w:p>
        </w:tc>
      </w:tr>
      <w:tr w:rsidR="00323729" w14:paraId="3090A784" w14:textId="77777777">
        <w:trPr>
          <w:trHeight w:val="144"/>
          <w:tblCellSpacing w:w="0" w:type="dxa"/>
        </w:trPr>
        <w:tc>
          <w:tcPr>
            <w:tcW w:w="453" w:type="dxa"/>
            <w:tcMar>
              <w:top w:w="50" w:type="dxa"/>
              <w:left w:w="100" w:type="dxa"/>
            </w:tcMar>
            <w:vAlign w:val="center"/>
          </w:tcPr>
          <w:p w14:paraId="447FAB8F" w14:textId="77777777" w:rsidR="00323729" w:rsidRDefault="00F8312D">
            <w:pPr>
              <w:spacing w:after="0"/>
            </w:pPr>
            <w:r>
              <w:rPr>
                <w:rFonts w:ascii="Times New Roman" w:hAnsi="Times New Roman"/>
                <w:color w:val="000000"/>
                <w:sz w:val="24"/>
              </w:rPr>
              <w:t>89</w:t>
            </w:r>
          </w:p>
        </w:tc>
        <w:tc>
          <w:tcPr>
            <w:tcW w:w="3344" w:type="dxa"/>
            <w:tcMar>
              <w:top w:w="50" w:type="dxa"/>
              <w:left w:w="100" w:type="dxa"/>
            </w:tcMar>
            <w:vAlign w:val="center"/>
          </w:tcPr>
          <w:p w14:paraId="70E55660" w14:textId="77777777" w:rsidR="00323729" w:rsidRPr="00F8312D" w:rsidRDefault="00F8312D">
            <w:pPr>
              <w:spacing w:after="0"/>
              <w:ind w:left="135"/>
              <w:rPr>
                <w:lang w:val="ru-RU"/>
              </w:rPr>
            </w:pPr>
            <w:r w:rsidRPr="00F8312D">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14:paraId="292FA16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4ECD7F" w14:textId="77777777" w:rsidR="00323729" w:rsidRDefault="00323729">
            <w:pPr>
              <w:spacing w:after="0"/>
              <w:ind w:left="135"/>
              <w:jc w:val="center"/>
            </w:pPr>
          </w:p>
        </w:tc>
        <w:tc>
          <w:tcPr>
            <w:tcW w:w="1590" w:type="dxa"/>
            <w:tcMar>
              <w:top w:w="50" w:type="dxa"/>
              <w:left w:w="100" w:type="dxa"/>
            </w:tcMar>
            <w:vAlign w:val="center"/>
          </w:tcPr>
          <w:p w14:paraId="212E5103" w14:textId="77777777" w:rsidR="00323729" w:rsidRDefault="00323729">
            <w:pPr>
              <w:spacing w:after="0"/>
              <w:ind w:left="135"/>
              <w:jc w:val="center"/>
            </w:pPr>
          </w:p>
        </w:tc>
        <w:tc>
          <w:tcPr>
            <w:tcW w:w="1122" w:type="dxa"/>
            <w:tcMar>
              <w:top w:w="50" w:type="dxa"/>
              <w:left w:w="100" w:type="dxa"/>
            </w:tcMar>
            <w:vAlign w:val="center"/>
          </w:tcPr>
          <w:p w14:paraId="08E6ABB2" w14:textId="77777777" w:rsidR="00323729" w:rsidRDefault="00323729">
            <w:pPr>
              <w:spacing w:after="0"/>
              <w:ind w:left="135"/>
            </w:pPr>
          </w:p>
        </w:tc>
        <w:tc>
          <w:tcPr>
            <w:tcW w:w="1936" w:type="dxa"/>
            <w:tcMar>
              <w:top w:w="50" w:type="dxa"/>
              <w:left w:w="100" w:type="dxa"/>
            </w:tcMar>
            <w:vAlign w:val="center"/>
          </w:tcPr>
          <w:p w14:paraId="145589B5" w14:textId="77777777" w:rsidR="00323729" w:rsidRDefault="00323729">
            <w:pPr>
              <w:spacing w:after="0"/>
              <w:ind w:left="135"/>
            </w:pPr>
          </w:p>
        </w:tc>
      </w:tr>
      <w:tr w:rsidR="00323729" w14:paraId="74F66849" w14:textId="77777777">
        <w:trPr>
          <w:trHeight w:val="144"/>
          <w:tblCellSpacing w:w="0" w:type="dxa"/>
        </w:trPr>
        <w:tc>
          <w:tcPr>
            <w:tcW w:w="453" w:type="dxa"/>
            <w:tcMar>
              <w:top w:w="50" w:type="dxa"/>
              <w:left w:w="100" w:type="dxa"/>
            </w:tcMar>
            <w:vAlign w:val="center"/>
          </w:tcPr>
          <w:p w14:paraId="387746B9" w14:textId="77777777" w:rsidR="00323729" w:rsidRDefault="00F8312D">
            <w:pPr>
              <w:spacing w:after="0"/>
            </w:pPr>
            <w:r>
              <w:rPr>
                <w:rFonts w:ascii="Times New Roman" w:hAnsi="Times New Roman"/>
                <w:color w:val="000000"/>
                <w:sz w:val="24"/>
              </w:rPr>
              <w:t>90</w:t>
            </w:r>
          </w:p>
        </w:tc>
        <w:tc>
          <w:tcPr>
            <w:tcW w:w="3344" w:type="dxa"/>
            <w:tcMar>
              <w:top w:w="50" w:type="dxa"/>
              <w:left w:w="100" w:type="dxa"/>
            </w:tcMar>
            <w:vAlign w:val="center"/>
          </w:tcPr>
          <w:p w14:paraId="52E103E4" w14:textId="77777777" w:rsidR="00323729" w:rsidRPr="00F8312D" w:rsidRDefault="00F8312D">
            <w:pPr>
              <w:spacing w:after="0"/>
              <w:ind w:left="135"/>
              <w:rPr>
                <w:lang w:val="ru-RU"/>
              </w:rPr>
            </w:pPr>
            <w:r w:rsidRPr="00F8312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1D5F361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ABF324" w14:textId="77777777" w:rsidR="00323729" w:rsidRDefault="00323729">
            <w:pPr>
              <w:spacing w:after="0"/>
              <w:ind w:left="135"/>
              <w:jc w:val="center"/>
            </w:pPr>
          </w:p>
        </w:tc>
        <w:tc>
          <w:tcPr>
            <w:tcW w:w="1590" w:type="dxa"/>
            <w:tcMar>
              <w:top w:w="50" w:type="dxa"/>
              <w:left w:w="100" w:type="dxa"/>
            </w:tcMar>
            <w:vAlign w:val="center"/>
          </w:tcPr>
          <w:p w14:paraId="279B888B" w14:textId="77777777" w:rsidR="00323729" w:rsidRDefault="00323729">
            <w:pPr>
              <w:spacing w:after="0"/>
              <w:ind w:left="135"/>
              <w:jc w:val="center"/>
            </w:pPr>
          </w:p>
        </w:tc>
        <w:tc>
          <w:tcPr>
            <w:tcW w:w="1122" w:type="dxa"/>
            <w:tcMar>
              <w:top w:w="50" w:type="dxa"/>
              <w:left w:w="100" w:type="dxa"/>
            </w:tcMar>
            <w:vAlign w:val="center"/>
          </w:tcPr>
          <w:p w14:paraId="14D1F585" w14:textId="77777777" w:rsidR="00323729" w:rsidRDefault="00323729">
            <w:pPr>
              <w:spacing w:after="0"/>
              <w:ind w:left="135"/>
            </w:pPr>
          </w:p>
        </w:tc>
        <w:tc>
          <w:tcPr>
            <w:tcW w:w="1936" w:type="dxa"/>
            <w:tcMar>
              <w:top w:w="50" w:type="dxa"/>
              <w:left w:w="100" w:type="dxa"/>
            </w:tcMar>
            <w:vAlign w:val="center"/>
          </w:tcPr>
          <w:p w14:paraId="55C4AB8F" w14:textId="77777777" w:rsidR="00323729" w:rsidRDefault="00323729">
            <w:pPr>
              <w:spacing w:after="0"/>
              <w:ind w:left="135"/>
            </w:pPr>
          </w:p>
        </w:tc>
      </w:tr>
      <w:tr w:rsidR="00323729" w14:paraId="73642D99" w14:textId="77777777">
        <w:trPr>
          <w:trHeight w:val="144"/>
          <w:tblCellSpacing w:w="0" w:type="dxa"/>
        </w:trPr>
        <w:tc>
          <w:tcPr>
            <w:tcW w:w="453" w:type="dxa"/>
            <w:tcMar>
              <w:top w:w="50" w:type="dxa"/>
              <w:left w:w="100" w:type="dxa"/>
            </w:tcMar>
            <w:vAlign w:val="center"/>
          </w:tcPr>
          <w:p w14:paraId="2C0BA278" w14:textId="77777777" w:rsidR="00323729" w:rsidRDefault="00F8312D">
            <w:pPr>
              <w:spacing w:after="0"/>
            </w:pPr>
            <w:r>
              <w:rPr>
                <w:rFonts w:ascii="Times New Roman" w:hAnsi="Times New Roman"/>
                <w:color w:val="000000"/>
                <w:sz w:val="24"/>
              </w:rPr>
              <w:t>91</w:t>
            </w:r>
          </w:p>
        </w:tc>
        <w:tc>
          <w:tcPr>
            <w:tcW w:w="3344" w:type="dxa"/>
            <w:tcMar>
              <w:top w:w="50" w:type="dxa"/>
              <w:left w:w="100" w:type="dxa"/>
            </w:tcMar>
            <w:vAlign w:val="center"/>
          </w:tcPr>
          <w:p w14:paraId="5564A970" w14:textId="77777777" w:rsidR="00323729" w:rsidRPr="00F8312D" w:rsidRDefault="00F8312D">
            <w:pPr>
              <w:spacing w:after="0"/>
              <w:ind w:left="135"/>
              <w:rPr>
                <w:lang w:val="ru-RU"/>
              </w:rPr>
            </w:pPr>
            <w:r w:rsidRPr="00F8312D">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14:paraId="11C5115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3726C6" w14:textId="77777777" w:rsidR="00323729" w:rsidRDefault="00323729">
            <w:pPr>
              <w:spacing w:after="0"/>
              <w:ind w:left="135"/>
              <w:jc w:val="center"/>
            </w:pPr>
          </w:p>
        </w:tc>
        <w:tc>
          <w:tcPr>
            <w:tcW w:w="1590" w:type="dxa"/>
            <w:tcMar>
              <w:top w:w="50" w:type="dxa"/>
              <w:left w:w="100" w:type="dxa"/>
            </w:tcMar>
            <w:vAlign w:val="center"/>
          </w:tcPr>
          <w:p w14:paraId="6ED7508B" w14:textId="77777777" w:rsidR="00323729" w:rsidRDefault="00323729">
            <w:pPr>
              <w:spacing w:after="0"/>
              <w:ind w:left="135"/>
              <w:jc w:val="center"/>
            </w:pPr>
          </w:p>
        </w:tc>
        <w:tc>
          <w:tcPr>
            <w:tcW w:w="1122" w:type="dxa"/>
            <w:tcMar>
              <w:top w:w="50" w:type="dxa"/>
              <w:left w:w="100" w:type="dxa"/>
            </w:tcMar>
            <w:vAlign w:val="center"/>
          </w:tcPr>
          <w:p w14:paraId="5539E3CC" w14:textId="77777777" w:rsidR="00323729" w:rsidRDefault="00323729">
            <w:pPr>
              <w:spacing w:after="0"/>
              <w:ind w:left="135"/>
            </w:pPr>
          </w:p>
        </w:tc>
        <w:tc>
          <w:tcPr>
            <w:tcW w:w="1936" w:type="dxa"/>
            <w:tcMar>
              <w:top w:w="50" w:type="dxa"/>
              <w:left w:w="100" w:type="dxa"/>
            </w:tcMar>
            <w:vAlign w:val="center"/>
          </w:tcPr>
          <w:p w14:paraId="28E4FA54" w14:textId="77777777" w:rsidR="00323729" w:rsidRDefault="00323729">
            <w:pPr>
              <w:spacing w:after="0"/>
              <w:ind w:left="135"/>
            </w:pPr>
          </w:p>
        </w:tc>
      </w:tr>
      <w:tr w:rsidR="00323729" w14:paraId="29D53598" w14:textId="77777777">
        <w:trPr>
          <w:trHeight w:val="144"/>
          <w:tblCellSpacing w:w="0" w:type="dxa"/>
        </w:trPr>
        <w:tc>
          <w:tcPr>
            <w:tcW w:w="453" w:type="dxa"/>
            <w:tcMar>
              <w:top w:w="50" w:type="dxa"/>
              <w:left w:w="100" w:type="dxa"/>
            </w:tcMar>
            <w:vAlign w:val="center"/>
          </w:tcPr>
          <w:p w14:paraId="6536328D" w14:textId="77777777" w:rsidR="00323729" w:rsidRDefault="00F8312D">
            <w:pPr>
              <w:spacing w:after="0"/>
            </w:pPr>
            <w:r>
              <w:rPr>
                <w:rFonts w:ascii="Times New Roman" w:hAnsi="Times New Roman"/>
                <w:color w:val="000000"/>
                <w:sz w:val="24"/>
              </w:rPr>
              <w:t>92</w:t>
            </w:r>
          </w:p>
        </w:tc>
        <w:tc>
          <w:tcPr>
            <w:tcW w:w="3344" w:type="dxa"/>
            <w:tcMar>
              <w:top w:w="50" w:type="dxa"/>
              <w:left w:w="100" w:type="dxa"/>
            </w:tcMar>
            <w:vAlign w:val="center"/>
          </w:tcPr>
          <w:p w14:paraId="6B3E41AF" w14:textId="77777777" w:rsidR="00323729" w:rsidRPr="00F8312D" w:rsidRDefault="00F8312D">
            <w:pPr>
              <w:spacing w:after="0"/>
              <w:ind w:left="135"/>
              <w:rPr>
                <w:lang w:val="ru-RU"/>
              </w:rPr>
            </w:pPr>
            <w:r w:rsidRPr="00F8312D">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14:paraId="4E6AB71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FE78AB" w14:textId="77777777" w:rsidR="00323729" w:rsidRDefault="00323729">
            <w:pPr>
              <w:spacing w:after="0"/>
              <w:ind w:left="135"/>
              <w:jc w:val="center"/>
            </w:pPr>
          </w:p>
        </w:tc>
        <w:tc>
          <w:tcPr>
            <w:tcW w:w="1590" w:type="dxa"/>
            <w:tcMar>
              <w:top w:w="50" w:type="dxa"/>
              <w:left w:w="100" w:type="dxa"/>
            </w:tcMar>
            <w:vAlign w:val="center"/>
          </w:tcPr>
          <w:p w14:paraId="3368225F" w14:textId="77777777" w:rsidR="00323729" w:rsidRDefault="00323729">
            <w:pPr>
              <w:spacing w:after="0"/>
              <w:ind w:left="135"/>
              <w:jc w:val="center"/>
            </w:pPr>
          </w:p>
        </w:tc>
        <w:tc>
          <w:tcPr>
            <w:tcW w:w="1122" w:type="dxa"/>
            <w:tcMar>
              <w:top w:w="50" w:type="dxa"/>
              <w:left w:w="100" w:type="dxa"/>
            </w:tcMar>
            <w:vAlign w:val="center"/>
          </w:tcPr>
          <w:p w14:paraId="3CFB5FDE" w14:textId="77777777" w:rsidR="00323729" w:rsidRDefault="00323729">
            <w:pPr>
              <w:spacing w:after="0"/>
              <w:ind w:left="135"/>
            </w:pPr>
          </w:p>
        </w:tc>
        <w:tc>
          <w:tcPr>
            <w:tcW w:w="1936" w:type="dxa"/>
            <w:tcMar>
              <w:top w:w="50" w:type="dxa"/>
              <w:left w:w="100" w:type="dxa"/>
            </w:tcMar>
            <w:vAlign w:val="center"/>
          </w:tcPr>
          <w:p w14:paraId="12999AD2" w14:textId="77777777" w:rsidR="00323729" w:rsidRDefault="00323729">
            <w:pPr>
              <w:spacing w:after="0"/>
              <w:ind w:left="135"/>
            </w:pPr>
          </w:p>
        </w:tc>
      </w:tr>
      <w:tr w:rsidR="00323729" w14:paraId="35BDF387" w14:textId="77777777">
        <w:trPr>
          <w:trHeight w:val="144"/>
          <w:tblCellSpacing w:w="0" w:type="dxa"/>
        </w:trPr>
        <w:tc>
          <w:tcPr>
            <w:tcW w:w="453" w:type="dxa"/>
            <w:tcMar>
              <w:top w:w="50" w:type="dxa"/>
              <w:left w:w="100" w:type="dxa"/>
            </w:tcMar>
            <w:vAlign w:val="center"/>
          </w:tcPr>
          <w:p w14:paraId="7375D0BF" w14:textId="77777777" w:rsidR="00323729" w:rsidRDefault="00F8312D">
            <w:pPr>
              <w:spacing w:after="0"/>
            </w:pPr>
            <w:r>
              <w:rPr>
                <w:rFonts w:ascii="Times New Roman" w:hAnsi="Times New Roman"/>
                <w:color w:val="000000"/>
                <w:sz w:val="24"/>
              </w:rPr>
              <w:t>93</w:t>
            </w:r>
          </w:p>
        </w:tc>
        <w:tc>
          <w:tcPr>
            <w:tcW w:w="3344" w:type="dxa"/>
            <w:tcMar>
              <w:top w:w="50" w:type="dxa"/>
              <w:left w:w="100" w:type="dxa"/>
            </w:tcMar>
            <w:vAlign w:val="center"/>
          </w:tcPr>
          <w:p w14:paraId="09D62900"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14:paraId="77EF90F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99DEED"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609F9BE" w14:textId="77777777" w:rsidR="00323729" w:rsidRDefault="00323729">
            <w:pPr>
              <w:spacing w:after="0"/>
              <w:ind w:left="135"/>
              <w:jc w:val="center"/>
            </w:pPr>
          </w:p>
        </w:tc>
        <w:tc>
          <w:tcPr>
            <w:tcW w:w="1122" w:type="dxa"/>
            <w:tcMar>
              <w:top w:w="50" w:type="dxa"/>
              <w:left w:w="100" w:type="dxa"/>
            </w:tcMar>
            <w:vAlign w:val="center"/>
          </w:tcPr>
          <w:p w14:paraId="77BEF172" w14:textId="77777777" w:rsidR="00323729" w:rsidRDefault="00323729">
            <w:pPr>
              <w:spacing w:after="0"/>
              <w:ind w:left="135"/>
            </w:pPr>
          </w:p>
        </w:tc>
        <w:tc>
          <w:tcPr>
            <w:tcW w:w="1936" w:type="dxa"/>
            <w:tcMar>
              <w:top w:w="50" w:type="dxa"/>
              <w:left w:w="100" w:type="dxa"/>
            </w:tcMar>
            <w:vAlign w:val="center"/>
          </w:tcPr>
          <w:p w14:paraId="73419354" w14:textId="77777777" w:rsidR="00323729" w:rsidRDefault="00323729">
            <w:pPr>
              <w:spacing w:after="0"/>
              <w:ind w:left="135"/>
            </w:pPr>
          </w:p>
        </w:tc>
      </w:tr>
      <w:tr w:rsidR="00323729" w14:paraId="5F482D8F" w14:textId="77777777">
        <w:trPr>
          <w:trHeight w:val="144"/>
          <w:tblCellSpacing w:w="0" w:type="dxa"/>
        </w:trPr>
        <w:tc>
          <w:tcPr>
            <w:tcW w:w="453" w:type="dxa"/>
            <w:tcMar>
              <w:top w:w="50" w:type="dxa"/>
              <w:left w:w="100" w:type="dxa"/>
            </w:tcMar>
            <w:vAlign w:val="center"/>
          </w:tcPr>
          <w:p w14:paraId="53345F2E" w14:textId="77777777" w:rsidR="00323729" w:rsidRDefault="00F8312D">
            <w:pPr>
              <w:spacing w:after="0"/>
            </w:pPr>
            <w:r>
              <w:rPr>
                <w:rFonts w:ascii="Times New Roman" w:hAnsi="Times New Roman"/>
                <w:color w:val="000000"/>
                <w:sz w:val="24"/>
              </w:rPr>
              <w:t>94</w:t>
            </w:r>
          </w:p>
        </w:tc>
        <w:tc>
          <w:tcPr>
            <w:tcW w:w="3344" w:type="dxa"/>
            <w:tcMar>
              <w:top w:w="50" w:type="dxa"/>
              <w:left w:w="100" w:type="dxa"/>
            </w:tcMar>
            <w:vAlign w:val="center"/>
          </w:tcPr>
          <w:p w14:paraId="1B343916" w14:textId="77777777" w:rsidR="00323729" w:rsidRDefault="00F8312D">
            <w:pPr>
              <w:spacing w:after="0"/>
              <w:ind w:left="135"/>
            </w:pPr>
            <w:r w:rsidRPr="00F8312D">
              <w:rPr>
                <w:rFonts w:ascii="Times New Roman" w:hAnsi="Times New Roman"/>
                <w:color w:val="000000"/>
                <w:sz w:val="24"/>
                <w:lang w:val="ru-RU"/>
              </w:rPr>
              <w:t xml:space="preserve">Старинные народные весенние </w:t>
            </w:r>
            <w:r w:rsidRPr="00F8312D">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14:paraId="3D7EBE82"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25F5FF0" w14:textId="77777777" w:rsidR="00323729" w:rsidRDefault="00323729">
            <w:pPr>
              <w:spacing w:after="0"/>
              <w:ind w:left="135"/>
              <w:jc w:val="center"/>
            </w:pPr>
          </w:p>
        </w:tc>
        <w:tc>
          <w:tcPr>
            <w:tcW w:w="1590" w:type="dxa"/>
            <w:tcMar>
              <w:top w:w="50" w:type="dxa"/>
              <w:left w:w="100" w:type="dxa"/>
            </w:tcMar>
            <w:vAlign w:val="center"/>
          </w:tcPr>
          <w:p w14:paraId="5FF04471" w14:textId="77777777" w:rsidR="00323729" w:rsidRDefault="00323729">
            <w:pPr>
              <w:spacing w:after="0"/>
              <w:ind w:left="135"/>
              <w:jc w:val="center"/>
            </w:pPr>
          </w:p>
        </w:tc>
        <w:tc>
          <w:tcPr>
            <w:tcW w:w="1122" w:type="dxa"/>
            <w:tcMar>
              <w:top w:w="50" w:type="dxa"/>
              <w:left w:w="100" w:type="dxa"/>
            </w:tcMar>
            <w:vAlign w:val="center"/>
          </w:tcPr>
          <w:p w14:paraId="1F7E7D1E" w14:textId="77777777" w:rsidR="00323729" w:rsidRDefault="00323729">
            <w:pPr>
              <w:spacing w:after="0"/>
              <w:ind w:left="135"/>
            </w:pPr>
          </w:p>
        </w:tc>
        <w:tc>
          <w:tcPr>
            <w:tcW w:w="1936" w:type="dxa"/>
            <w:tcMar>
              <w:top w:w="50" w:type="dxa"/>
              <w:left w:w="100" w:type="dxa"/>
            </w:tcMar>
            <w:vAlign w:val="center"/>
          </w:tcPr>
          <w:p w14:paraId="5292A81C" w14:textId="77777777" w:rsidR="00323729" w:rsidRDefault="00323729">
            <w:pPr>
              <w:spacing w:after="0"/>
              <w:ind w:left="135"/>
            </w:pPr>
          </w:p>
        </w:tc>
      </w:tr>
      <w:tr w:rsidR="00323729" w14:paraId="01D78130" w14:textId="77777777">
        <w:trPr>
          <w:trHeight w:val="144"/>
          <w:tblCellSpacing w:w="0" w:type="dxa"/>
        </w:trPr>
        <w:tc>
          <w:tcPr>
            <w:tcW w:w="453" w:type="dxa"/>
            <w:tcMar>
              <w:top w:w="50" w:type="dxa"/>
              <w:left w:w="100" w:type="dxa"/>
            </w:tcMar>
            <w:vAlign w:val="center"/>
          </w:tcPr>
          <w:p w14:paraId="6F08BCA9" w14:textId="77777777" w:rsidR="00323729" w:rsidRDefault="00F8312D">
            <w:pPr>
              <w:spacing w:after="0"/>
            </w:pPr>
            <w:r>
              <w:rPr>
                <w:rFonts w:ascii="Times New Roman" w:hAnsi="Times New Roman"/>
                <w:color w:val="000000"/>
                <w:sz w:val="24"/>
              </w:rPr>
              <w:t>95</w:t>
            </w:r>
          </w:p>
        </w:tc>
        <w:tc>
          <w:tcPr>
            <w:tcW w:w="3344" w:type="dxa"/>
            <w:tcMar>
              <w:top w:w="50" w:type="dxa"/>
              <w:left w:w="100" w:type="dxa"/>
            </w:tcMar>
            <w:vAlign w:val="center"/>
          </w:tcPr>
          <w:p w14:paraId="3D3A86F2" w14:textId="77777777" w:rsidR="00323729" w:rsidRPr="00F8312D" w:rsidRDefault="00F8312D">
            <w:pPr>
              <w:spacing w:after="0"/>
              <w:ind w:left="135"/>
              <w:rPr>
                <w:lang w:val="ru-RU"/>
              </w:rPr>
            </w:pPr>
            <w:r w:rsidRPr="00F8312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0957CCF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5E7AB8" w14:textId="77777777" w:rsidR="00323729" w:rsidRDefault="00323729">
            <w:pPr>
              <w:spacing w:after="0"/>
              <w:ind w:left="135"/>
              <w:jc w:val="center"/>
            </w:pPr>
          </w:p>
        </w:tc>
        <w:tc>
          <w:tcPr>
            <w:tcW w:w="1590" w:type="dxa"/>
            <w:tcMar>
              <w:top w:w="50" w:type="dxa"/>
              <w:left w:w="100" w:type="dxa"/>
            </w:tcMar>
            <w:vAlign w:val="center"/>
          </w:tcPr>
          <w:p w14:paraId="2B96A2A9" w14:textId="77777777" w:rsidR="00323729" w:rsidRDefault="00323729">
            <w:pPr>
              <w:spacing w:after="0"/>
              <w:ind w:left="135"/>
              <w:jc w:val="center"/>
            </w:pPr>
          </w:p>
        </w:tc>
        <w:tc>
          <w:tcPr>
            <w:tcW w:w="1122" w:type="dxa"/>
            <w:tcMar>
              <w:top w:w="50" w:type="dxa"/>
              <w:left w:w="100" w:type="dxa"/>
            </w:tcMar>
            <w:vAlign w:val="center"/>
          </w:tcPr>
          <w:p w14:paraId="4CEB019D" w14:textId="77777777" w:rsidR="00323729" w:rsidRDefault="00323729">
            <w:pPr>
              <w:spacing w:after="0"/>
              <w:ind w:left="135"/>
            </w:pPr>
          </w:p>
        </w:tc>
        <w:tc>
          <w:tcPr>
            <w:tcW w:w="1936" w:type="dxa"/>
            <w:tcMar>
              <w:top w:w="50" w:type="dxa"/>
              <w:left w:w="100" w:type="dxa"/>
            </w:tcMar>
            <w:vAlign w:val="center"/>
          </w:tcPr>
          <w:p w14:paraId="6EA9C42A" w14:textId="77777777" w:rsidR="00323729" w:rsidRDefault="00323729">
            <w:pPr>
              <w:spacing w:after="0"/>
              <w:ind w:left="135"/>
            </w:pPr>
          </w:p>
        </w:tc>
      </w:tr>
      <w:tr w:rsidR="00323729" w14:paraId="208A0950" w14:textId="77777777">
        <w:trPr>
          <w:trHeight w:val="144"/>
          <w:tblCellSpacing w:w="0" w:type="dxa"/>
        </w:trPr>
        <w:tc>
          <w:tcPr>
            <w:tcW w:w="453" w:type="dxa"/>
            <w:tcMar>
              <w:top w:w="50" w:type="dxa"/>
              <w:left w:w="100" w:type="dxa"/>
            </w:tcMar>
            <w:vAlign w:val="center"/>
          </w:tcPr>
          <w:p w14:paraId="4383C0B7" w14:textId="77777777" w:rsidR="00323729" w:rsidRDefault="00F8312D">
            <w:pPr>
              <w:spacing w:after="0"/>
            </w:pPr>
            <w:r>
              <w:rPr>
                <w:rFonts w:ascii="Times New Roman" w:hAnsi="Times New Roman"/>
                <w:color w:val="000000"/>
                <w:sz w:val="24"/>
              </w:rPr>
              <w:t>96</w:t>
            </w:r>
          </w:p>
        </w:tc>
        <w:tc>
          <w:tcPr>
            <w:tcW w:w="3344" w:type="dxa"/>
            <w:tcMar>
              <w:top w:w="50" w:type="dxa"/>
              <w:left w:w="100" w:type="dxa"/>
            </w:tcMar>
            <w:vAlign w:val="center"/>
          </w:tcPr>
          <w:p w14:paraId="308501C1"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79A1085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CA4A39" w14:textId="77777777" w:rsidR="00323729" w:rsidRDefault="00323729">
            <w:pPr>
              <w:spacing w:after="0"/>
              <w:ind w:left="135"/>
              <w:jc w:val="center"/>
            </w:pPr>
          </w:p>
        </w:tc>
        <w:tc>
          <w:tcPr>
            <w:tcW w:w="1590" w:type="dxa"/>
            <w:tcMar>
              <w:top w:w="50" w:type="dxa"/>
              <w:left w:w="100" w:type="dxa"/>
            </w:tcMar>
            <w:vAlign w:val="center"/>
          </w:tcPr>
          <w:p w14:paraId="388E4B58" w14:textId="77777777" w:rsidR="00323729" w:rsidRDefault="00323729">
            <w:pPr>
              <w:spacing w:after="0"/>
              <w:ind w:left="135"/>
              <w:jc w:val="center"/>
            </w:pPr>
          </w:p>
        </w:tc>
        <w:tc>
          <w:tcPr>
            <w:tcW w:w="1122" w:type="dxa"/>
            <w:tcMar>
              <w:top w:w="50" w:type="dxa"/>
              <w:left w:w="100" w:type="dxa"/>
            </w:tcMar>
            <w:vAlign w:val="center"/>
          </w:tcPr>
          <w:p w14:paraId="45ED3241" w14:textId="77777777" w:rsidR="00323729" w:rsidRDefault="00323729">
            <w:pPr>
              <w:spacing w:after="0"/>
              <w:ind w:left="135"/>
            </w:pPr>
          </w:p>
        </w:tc>
        <w:tc>
          <w:tcPr>
            <w:tcW w:w="1936" w:type="dxa"/>
            <w:tcMar>
              <w:top w:w="50" w:type="dxa"/>
              <w:left w:w="100" w:type="dxa"/>
            </w:tcMar>
            <w:vAlign w:val="center"/>
          </w:tcPr>
          <w:p w14:paraId="37ADC5CD" w14:textId="77777777" w:rsidR="00323729" w:rsidRDefault="00323729">
            <w:pPr>
              <w:spacing w:after="0"/>
              <w:ind w:left="135"/>
            </w:pPr>
          </w:p>
        </w:tc>
      </w:tr>
      <w:tr w:rsidR="00323729" w14:paraId="639AFDE3" w14:textId="77777777">
        <w:trPr>
          <w:trHeight w:val="144"/>
          <w:tblCellSpacing w:w="0" w:type="dxa"/>
        </w:trPr>
        <w:tc>
          <w:tcPr>
            <w:tcW w:w="453" w:type="dxa"/>
            <w:tcMar>
              <w:top w:w="50" w:type="dxa"/>
              <w:left w:w="100" w:type="dxa"/>
            </w:tcMar>
            <w:vAlign w:val="center"/>
          </w:tcPr>
          <w:p w14:paraId="6A94129C" w14:textId="77777777" w:rsidR="00323729" w:rsidRDefault="00F8312D">
            <w:pPr>
              <w:spacing w:after="0"/>
            </w:pPr>
            <w:r>
              <w:rPr>
                <w:rFonts w:ascii="Times New Roman" w:hAnsi="Times New Roman"/>
                <w:color w:val="000000"/>
                <w:sz w:val="24"/>
              </w:rPr>
              <w:t>97</w:t>
            </w:r>
          </w:p>
        </w:tc>
        <w:tc>
          <w:tcPr>
            <w:tcW w:w="3344" w:type="dxa"/>
            <w:tcMar>
              <w:top w:w="50" w:type="dxa"/>
              <w:left w:w="100" w:type="dxa"/>
            </w:tcMar>
            <w:vAlign w:val="center"/>
          </w:tcPr>
          <w:p w14:paraId="4D9ACEA0" w14:textId="77777777" w:rsidR="00323729" w:rsidRDefault="00F8312D">
            <w:pPr>
              <w:spacing w:after="0"/>
              <w:ind w:left="135"/>
            </w:pPr>
            <w:r w:rsidRPr="00F8312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14:paraId="46F5B5CD"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4C65F8" w14:textId="77777777" w:rsidR="00323729" w:rsidRDefault="00323729">
            <w:pPr>
              <w:spacing w:after="0"/>
              <w:ind w:left="135"/>
              <w:jc w:val="center"/>
            </w:pPr>
          </w:p>
        </w:tc>
        <w:tc>
          <w:tcPr>
            <w:tcW w:w="1590" w:type="dxa"/>
            <w:tcMar>
              <w:top w:w="50" w:type="dxa"/>
              <w:left w:w="100" w:type="dxa"/>
            </w:tcMar>
            <w:vAlign w:val="center"/>
          </w:tcPr>
          <w:p w14:paraId="1CF0B589" w14:textId="77777777" w:rsidR="00323729" w:rsidRDefault="00323729">
            <w:pPr>
              <w:spacing w:after="0"/>
              <w:ind w:left="135"/>
              <w:jc w:val="center"/>
            </w:pPr>
          </w:p>
        </w:tc>
        <w:tc>
          <w:tcPr>
            <w:tcW w:w="1122" w:type="dxa"/>
            <w:tcMar>
              <w:top w:w="50" w:type="dxa"/>
              <w:left w:w="100" w:type="dxa"/>
            </w:tcMar>
            <w:vAlign w:val="center"/>
          </w:tcPr>
          <w:p w14:paraId="59710576" w14:textId="77777777" w:rsidR="00323729" w:rsidRDefault="00323729">
            <w:pPr>
              <w:spacing w:after="0"/>
              <w:ind w:left="135"/>
            </w:pPr>
          </w:p>
        </w:tc>
        <w:tc>
          <w:tcPr>
            <w:tcW w:w="1936" w:type="dxa"/>
            <w:tcMar>
              <w:top w:w="50" w:type="dxa"/>
              <w:left w:w="100" w:type="dxa"/>
            </w:tcMar>
            <w:vAlign w:val="center"/>
          </w:tcPr>
          <w:p w14:paraId="5FEB5EA6" w14:textId="77777777" w:rsidR="00323729" w:rsidRDefault="00323729">
            <w:pPr>
              <w:spacing w:after="0"/>
              <w:ind w:left="135"/>
            </w:pPr>
          </w:p>
        </w:tc>
      </w:tr>
      <w:tr w:rsidR="00323729" w14:paraId="6F7E516E" w14:textId="77777777">
        <w:trPr>
          <w:trHeight w:val="144"/>
          <w:tblCellSpacing w:w="0" w:type="dxa"/>
        </w:trPr>
        <w:tc>
          <w:tcPr>
            <w:tcW w:w="453" w:type="dxa"/>
            <w:tcMar>
              <w:top w:w="50" w:type="dxa"/>
              <w:left w:w="100" w:type="dxa"/>
            </w:tcMar>
            <w:vAlign w:val="center"/>
          </w:tcPr>
          <w:p w14:paraId="4C0AE9C5" w14:textId="77777777" w:rsidR="00323729" w:rsidRDefault="00F8312D">
            <w:pPr>
              <w:spacing w:after="0"/>
            </w:pPr>
            <w:r>
              <w:rPr>
                <w:rFonts w:ascii="Times New Roman" w:hAnsi="Times New Roman"/>
                <w:color w:val="000000"/>
                <w:sz w:val="24"/>
              </w:rPr>
              <w:t>98</w:t>
            </w:r>
          </w:p>
        </w:tc>
        <w:tc>
          <w:tcPr>
            <w:tcW w:w="3344" w:type="dxa"/>
            <w:tcMar>
              <w:top w:w="50" w:type="dxa"/>
              <w:left w:w="100" w:type="dxa"/>
            </w:tcMar>
            <w:vAlign w:val="center"/>
          </w:tcPr>
          <w:p w14:paraId="59B71184" w14:textId="77777777" w:rsidR="00323729" w:rsidRDefault="00F8312D">
            <w:pPr>
              <w:spacing w:after="0"/>
              <w:ind w:left="135"/>
            </w:pPr>
            <w:r w:rsidRPr="00F8312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14:paraId="5F27E4D2"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822D66" w14:textId="77777777" w:rsidR="00323729" w:rsidRDefault="00323729">
            <w:pPr>
              <w:spacing w:after="0"/>
              <w:ind w:left="135"/>
              <w:jc w:val="center"/>
            </w:pPr>
          </w:p>
        </w:tc>
        <w:tc>
          <w:tcPr>
            <w:tcW w:w="1590" w:type="dxa"/>
            <w:tcMar>
              <w:top w:w="50" w:type="dxa"/>
              <w:left w:w="100" w:type="dxa"/>
            </w:tcMar>
            <w:vAlign w:val="center"/>
          </w:tcPr>
          <w:p w14:paraId="5514651D" w14:textId="77777777" w:rsidR="00323729" w:rsidRDefault="00323729">
            <w:pPr>
              <w:spacing w:after="0"/>
              <w:ind w:left="135"/>
              <w:jc w:val="center"/>
            </w:pPr>
          </w:p>
        </w:tc>
        <w:tc>
          <w:tcPr>
            <w:tcW w:w="1122" w:type="dxa"/>
            <w:tcMar>
              <w:top w:w="50" w:type="dxa"/>
              <w:left w:w="100" w:type="dxa"/>
            </w:tcMar>
            <w:vAlign w:val="center"/>
          </w:tcPr>
          <w:p w14:paraId="0A77F92F" w14:textId="77777777" w:rsidR="00323729" w:rsidRDefault="00323729">
            <w:pPr>
              <w:spacing w:after="0"/>
              <w:ind w:left="135"/>
            </w:pPr>
          </w:p>
        </w:tc>
        <w:tc>
          <w:tcPr>
            <w:tcW w:w="1936" w:type="dxa"/>
            <w:tcMar>
              <w:top w:w="50" w:type="dxa"/>
              <w:left w:w="100" w:type="dxa"/>
            </w:tcMar>
            <w:vAlign w:val="center"/>
          </w:tcPr>
          <w:p w14:paraId="379F25EA" w14:textId="77777777" w:rsidR="00323729" w:rsidRDefault="00323729">
            <w:pPr>
              <w:spacing w:after="0"/>
              <w:ind w:left="135"/>
            </w:pPr>
          </w:p>
        </w:tc>
      </w:tr>
      <w:tr w:rsidR="00323729" w14:paraId="20169A28" w14:textId="77777777">
        <w:trPr>
          <w:trHeight w:val="144"/>
          <w:tblCellSpacing w:w="0" w:type="dxa"/>
        </w:trPr>
        <w:tc>
          <w:tcPr>
            <w:tcW w:w="453" w:type="dxa"/>
            <w:tcMar>
              <w:top w:w="50" w:type="dxa"/>
              <w:left w:w="100" w:type="dxa"/>
            </w:tcMar>
            <w:vAlign w:val="center"/>
          </w:tcPr>
          <w:p w14:paraId="5C06D77B" w14:textId="77777777" w:rsidR="00323729" w:rsidRDefault="00F8312D">
            <w:pPr>
              <w:spacing w:after="0"/>
            </w:pPr>
            <w:r>
              <w:rPr>
                <w:rFonts w:ascii="Times New Roman" w:hAnsi="Times New Roman"/>
                <w:color w:val="000000"/>
                <w:sz w:val="24"/>
              </w:rPr>
              <w:t>99</w:t>
            </w:r>
          </w:p>
        </w:tc>
        <w:tc>
          <w:tcPr>
            <w:tcW w:w="3344" w:type="dxa"/>
            <w:tcMar>
              <w:top w:w="50" w:type="dxa"/>
              <w:left w:w="100" w:type="dxa"/>
            </w:tcMar>
            <w:vAlign w:val="center"/>
          </w:tcPr>
          <w:p w14:paraId="0D856087"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14:paraId="50D4E28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031376" w14:textId="77777777" w:rsidR="00323729" w:rsidRDefault="00323729">
            <w:pPr>
              <w:spacing w:after="0"/>
              <w:ind w:left="135"/>
              <w:jc w:val="center"/>
            </w:pPr>
          </w:p>
        </w:tc>
        <w:tc>
          <w:tcPr>
            <w:tcW w:w="1590" w:type="dxa"/>
            <w:tcMar>
              <w:top w:w="50" w:type="dxa"/>
              <w:left w:w="100" w:type="dxa"/>
            </w:tcMar>
            <w:vAlign w:val="center"/>
          </w:tcPr>
          <w:p w14:paraId="1B0E551C" w14:textId="77777777" w:rsidR="00323729" w:rsidRDefault="00323729">
            <w:pPr>
              <w:spacing w:after="0"/>
              <w:ind w:left="135"/>
              <w:jc w:val="center"/>
            </w:pPr>
          </w:p>
        </w:tc>
        <w:tc>
          <w:tcPr>
            <w:tcW w:w="1122" w:type="dxa"/>
            <w:tcMar>
              <w:top w:w="50" w:type="dxa"/>
              <w:left w:w="100" w:type="dxa"/>
            </w:tcMar>
            <w:vAlign w:val="center"/>
          </w:tcPr>
          <w:p w14:paraId="0FE3D257" w14:textId="77777777" w:rsidR="00323729" w:rsidRDefault="00323729">
            <w:pPr>
              <w:spacing w:after="0"/>
              <w:ind w:left="135"/>
            </w:pPr>
          </w:p>
        </w:tc>
        <w:tc>
          <w:tcPr>
            <w:tcW w:w="1936" w:type="dxa"/>
            <w:tcMar>
              <w:top w:w="50" w:type="dxa"/>
              <w:left w:w="100" w:type="dxa"/>
            </w:tcMar>
            <w:vAlign w:val="center"/>
          </w:tcPr>
          <w:p w14:paraId="32090BCE" w14:textId="77777777" w:rsidR="00323729" w:rsidRDefault="00323729">
            <w:pPr>
              <w:spacing w:after="0"/>
              <w:ind w:left="135"/>
            </w:pPr>
          </w:p>
        </w:tc>
      </w:tr>
      <w:tr w:rsidR="00323729" w14:paraId="23BB429F" w14:textId="77777777">
        <w:trPr>
          <w:trHeight w:val="144"/>
          <w:tblCellSpacing w:w="0" w:type="dxa"/>
        </w:trPr>
        <w:tc>
          <w:tcPr>
            <w:tcW w:w="453" w:type="dxa"/>
            <w:tcMar>
              <w:top w:w="50" w:type="dxa"/>
              <w:left w:w="100" w:type="dxa"/>
            </w:tcMar>
            <w:vAlign w:val="center"/>
          </w:tcPr>
          <w:p w14:paraId="1E24AC7A" w14:textId="77777777" w:rsidR="00323729" w:rsidRDefault="00F8312D">
            <w:pPr>
              <w:spacing w:after="0"/>
            </w:pPr>
            <w:r>
              <w:rPr>
                <w:rFonts w:ascii="Times New Roman" w:hAnsi="Times New Roman"/>
                <w:color w:val="000000"/>
                <w:sz w:val="24"/>
              </w:rPr>
              <w:t>100</w:t>
            </w:r>
          </w:p>
        </w:tc>
        <w:tc>
          <w:tcPr>
            <w:tcW w:w="3344" w:type="dxa"/>
            <w:tcMar>
              <w:top w:w="50" w:type="dxa"/>
              <w:left w:w="100" w:type="dxa"/>
            </w:tcMar>
            <w:vAlign w:val="center"/>
          </w:tcPr>
          <w:p w14:paraId="7FF983C8" w14:textId="77777777" w:rsidR="00323729" w:rsidRDefault="00F8312D">
            <w:pPr>
              <w:spacing w:after="0"/>
              <w:ind w:left="135"/>
            </w:pPr>
            <w:r w:rsidRPr="00F8312D">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14:paraId="22418A17"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5B66B4" w14:textId="77777777" w:rsidR="00323729" w:rsidRDefault="00323729">
            <w:pPr>
              <w:spacing w:after="0"/>
              <w:ind w:left="135"/>
              <w:jc w:val="center"/>
            </w:pPr>
          </w:p>
        </w:tc>
        <w:tc>
          <w:tcPr>
            <w:tcW w:w="1590" w:type="dxa"/>
            <w:tcMar>
              <w:top w:w="50" w:type="dxa"/>
              <w:left w:w="100" w:type="dxa"/>
            </w:tcMar>
            <w:vAlign w:val="center"/>
          </w:tcPr>
          <w:p w14:paraId="187FD2C5" w14:textId="77777777" w:rsidR="00323729" w:rsidRDefault="00323729">
            <w:pPr>
              <w:spacing w:after="0"/>
              <w:ind w:left="135"/>
              <w:jc w:val="center"/>
            </w:pPr>
          </w:p>
        </w:tc>
        <w:tc>
          <w:tcPr>
            <w:tcW w:w="1122" w:type="dxa"/>
            <w:tcMar>
              <w:top w:w="50" w:type="dxa"/>
              <w:left w:w="100" w:type="dxa"/>
            </w:tcMar>
            <w:vAlign w:val="center"/>
          </w:tcPr>
          <w:p w14:paraId="7AC59F10" w14:textId="77777777" w:rsidR="00323729" w:rsidRDefault="00323729">
            <w:pPr>
              <w:spacing w:after="0"/>
              <w:ind w:left="135"/>
            </w:pPr>
          </w:p>
        </w:tc>
        <w:tc>
          <w:tcPr>
            <w:tcW w:w="1936" w:type="dxa"/>
            <w:tcMar>
              <w:top w:w="50" w:type="dxa"/>
              <w:left w:w="100" w:type="dxa"/>
            </w:tcMar>
            <w:vAlign w:val="center"/>
          </w:tcPr>
          <w:p w14:paraId="0A741E4E" w14:textId="77777777" w:rsidR="00323729" w:rsidRDefault="00323729">
            <w:pPr>
              <w:spacing w:after="0"/>
              <w:ind w:left="135"/>
            </w:pPr>
          </w:p>
        </w:tc>
      </w:tr>
      <w:tr w:rsidR="00323729" w14:paraId="239583A6" w14:textId="77777777">
        <w:trPr>
          <w:trHeight w:val="144"/>
          <w:tblCellSpacing w:w="0" w:type="dxa"/>
        </w:trPr>
        <w:tc>
          <w:tcPr>
            <w:tcW w:w="453" w:type="dxa"/>
            <w:tcMar>
              <w:top w:w="50" w:type="dxa"/>
              <w:left w:w="100" w:type="dxa"/>
            </w:tcMar>
            <w:vAlign w:val="center"/>
          </w:tcPr>
          <w:p w14:paraId="61F78EA6" w14:textId="77777777" w:rsidR="00323729" w:rsidRDefault="00F8312D">
            <w:pPr>
              <w:spacing w:after="0"/>
            </w:pPr>
            <w:r>
              <w:rPr>
                <w:rFonts w:ascii="Times New Roman" w:hAnsi="Times New Roman"/>
                <w:color w:val="000000"/>
                <w:sz w:val="24"/>
              </w:rPr>
              <w:t>101</w:t>
            </w:r>
          </w:p>
        </w:tc>
        <w:tc>
          <w:tcPr>
            <w:tcW w:w="3344" w:type="dxa"/>
            <w:tcMar>
              <w:top w:w="50" w:type="dxa"/>
              <w:left w:w="100" w:type="dxa"/>
            </w:tcMar>
            <w:vAlign w:val="center"/>
          </w:tcPr>
          <w:p w14:paraId="71285BAE" w14:textId="77777777" w:rsidR="00323729" w:rsidRPr="00F8312D" w:rsidRDefault="00F8312D">
            <w:pPr>
              <w:spacing w:after="0"/>
              <w:ind w:left="135"/>
              <w:rPr>
                <w:lang w:val="ru-RU"/>
              </w:rPr>
            </w:pPr>
            <w:r w:rsidRPr="00F8312D">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3452193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9D7E16" w14:textId="77777777" w:rsidR="00323729" w:rsidRDefault="00323729">
            <w:pPr>
              <w:spacing w:after="0"/>
              <w:ind w:left="135"/>
              <w:jc w:val="center"/>
            </w:pPr>
          </w:p>
        </w:tc>
        <w:tc>
          <w:tcPr>
            <w:tcW w:w="1590" w:type="dxa"/>
            <w:tcMar>
              <w:top w:w="50" w:type="dxa"/>
              <w:left w:w="100" w:type="dxa"/>
            </w:tcMar>
            <w:vAlign w:val="center"/>
          </w:tcPr>
          <w:p w14:paraId="50FAF38C" w14:textId="77777777" w:rsidR="00323729" w:rsidRDefault="00323729">
            <w:pPr>
              <w:spacing w:after="0"/>
              <w:ind w:left="135"/>
              <w:jc w:val="center"/>
            </w:pPr>
          </w:p>
        </w:tc>
        <w:tc>
          <w:tcPr>
            <w:tcW w:w="1122" w:type="dxa"/>
            <w:tcMar>
              <w:top w:w="50" w:type="dxa"/>
              <w:left w:w="100" w:type="dxa"/>
            </w:tcMar>
            <w:vAlign w:val="center"/>
          </w:tcPr>
          <w:p w14:paraId="465E2EBB" w14:textId="77777777" w:rsidR="00323729" w:rsidRDefault="00323729">
            <w:pPr>
              <w:spacing w:after="0"/>
              <w:ind w:left="135"/>
            </w:pPr>
          </w:p>
        </w:tc>
        <w:tc>
          <w:tcPr>
            <w:tcW w:w="1936" w:type="dxa"/>
            <w:tcMar>
              <w:top w:w="50" w:type="dxa"/>
              <w:left w:w="100" w:type="dxa"/>
            </w:tcMar>
            <w:vAlign w:val="center"/>
          </w:tcPr>
          <w:p w14:paraId="263392DA" w14:textId="77777777" w:rsidR="00323729" w:rsidRDefault="00323729">
            <w:pPr>
              <w:spacing w:after="0"/>
              <w:ind w:left="135"/>
            </w:pPr>
          </w:p>
        </w:tc>
      </w:tr>
      <w:tr w:rsidR="00323729" w14:paraId="59C1DFD0" w14:textId="77777777">
        <w:trPr>
          <w:trHeight w:val="144"/>
          <w:tblCellSpacing w:w="0" w:type="dxa"/>
        </w:trPr>
        <w:tc>
          <w:tcPr>
            <w:tcW w:w="453" w:type="dxa"/>
            <w:tcMar>
              <w:top w:w="50" w:type="dxa"/>
              <w:left w:w="100" w:type="dxa"/>
            </w:tcMar>
            <w:vAlign w:val="center"/>
          </w:tcPr>
          <w:p w14:paraId="39E83199" w14:textId="77777777" w:rsidR="00323729" w:rsidRDefault="00F8312D">
            <w:pPr>
              <w:spacing w:after="0"/>
            </w:pPr>
            <w:r>
              <w:rPr>
                <w:rFonts w:ascii="Times New Roman" w:hAnsi="Times New Roman"/>
                <w:color w:val="000000"/>
                <w:sz w:val="24"/>
              </w:rPr>
              <w:t>102</w:t>
            </w:r>
          </w:p>
        </w:tc>
        <w:tc>
          <w:tcPr>
            <w:tcW w:w="3344" w:type="dxa"/>
            <w:tcMar>
              <w:top w:w="50" w:type="dxa"/>
              <w:left w:w="100" w:type="dxa"/>
            </w:tcMar>
            <w:vAlign w:val="center"/>
          </w:tcPr>
          <w:p w14:paraId="1BC3A090" w14:textId="77777777" w:rsidR="00323729" w:rsidRDefault="00F8312D">
            <w:pPr>
              <w:spacing w:after="0"/>
              <w:ind w:left="135"/>
            </w:pPr>
            <w:r w:rsidRPr="00F8312D">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14:paraId="3AF36FF5"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1AD3F6" w14:textId="77777777" w:rsidR="00323729" w:rsidRDefault="00323729">
            <w:pPr>
              <w:spacing w:after="0"/>
              <w:ind w:left="135"/>
              <w:jc w:val="center"/>
            </w:pPr>
          </w:p>
        </w:tc>
        <w:tc>
          <w:tcPr>
            <w:tcW w:w="1590" w:type="dxa"/>
            <w:tcMar>
              <w:top w:w="50" w:type="dxa"/>
              <w:left w:w="100" w:type="dxa"/>
            </w:tcMar>
            <w:vAlign w:val="center"/>
          </w:tcPr>
          <w:p w14:paraId="2842428F" w14:textId="77777777" w:rsidR="00323729" w:rsidRDefault="00323729">
            <w:pPr>
              <w:spacing w:after="0"/>
              <w:ind w:left="135"/>
              <w:jc w:val="center"/>
            </w:pPr>
          </w:p>
        </w:tc>
        <w:tc>
          <w:tcPr>
            <w:tcW w:w="1122" w:type="dxa"/>
            <w:tcMar>
              <w:top w:w="50" w:type="dxa"/>
              <w:left w:w="100" w:type="dxa"/>
            </w:tcMar>
            <w:vAlign w:val="center"/>
          </w:tcPr>
          <w:p w14:paraId="110038A6" w14:textId="77777777" w:rsidR="00323729" w:rsidRDefault="00323729">
            <w:pPr>
              <w:spacing w:after="0"/>
              <w:ind w:left="135"/>
            </w:pPr>
          </w:p>
        </w:tc>
        <w:tc>
          <w:tcPr>
            <w:tcW w:w="1936" w:type="dxa"/>
            <w:tcMar>
              <w:top w:w="50" w:type="dxa"/>
              <w:left w:w="100" w:type="dxa"/>
            </w:tcMar>
            <w:vAlign w:val="center"/>
          </w:tcPr>
          <w:p w14:paraId="508A03D5" w14:textId="77777777" w:rsidR="00323729" w:rsidRDefault="00323729">
            <w:pPr>
              <w:spacing w:after="0"/>
              <w:ind w:left="135"/>
            </w:pPr>
          </w:p>
        </w:tc>
      </w:tr>
      <w:tr w:rsidR="00323729" w14:paraId="1CAACBDF" w14:textId="77777777">
        <w:trPr>
          <w:trHeight w:val="144"/>
          <w:tblCellSpacing w:w="0" w:type="dxa"/>
        </w:trPr>
        <w:tc>
          <w:tcPr>
            <w:tcW w:w="453" w:type="dxa"/>
            <w:tcMar>
              <w:top w:w="50" w:type="dxa"/>
              <w:left w:w="100" w:type="dxa"/>
            </w:tcMar>
            <w:vAlign w:val="center"/>
          </w:tcPr>
          <w:p w14:paraId="7DB41BCE" w14:textId="77777777" w:rsidR="00323729" w:rsidRDefault="00F8312D">
            <w:pPr>
              <w:spacing w:after="0"/>
            </w:pPr>
            <w:r>
              <w:rPr>
                <w:rFonts w:ascii="Times New Roman" w:hAnsi="Times New Roman"/>
                <w:color w:val="000000"/>
                <w:sz w:val="24"/>
              </w:rPr>
              <w:lastRenderedPageBreak/>
              <w:t>103</w:t>
            </w:r>
          </w:p>
        </w:tc>
        <w:tc>
          <w:tcPr>
            <w:tcW w:w="3344" w:type="dxa"/>
            <w:tcMar>
              <w:top w:w="50" w:type="dxa"/>
              <w:left w:w="100" w:type="dxa"/>
            </w:tcMar>
            <w:vAlign w:val="center"/>
          </w:tcPr>
          <w:p w14:paraId="019BA799" w14:textId="77777777" w:rsidR="00323729" w:rsidRDefault="00F8312D">
            <w:pPr>
              <w:spacing w:after="0"/>
              <w:ind w:left="135"/>
            </w:pPr>
            <w:r w:rsidRPr="00F8312D">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14:paraId="4B795280"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5EE201" w14:textId="77777777" w:rsidR="00323729" w:rsidRDefault="00323729">
            <w:pPr>
              <w:spacing w:after="0"/>
              <w:ind w:left="135"/>
              <w:jc w:val="center"/>
            </w:pPr>
          </w:p>
        </w:tc>
        <w:tc>
          <w:tcPr>
            <w:tcW w:w="1590" w:type="dxa"/>
            <w:tcMar>
              <w:top w:w="50" w:type="dxa"/>
              <w:left w:w="100" w:type="dxa"/>
            </w:tcMar>
            <w:vAlign w:val="center"/>
          </w:tcPr>
          <w:p w14:paraId="3B10F5B6" w14:textId="77777777" w:rsidR="00323729" w:rsidRDefault="00323729">
            <w:pPr>
              <w:spacing w:after="0"/>
              <w:ind w:left="135"/>
              <w:jc w:val="center"/>
            </w:pPr>
          </w:p>
        </w:tc>
        <w:tc>
          <w:tcPr>
            <w:tcW w:w="1122" w:type="dxa"/>
            <w:tcMar>
              <w:top w:w="50" w:type="dxa"/>
              <w:left w:w="100" w:type="dxa"/>
            </w:tcMar>
            <w:vAlign w:val="center"/>
          </w:tcPr>
          <w:p w14:paraId="14AF2D8C" w14:textId="77777777" w:rsidR="00323729" w:rsidRDefault="00323729">
            <w:pPr>
              <w:spacing w:after="0"/>
              <w:ind w:left="135"/>
            </w:pPr>
          </w:p>
        </w:tc>
        <w:tc>
          <w:tcPr>
            <w:tcW w:w="1936" w:type="dxa"/>
            <w:tcMar>
              <w:top w:w="50" w:type="dxa"/>
              <w:left w:w="100" w:type="dxa"/>
            </w:tcMar>
            <w:vAlign w:val="center"/>
          </w:tcPr>
          <w:p w14:paraId="1F7312F4" w14:textId="77777777" w:rsidR="00323729" w:rsidRDefault="00323729">
            <w:pPr>
              <w:spacing w:after="0"/>
              <w:ind w:left="135"/>
            </w:pPr>
          </w:p>
        </w:tc>
      </w:tr>
      <w:tr w:rsidR="00323729" w14:paraId="02EAC75C" w14:textId="77777777">
        <w:trPr>
          <w:trHeight w:val="144"/>
          <w:tblCellSpacing w:w="0" w:type="dxa"/>
        </w:trPr>
        <w:tc>
          <w:tcPr>
            <w:tcW w:w="453" w:type="dxa"/>
            <w:tcMar>
              <w:top w:w="50" w:type="dxa"/>
              <w:left w:w="100" w:type="dxa"/>
            </w:tcMar>
            <w:vAlign w:val="center"/>
          </w:tcPr>
          <w:p w14:paraId="5F5BEA73" w14:textId="77777777" w:rsidR="00323729" w:rsidRDefault="00F8312D">
            <w:pPr>
              <w:spacing w:after="0"/>
            </w:pPr>
            <w:r>
              <w:rPr>
                <w:rFonts w:ascii="Times New Roman" w:hAnsi="Times New Roman"/>
                <w:color w:val="000000"/>
                <w:sz w:val="24"/>
              </w:rPr>
              <w:t>104</w:t>
            </w:r>
          </w:p>
        </w:tc>
        <w:tc>
          <w:tcPr>
            <w:tcW w:w="3344" w:type="dxa"/>
            <w:tcMar>
              <w:top w:w="50" w:type="dxa"/>
              <w:left w:w="100" w:type="dxa"/>
            </w:tcMar>
            <w:vAlign w:val="center"/>
          </w:tcPr>
          <w:p w14:paraId="643E1FB5" w14:textId="77777777" w:rsidR="00323729" w:rsidRDefault="00F8312D">
            <w:pPr>
              <w:spacing w:after="0"/>
              <w:ind w:left="135"/>
            </w:pPr>
            <w:r w:rsidRPr="00F8312D">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14:paraId="3E534C1A"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9B6A1F" w14:textId="77777777" w:rsidR="00323729" w:rsidRDefault="00323729">
            <w:pPr>
              <w:spacing w:after="0"/>
              <w:ind w:left="135"/>
              <w:jc w:val="center"/>
            </w:pPr>
          </w:p>
        </w:tc>
        <w:tc>
          <w:tcPr>
            <w:tcW w:w="1590" w:type="dxa"/>
            <w:tcMar>
              <w:top w:w="50" w:type="dxa"/>
              <w:left w:w="100" w:type="dxa"/>
            </w:tcMar>
            <w:vAlign w:val="center"/>
          </w:tcPr>
          <w:p w14:paraId="1142F797" w14:textId="77777777" w:rsidR="00323729" w:rsidRDefault="00323729">
            <w:pPr>
              <w:spacing w:after="0"/>
              <w:ind w:left="135"/>
              <w:jc w:val="center"/>
            </w:pPr>
          </w:p>
        </w:tc>
        <w:tc>
          <w:tcPr>
            <w:tcW w:w="1122" w:type="dxa"/>
            <w:tcMar>
              <w:top w:w="50" w:type="dxa"/>
              <w:left w:w="100" w:type="dxa"/>
            </w:tcMar>
            <w:vAlign w:val="center"/>
          </w:tcPr>
          <w:p w14:paraId="5121048A" w14:textId="77777777" w:rsidR="00323729" w:rsidRDefault="00323729">
            <w:pPr>
              <w:spacing w:after="0"/>
              <w:ind w:left="135"/>
            </w:pPr>
          </w:p>
        </w:tc>
        <w:tc>
          <w:tcPr>
            <w:tcW w:w="1936" w:type="dxa"/>
            <w:tcMar>
              <w:top w:w="50" w:type="dxa"/>
              <w:left w:w="100" w:type="dxa"/>
            </w:tcMar>
            <w:vAlign w:val="center"/>
          </w:tcPr>
          <w:p w14:paraId="7AB8142C" w14:textId="77777777" w:rsidR="00323729" w:rsidRDefault="00323729">
            <w:pPr>
              <w:spacing w:after="0"/>
              <w:ind w:left="135"/>
            </w:pPr>
          </w:p>
        </w:tc>
      </w:tr>
      <w:tr w:rsidR="00323729" w14:paraId="26564B98" w14:textId="77777777">
        <w:trPr>
          <w:trHeight w:val="144"/>
          <w:tblCellSpacing w:w="0" w:type="dxa"/>
        </w:trPr>
        <w:tc>
          <w:tcPr>
            <w:tcW w:w="453" w:type="dxa"/>
            <w:tcMar>
              <w:top w:w="50" w:type="dxa"/>
              <w:left w:w="100" w:type="dxa"/>
            </w:tcMar>
            <w:vAlign w:val="center"/>
          </w:tcPr>
          <w:p w14:paraId="03EED324" w14:textId="77777777" w:rsidR="00323729" w:rsidRDefault="00F8312D">
            <w:pPr>
              <w:spacing w:after="0"/>
            </w:pPr>
            <w:r>
              <w:rPr>
                <w:rFonts w:ascii="Times New Roman" w:hAnsi="Times New Roman"/>
                <w:color w:val="000000"/>
                <w:sz w:val="24"/>
              </w:rPr>
              <w:t>105</w:t>
            </w:r>
          </w:p>
        </w:tc>
        <w:tc>
          <w:tcPr>
            <w:tcW w:w="3344" w:type="dxa"/>
            <w:tcMar>
              <w:top w:w="50" w:type="dxa"/>
              <w:left w:w="100" w:type="dxa"/>
            </w:tcMar>
            <w:vAlign w:val="center"/>
          </w:tcPr>
          <w:p w14:paraId="7C26C0D4"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75C0710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BDEDF0" w14:textId="77777777" w:rsidR="00323729" w:rsidRDefault="00323729">
            <w:pPr>
              <w:spacing w:after="0"/>
              <w:ind w:left="135"/>
              <w:jc w:val="center"/>
            </w:pPr>
          </w:p>
        </w:tc>
        <w:tc>
          <w:tcPr>
            <w:tcW w:w="1590" w:type="dxa"/>
            <w:tcMar>
              <w:top w:w="50" w:type="dxa"/>
              <w:left w:w="100" w:type="dxa"/>
            </w:tcMar>
            <w:vAlign w:val="center"/>
          </w:tcPr>
          <w:p w14:paraId="7B5E17E1" w14:textId="77777777" w:rsidR="00323729" w:rsidRDefault="00323729">
            <w:pPr>
              <w:spacing w:after="0"/>
              <w:ind w:left="135"/>
              <w:jc w:val="center"/>
            </w:pPr>
          </w:p>
        </w:tc>
        <w:tc>
          <w:tcPr>
            <w:tcW w:w="1122" w:type="dxa"/>
            <w:tcMar>
              <w:top w:w="50" w:type="dxa"/>
              <w:left w:w="100" w:type="dxa"/>
            </w:tcMar>
            <w:vAlign w:val="center"/>
          </w:tcPr>
          <w:p w14:paraId="63C71124" w14:textId="77777777" w:rsidR="00323729" w:rsidRDefault="00323729">
            <w:pPr>
              <w:spacing w:after="0"/>
              <w:ind w:left="135"/>
            </w:pPr>
          </w:p>
        </w:tc>
        <w:tc>
          <w:tcPr>
            <w:tcW w:w="1936" w:type="dxa"/>
            <w:tcMar>
              <w:top w:w="50" w:type="dxa"/>
              <w:left w:w="100" w:type="dxa"/>
            </w:tcMar>
            <w:vAlign w:val="center"/>
          </w:tcPr>
          <w:p w14:paraId="66E97C66" w14:textId="77777777" w:rsidR="00323729" w:rsidRDefault="00323729">
            <w:pPr>
              <w:spacing w:after="0"/>
              <w:ind w:left="135"/>
            </w:pPr>
          </w:p>
        </w:tc>
      </w:tr>
      <w:tr w:rsidR="00323729" w14:paraId="360715FB" w14:textId="77777777">
        <w:trPr>
          <w:trHeight w:val="144"/>
          <w:tblCellSpacing w:w="0" w:type="dxa"/>
        </w:trPr>
        <w:tc>
          <w:tcPr>
            <w:tcW w:w="453" w:type="dxa"/>
            <w:tcMar>
              <w:top w:w="50" w:type="dxa"/>
              <w:left w:w="100" w:type="dxa"/>
            </w:tcMar>
            <w:vAlign w:val="center"/>
          </w:tcPr>
          <w:p w14:paraId="579EC755" w14:textId="77777777" w:rsidR="00323729" w:rsidRDefault="00F8312D">
            <w:pPr>
              <w:spacing w:after="0"/>
            </w:pPr>
            <w:r>
              <w:rPr>
                <w:rFonts w:ascii="Times New Roman" w:hAnsi="Times New Roman"/>
                <w:color w:val="000000"/>
                <w:sz w:val="24"/>
              </w:rPr>
              <w:t>106</w:t>
            </w:r>
          </w:p>
        </w:tc>
        <w:tc>
          <w:tcPr>
            <w:tcW w:w="3344" w:type="dxa"/>
            <w:tcMar>
              <w:top w:w="50" w:type="dxa"/>
              <w:left w:w="100" w:type="dxa"/>
            </w:tcMar>
            <w:vAlign w:val="center"/>
          </w:tcPr>
          <w:p w14:paraId="0151DBCE"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3C6A0BB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50F0FB" w14:textId="77777777" w:rsidR="00323729" w:rsidRDefault="00323729">
            <w:pPr>
              <w:spacing w:after="0"/>
              <w:ind w:left="135"/>
              <w:jc w:val="center"/>
            </w:pPr>
          </w:p>
        </w:tc>
        <w:tc>
          <w:tcPr>
            <w:tcW w:w="1590" w:type="dxa"/>
            <w:tcMar>
              <w:top w:w="50" w:type="dxa"/>
              <w:left w:w="100" w:type="dxa"/>
            </w:tcMar>
            <w:vAlign w:val="center"/>
          </w:tcPr>
          <w:p w14:paraId="7B39AFA3" w14:textId="77777777" w:rsidR="00323729" w:rsidRDefault="00323729">
            <w:pPr>
              <w:spacing w:after="0"/>
              <w:ind w:left="135"/>
              <w:jc w:val="center"/>
            </w:pPr>
          </w:p>
        </w:tc>
        <w:tc>
          <w:tcPr>
            <w:tcW w:w="1122" w:type="dxa"/>
            <w:tcMar>
              <w:top w:w="50" w:type="dxa"/>
              <w:left w:w="100" w:type="dxa"/>
            </w:tcMar>
            <w:vAlign w:val="center"/>
          </w:tcPr>
          <w:p w14:paraId="6F13F3FA" w14:textId="77777777" w:rsidR="00323729" w:rsidRDefault="00323729">
            <w:pPr>
              <w:spacing w:after="0"/>
              <w:ind w:left="135"/>
            </w:pPr>
          </w:p>
        </w:tc>
        <w:tc>
          <w:tcPr>
            <w:tcW w:w="1936" w:type="dxa"/>
            <w:tcMar>
              <w:top w:w="50" w:type="dxa"/>
              <w:left w:w="100" w:type="dxa"/>
            </w:tcMar>
            <w:vAlign w:val="center"/>
          </w:tcPr>
          <w:p w14:paraId="6B83B015" w14:textId="77777777" w:rsidR="00323729" w:rsidRDefault="00323729">
            <w:pPr>
              <w:spacing w:after="0"/>
              <w:ind w:left="135"/>
            </w:pPr>
          </w:p>
        </w:tc>
      </w:tr>
      <w:tr w:rsidR="00323729" w14:paraId="40C1AFE6" w14:textId="77777777">
        <w:trPr>
          <w:trHeight w:val="144"/>
          <w:tblCellSpacing w:w="0" w:type="dxa"/>
        </w:trPr>
        <w:tc>
          <w:tcPr>
            <w:tcW w:w="453" w:type="dxa"/>
            <w:tcMar>
              <w:top w:w="50" w:type="dxa"/>
              <w:left w:w="100" w:type="dxa"/>
            </w:tcMar>
            <w:vAlign w:val="center"/>
          </w:tcPr>
          <w:p w14:paraId="48E31DDE" w14:textId="77777777" w:rsidR="00323729" w:rsidRDefault="00F8312D">
            <w:pPr>
              <w:spacing w:after="0"/>
            </w:pPr>
            <w:r>
              <w:rPr>
                <w:rFonts w:ascii="Times New Roman" w:hAnsi="Times New Roman"/>
                <w:color w:val="000000"/>
                <w:sz w:val="24"/>
              </w:rPr>
              <w:t>107</w:t>
            </w:r>
          </w:p>
        </w:tc>
        <w:tc>
          <w:tcPr>
            <w:tcW w:w="3344" w:type="dxa"/>
            <w:tcMar>
              <w:top w:w="50" w:type="dxa"/>
              <w:left w:w="100" w:type="dxa"/>
            </w:tcMar>
            <w:vAlign w:val="center"/>
          </w:tcPr>
          <w:p w14:paraId="4BFDA5C4"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5CCD1B0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93D389" w14:textId="77777777" w:rsidR="00323729" w:rsidRDefault="00323729">
            <w:pPr>
              <w:spacing w:after="0"/>
              <w:ind w:left="135"/>
              <w:jc w:val="center"/>
            </w:pPr>
          </w:p>
        </w:tc>
        <w:tc>
          <w:tcPr>
            <w:tcW w:w="1590" w:type="dxa"/>
            <w:tcMar>
              <w:top w:w="50" w:type="dxa"/>
              <w:left w:w="100" w:type="dxa"/>
            </w:tcMar>
            <w:vAlign w:val="center"/>
          </w:tcPr>
          <w:p w14:paraId="1926F461" w14:textId="77777777" w:rsidR="00323729" w:rsidRDefault="00323729">
            <w:pPr>
              <w:spacing w:after="0"/>
              <w:ind w:left="135"/>
              <w:jc w:val="center"/>
            </w:pPr>
          </w:p>
        </w:tc>
        <w:tc>
          <w:tcPr>
            <w:tcW w:w="1122" w:type="dxa"/>
            <w:tcMar>
              <w:top w:w="50" w:type="dxa"/>
              <w:left w:w="100" w:type="dxa"/>
            </w:tcMar>
            <w:vAlign w:val="center"/>
          </w:tcPr>
          <w:p w14:paraId="0679FD44" w14:textId="77777777" w:rsidR="00323729" w:rsidRDefault="00323729">
            <w:pPr>
              <w:spacing w:after="0"/>
              <w:ind w:left="135"/>
            </w:pPr>
          </w:p>
        </w:tc>
        <w:tc>
          <w:tcPr>
            <w:tcW w:w="1936" w:type="dxa"/>
            <w:tcMar>
              <w:top w:w="50" w:type="dxa"/>
              <w:left w:w="100" w:type="dxa"/>
            </w:tcMar>
            <w:vAlign w:val="center"/>
          </w:tcPr>
          <w:p w14:paraId="10F5CCE2" w14:textId="77777777" w:rsidR="00323729" w:rsidRDefault="00323729">
            <w:pPr>
              <w:spacing w:after="0"/>
              <w:ind w:left="135"/>
            </w:pPr>
          </w:p>
        </w:tc>
      </w:tr>
      <w:tr w:rsidR="00323729" w14:paraId="50A2799A" w14:textId="77777777">
        <w:trPr>
          <w:trHeight w:val="144"/>
          <w:tblCellSpacing w:w="0" w:type="dxa"/>
        </w:trPr>
        <w:tc>
          <w:tcPr>
            <w:tcW w:w="453" w:type="dxa"/>
            <w:tcMar>
              <w:top w:w="50" w:type="dxa"/>
              <w:left w:w="100" w:type="dxa"/>
            </w:tcMar>
            <w:vAlign w:val="center"/>
          </w:tcPr>
          <w:p w14:paraId="6185F46D" w14:textId="77777777" w:rsidR="00323729" w:rsidRDefault="00F8312D">
            <w:pPr>
              <w:spacing w:after="0"/>
            </w:pPr>
            <w:r>
              <w:rPr>
                <w:rFonts w:ascii="Times New Roman" w:hAnsi="Times New Roman"/>
                <w:color w:val="000000"/>
                <w:sz w:val="24"/>
              </w:rPr>
              <w:t>108</w:t>
            </w:r>
          </w:p>
        </w:tc>
        <w:tc>
          <w:tcPr>
            <w:tcW w:w="3344" w:type="dxa"/>
            <w:tcMar>
              <w:top w:w="50" w:type="dxa"/>
              <w:left w:w="100" w:type="dxa"/>
            </w:tcMar>
            <w:vAlign w:val="center"/>
          </w:tcPr>
          <w:p w14:paraId="6AFEECAF"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14:paraId="50CAF5C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43A50B"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F1F50FD" w14:textId="77777777" w:rsidR="00323729" w:rsidRDefault="00323729">
            <w:pPr>
              <w:spacing w:after="0"/>
              <w:ind w:left="135"/>
              <w:jc w:val="center"/>
            </w:pPr>
          </w:p>
        </w:tc>
        <w:tc>
          <w:tcPr>
            <w:tcW w:w="1122" w:type="dxa"/>
            <w:tcMar>
              <w:top w:w="50" w:type="dxa"/>
              <w:left w:w="100" w:type="dxa"/>
            </w:tcMar>
            <w:vAlign w:val="center"/>
          </w:tcPr>
          <w:p w14:paraId="4F72EA60" w14:textId="77777777" w:rsidR="00323729" w:rsidRDefault="00323729">
            <w:pPr>
              <w:spacing w:after="0"/>
              <w:ind w:left="135"/>
            </w:pPr>
          </w:p>
        </w:tc>
        <w:tc>
          <w:tcPr>
            <w:tcW w:w="1936" w:type="dxa"/>
            <w:tcMar>
              <w:top w:w="50" w:type="dxa"/>
              <w:left w:w="100" w:type="dxa"/>
            </w:tcMar>
            <w:vAlign w:val="center"/>
          </w:tcPr>
          <w:p w14:paraId="0696575F" w14:textId="77777777" w:rsidR="00323729" w:rsidRDefault="00323729">
            <w:pPr>
              <w:spacing w:after="0"/>
              <w:ind w:left="135"/>
            </w:pPr>
          </w:p>
        </w:tc>
      </w:tr>
      <w:tr w:rsidR="00323729" w14:paraId="06DE1819" w14:textId="77777777">
        <w:trPr>
          <w:trHeight w:val="144"/>
          <w:tblCellSpacing w:w="0" w:type="dxa"/>
        </w:trPr>
        <w:tc>
          <w:tcPr>
            <w:tcW w:w="453" w:type="dxa"/>
            <w:tcMar>
              <w:top w:w="50" w:type="dxa"/>
              <w:left w:w="100" w:type="dxa"/>
            </w:tcMar>
            <w:vAlign w:val="center"/>
          </w:tcPr>
          <w:p w14:paraId="041FFB97" w14:textId="77777777" w:rsidR="00323729" w:rsidRDefault="00F8312D">
            <w:pPr>
              <w:spacing w:after="0"/>
            </w:pPr>
            <w:r>
              <w:rPr>
                <w:rFonts w:ascii="Times New Roman" w:hAnsi="Times New Roman"/>
                <w:color w:val="000000"/>
                <w:sz w:val="24"/>
              </w:rPr>
              <w:t>109</w:t>
            </w:r>
          </w:p>
        </w:tc>
        <w:tc>
          <w:tcPr>
            <w:tcW w:w="3344" w:type="dxa"/>
            <w:tcMar>
              <w:top w:w="50" w:type="dxa"/>
              <w:left w:w="100" w:type="dxa"/>
            </w:tcMar>
            <w:vAlign w:val="center"/>
          </w:tcPr>
          <w:p w14:paraId="5A037FE2" w14:textId="77777777" w:rsidR="00323729" w:rsidRDefault="00F8312D">
            <w:pPr>
              <w:spacing w:after="0"/>
              <w:ind w:left="135"/>
            </w:pPr>
            <w:r w:rsidRPr="00F8312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14:paraId="534DEB80"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5064A4" w14:textId="77777777" w:rsidR="00323729" w:rsidRDefault="00323729">
            <w:pPr>
              <w:spacing w:after="0"/>
              <w:ind w:left="135"/>
              <w:jc w:val="center"/>
            </w:pPr>
          </w:p>
        </w:tc>
        <w:tc>
          <w:tcPr>
            <w:tcW w:w="1590" w:type="dxa"/>
            <w:tcMar>
              <w:top w:w="50" w:type="dxa"/>
              <w:left w:w="100" w:type="dxa"/>
            </w:tcMar>
            <w:vAlign w:val="center"/>
          </w:tcPr>
          <w:p w14:paraId="7A31CAEE" w14:textId="77777777" w:rsidR="00323729" w:rsidRDefault="00323729">
            <w:pPr>
              <w:spacing w:after="0"/>
              <w:ind w:left="135"/>
              <w:jc w:val="center"/>
            </w:pPr>
          </w:p>
        </w:tc>
        <w:tc>
          <w:tcPr>
            <w:tcW w:w="1122" w:type="dxa"/>
            <w:tcMar>
              <w:top w:w="50" w:type="dxa"/>
              <w:left w:w="100" w:type="dxa"/>
            </w:tcMar>
            <w:vAlign w:val="center"/>
          </w:tcPr>
          <w:p w14:paraId="63430744" w14:textId="77777777" w:rsidR="00323729" w:rsidRDefault="00323729">
            <w:pPr>
              <w:spacing w:after="0"/>
              <w:ind w:left="135"/>
            </w:pPr>
          </w:p>
        </w:tc>
        <w:tc>
          <w:tcPr>
            <w:tcW w:w="1936" w:type="dxa"/>
            <w:tcMar>
              <w:top w:w="50" w:type="dxa"/>
              <w:left w:w="100" w:type="dxa"/>
            </w:tcMar>
            <w:vAlign w:val="center"/>
          </w:tcPr>
          <w:p w14:paraId="1D7AB0D2" w14:textId="77777777" w:rsidR="00323729" w:rsidRDefault="00323729">
            <w:pPr>
              <w:spacing w:after="0"/>
              <w:ind w:left="135"/>
            </w:pPr>
          </w:p>
        </w:tc>
      </w:tr>
      <w:tr w:rsidR="00323729" w14:paraId="671C3F00" w14:textId="77777777">
        <w:trPr>
          <w:trHeight w:val="144"/>
          <w:tblCellSpacing w:w="0" w:type="dxa"/>
        </w:trPr>
        <w:tc>
          <w:tcPr>
            <w:tcW w:w="453" w:type="dxa"/>
            <w:tcMar>
              <w:top w:w="50" w:type="dxa"/>
              <w:left w:w="100" w:type="dxa"/>
            </w:tcMar>
            <w:vAlign w:val="center"/>
          </w:tcPr>
          <w:p w14:paraId="114F2637" w14:textId="77777777" w:rsidR="00323729" w:rsidRDefault="00F8312D">
            <w:pPr>
              <w:spacing w:after="0"/>
            </w:pPr>
            <w:r>
              <w:rPr>
                <w:rFonts w:ascii="Times New Roman" w:hAnsi="Times New Roman"/>
                <w:color w:val="000000"/>
                <w:sz w:val="24"/>
              </w:rPr>
              <w:t>110</w:t>
            </w:r>
          </w:p>
        </w:tc>
        <w:tc>
          <w:tcPr>
            <w:tcW w:w="3344" w:type="dxa"/>
            <w:tcMar>
              <w:top w:w="50" w:type="dxa"/>
              <w:left w:w="100" w:type="dxa"/>
            </w:tcMar>
            <w:vAlign w:val="center"/>
          </w:tcPr>
          <w:p w14:paraId="2479C920"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6F258C7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8B9CA3" w14:textId="77777777" w:rsidR="00323729" w:rsidRDefault="00323729">
            <w:pPr>
              <w:spacing w:after="0"/>
              <w:ind w:left="135"/>
              <w:jc w:val="center"/>
            </w:pPr>
          </w:p>
        </w:tc>
        <w:tc>
          <w:tcPr>
            <w:tcW w:w="1590" w:type="dxa"/>
            <w:tcMar>
              <w:top w:w="50" w:type="dxa"/>
              <w:left w:w="100" w:type="dxa"/>
            </w:tcMar>
            <w:vAlign w:val="center"/>
          </w:tcPr>
          <w:p w14:paraId="1D04CB32" w14:textId="77777777" w:rsidR="00323729" w:rsidRDefault="00323729">
            <w:pPr>
              <w:spacing w:after="0"/>
              <w:ind w:left="135"/>
              <w:jc w:val="center"/>
            </w:pPr>
          </w:p>
        </w:tc>
        <w:tc>
          <w:tcPr>
            <w:tcW w:w="1122" w:type="dxa"/>
            <w:tcMar>
              <w:top w:w="50" w:type="dxa"/>
              <w:left w:w="100" w:type="dxa"/>
            </w:tcMar>
            <w:vAlign w:val="center"/>
          </w:tcPr>
          <w:p w14:paraId="5BF3F68F" w14:textId="77777777" w:rsidR="00323729" w:rsidRDefault="00323729">
            <w:pPr>
              <w:spacing w:after="0"/>
              <w:ind w:left="135"/>
            </w:pPr>
          </w:p>
        </w:tc>
        <w:tc>
          <w:tcPr>
            <w:tcW w:w="1936" w:type="dxa"/>
            <w:tcMar>
              <w:top w:w="50" w:type="dxa"/>
              <w:left w:w="100" w:type="dxa"/>
            </w:tcMar>
            <w:vAlign w:val="center"/>
          </w:tcPr>
          <w:p w14:paraId="3946AB09" w14:textId="77777777" w:rsidR="00323729" w:rsidRDefault="00323729">
            <w:pPr>
              <w:spacing w:after="0"/>
              <w:ind w:left="135"/>
            </w:pPr>
          </w:p>
        </w:tc>
      </w:tr>
      <w:tr w:rsidR="00323729" w14:paraId="575AE154" w14:textId="77777777">
        <w:trPr>
          <w:trHeight w:val="144"/>
          <w:tblCellSpacing w:w="0" w:type="dxa"/>
        </w:trPr>
        <w:tc>
          <w:tcPr>
            <w:tcW w:w="453" w:type="dxa"/>
            <w:tcMar>
              <w:top w:w="50" w:type="dxa"/>
              <w:left w:w="100" w:type="dxa"/>
            </w:tcMar>
            <w:vAlign w:val="center"/>
          </w:tcPr>
          <w:p w14:paraId="41A9CED2" w14:textId="77777777" w:rsidR="00323729" w:rsidRDefault="00F8312D">
            <w:pPr>
              <w:spacing w:after="0"/>
            </w:pPr>
            <w:r>
              <w:rPr>
                <w:rFonts w:ascii="Times New Roman" w:hAnsi="Times New Roman"/>
                <w:color w:val="000000"/>
                <w:sz w:val="24"/>
              </w:rPr>
              <w:lastRenderedPageBreak/>
              <w:t>111</w:t>
            </w:r>
          </w:p>
        </w:tc>
        <w:tc>
          <w:tcPr>
            <w:tcW w:w="3344" w:type="dxa"/>
            <w:tcMar>
              <w:top w:w="50" w:type="dxa"/>
              <w:left w:w="100" w:type="dxa"/>
            </w:tcMar>
            <w:vAlign w:val="center"/>
          </w:tcPr>
          <w:p w14:paraId="2A7036BE"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2DF0D27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C61478" w14:textId="77777777" w:rsidR="00323729" w:rsidRDefault="00323729">
            <w:pPr>
              <w:spacing w:after="0"/>
              <w:ind w:left="135"/>
              <w:jc w:val="center"/>
            </w:pPr>
          </w:p>
        </w:tc>
        <w:tc>
          <w:tcPr>
            <w:tcW w:w="1590" w:type="dxa"/>
            <w:tcMar>
              <w:top w:w="50" w:type="dxa"/>
              <w:left w:w="100" w:type="dxa"/>
            </w:tcMar>
            <w:vAlign w:val="center"/>
          </w:tcPr>
          <w:p w14:paraId="6C0BE3C8" w14:textId="77777777" w:rsidR="00323729" w:rsidRDefault="00323729">
            <w:pPr>
              <w:spacing w:after="0"/>
              <w:ind w:left="135"/>
              <w:jc w:val="center"/>
            </w:pPr>
          </w:p>
        </w:tc>
        <w:tc>
          <w:tcPr>
            <w:tcW w:w="1122" w:type="dxa"/>
            <w:tcMar>
              <w:top w:w="50" w:type="dxa"/>
              <w:left w:w="100" w:type="dxa"/>
            </w:tcMar>
            <w:vAlign w:val="center"/>
          </w:tcPr>
          <w:p w14:paraId="1F2E6599" w14:textId="77777777" w:rsidR="00323729" w:rsidRDefault="00323729">
            <w:pPr>
              <w:spacing w:after="0"/>
              <w:ind w:left="135"/>
            </w:pPr>
          </w:p>
        </w:tc>
        <w:tc>
          <w:tcPr>
            <w:tcW w:w="1936" w:type="dxa"/>
            <w:tcMar>
              <w:top w:w="50" w:type="dxa"/>
              <w:left w:w="100" w:type="dxa"/>
            </w:tcMar>
            <w:vAlign w:val="center"/>
          </w:tcPr>
          <w:p w14:paraId="51FC4E76" w14:textId="77777777" w:rsidR="00323729" w:rsidRDefault="00323729">
            <w:pPr>
              <w:spacing w:after="0"/>
              <w:ind w:left="135"/>
            </w:pPr>
          </w:p>
        </w:tc>
      </w:tr>
      <w:tr w:rsidR="00323729" w14:paraId="36B9F72E" w14:textId="77777777">
        <w:trPr>
          <w:trHeight w:val="144"/>
          <w:tblCellSpacing w:w="0" w:type="dxa"/>
        </w:trPr>
        <w:tc>
          <w:tcPr>
            <w:tcW w:w="453" w:type="dxa"/>
            <w:tcMar>
              <w:top w:w="50" w:type="dxa"/>
              <w:left w:w="100" w:type="dxa"/>
            </w:tcMar>
            <w:vAlign w:val="center"/>
          </w:tcPr>
          <w:p w14:paraId="548332E6" w14:textId="77777777" w:rsidR="00323729" w:rsidRDefault="00F8312D">
            <w:pPr>
              <w:spacing w:after="0"/>
            </w:pPr>
            <w:r>
              <w:rPr>
                <w:rFonts w:ascii="Times New Roman" w:hAnsi="Times New Roman"/>
                <w:color w:val="000000"/>
                <w:sz w:val="24"/>
              </w:rPr>
              <w:t>112</w:t>
            </w:r>
          </w:p>
        </w:tc>
        <w:tc>
          <w:tcPr>
            <w:tcW w:w="3344" w:type="dxa"/>
            <w:tcMar>
              <w:top w:w="50" w:type="dxa"/>
              <w:left w:w="100" w:type="dxa"/>
            </w:tcMar>
            <w:vAlign w:val="center"/>
          </w:tcPr>
          <w:p w14:paraId="48448429" w14:textId="77777777" w:rsidR="00323729" w:rsidRDefault="00F8312D">
            <w:pPr>
              <w:spacing w:after="0"/>
              <w:ind w:left="135"/>
            </w:pPr>
            <w:r w:rsidRPr="00F8312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14:paraId="078EF43C"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3C6563" w14:textId="77777777" w:rsidR="00323729" w:rsidRDefault="00323729">
            <w:pPr>
              <w:spacing w:after="0"/>
              <w:ind w:left="135"/>
              <w:jc w:val="center"/>
            </w:pPr>
          </w:p>
        </w:tc>
        <w:tc>
          <w:tcPr>
            <w:tcW w:w="1590" w:type="dxa"/>
            <w:tcMar>
              <w:top w:w="50" w:type="dxa"/>
              <w:left w:w="100" w:type="dxa"/>
            </w:tcMar>
            <w:vAlign w:val="center"/>
          </w:tcPr>
          <w:p w14:paraId="320A344C" w14:textId="77777777" w:rsidR="00323729" w:rsidRDefault="00323729">
            <w:pPr>
              <w:spacing w:after="0"/>
              <w:ind w:left="135"/>
              <w:jc w:val="center"/>
            </w:pPr>
          </w:p>
        </w:tc>
        <w:tc>
          <w:tcPr>
            <w:tcW w:w="1122" w:type="dxa"/>
            <w:tcMar>
              <w:top w:w="50" w:type="dxa"/>
              <w:left w:w="100" w:type="dxa"/>
            </w:tcMar>
            <w:vAlign w:val="center"/>
          </w:tcPr>
          <w:p w14:paraId="4C851D54" w14:textId="77777777" w:rsidR="00323729" w:rsidRDefault="00323729">
            <w:pPr>
              <w:spacing w:after="0"/>
              <w:ind w:left="135"/>
            </w:pPr>
          </w:p>
        </w:tc>
        <w:tc>
          <w:tcPr>
            <w:tcW w:w="1936" w:type="dxa"/>
            <w:tcMar>
              <w:top w:w="50" w:type="dxa"/>
              <w:left w:w="100" w:type="dxa"/>
            </w:tcMar>
            <w:vAlign w:val="center"/>
          </w:tcPr>
          <w:p w14:paraId="29C2F190" w14:textId="77777777" w:rsidR="00323729" w:rsidRDefault="00323729">
            <w:pPr>
              <w:spacing w:after="0"/>
              <w:ind w:left="135"/>
            </w:pPr>
          </w:p>
        </w:tc>
      </w:tr>
      <w:tr w:rsidR="00323729" w14:paraId="49DEE409" w14:textId="77777777">
        <w:trPr>
          <w:trHeight w:val="144"/>
          <w:tblCellSpacing w:w="0" w:type="dxa"/>
        </w:trPr>
        <w:tc>
          <w:tcPr>
            <w:tcW w:w="453" w:type="dxa"/>
            <w:tcMar>
              <w:top w:w="50" w:type="dxa"/>
              <w:left w:w="100" w:type="dxa"/>
            </w:tcMar>
            <w:vAlign w:val="center"/>
          </w:tcPr>
          <w:p w14:paraId="174C7FB2" w14:textId="77777777" w:rsidR="00323729" w:rsidRDefault="00F8312D">
            <w:pPr>
              <w:spacing w:after="0"/>
            </w:pPr>
            <w:r>
              <w:rPr>
                <w:rFonts w:ascii="Times New Roman" w:hAnsi="Times New Roman"/>
                <w:color w:val="000000"/>
                <w:sz w:val="24"/>
              </w:rPr>
              <w:t>113</w:t>
            </w:r>
          </w:p>
        </w:tc>
        <w:tc>
          <w:tcPr>
            <w:tcW w:w="3344" w:type="dxa"/>
            <w:tcMar>
              <w:top w:w="50" w:type="dxa"/>
              <w:left w:w="100" w:type="dxa"/>
            </w:tcMar>
            <w:vAlign w:val="center"/>
          </w:tcPr>
          <w:p w14:paraId="6CCB9D4A" w14:textId="77777777" w:rsidR="00323729" w:rsidRPr="00F8312D" w:rsidRDefault="00F8312D">
            <w:pPr>
              <w:spacing w:after="0"/>
              <w:ind w:left="135"/>
              <w:rPr>
                <w:lang w:val="ru-RU"/>
              </w:rPr>
            </w:pPr>
            <w:r w:rsidRPr="00F8312D">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5A5E009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4A740E" w14:textId="77777777" w:rsidR="00323729" w:rsidRDefault="00323729">
            <w:pPr>
              <w:spacing w:after="0"/>
              <w:ind w:left="135"/>
              <w:jc w:val="center"/>
            </w:pPr>
          </w:p>
        </w:tc>
        <w:tc>
          <w:tcPr>
            <w:tcW w:w="1590" w:type="dxa"/>
            <w:tcMar>
              <w:top w:w="50" w:type="dxa"/>
              <w:left w:w="100" w:type="dxa"/>
            </w:tcMar>
            <w:vAlign w:val="center"/>
          </w:tcPr>
          <w:p w14:paraId="3A5321F1" w14:textId="77777777" w:rsidR="00323729" w:rsidRDefault="00323729">
            <w:pPr>
              <w:spacing w:after="0"/>
              <w:ind w:left="135"/>
              <w:jc w:val="center"/>
            </w:pPr>
          </w:p>
        </w:tc>
        <w:tc>
          <w:tcPr>
            <w:tcW w:w="1122" w:type="dxa"/>
            <w:tcMar>
              <w:top w:w="50" w:type="dxa"/>
              <w:left w:w="100" w:type="dxa"/>
            </w:tcMar>
            <w:vAlign w:val="center"/>
          </w:tcPr>
          <w:p w14:paraId="2249E0C3" w14:textId="77777777" w:rsidR="00323729" w:rsidRDefault="00323729">
            <w:pPr>
              <w:spacing w:after="0"/>
              <w:ind w:left="135"/>
            </w:pPr>
          </w:p>
        </w:tc>
        <w:tc>
          <w:tcPr>
            <w:tcW w:w="1936" w:type="dxa"/>
            <w:tcMar>
              <w:top w:w="50" w:type="dxa"/>
              <w:left w:w="100" w:type="dxa"/>
            </w:tcMar>
            <w:vAlign w:val="center"/>
          </w:tcPr>
          <w:p w14:paraId="074053E3" w14:textId="77777777" w:rsidR="00323729" w:rsidRDefault="00323729">
            <w:pPr>
              <w:spacing w:after="0"/>
              <w:ind w:left="135"/>
            </w:pPr>
          </w:p>
        </w:tc>
      </w:tr>
      <w:tr w:rsidR="00323729" w14:paraId="18C65C3F" w14:textId="77777777">
        <w:trPr>
          <w:trHeight w:val="144"/>
          <w:tblCellSpacing w:w="0" w:type="dxa"/>
        </w:trPr>
        <w:tc>
          <w:tcPr>
            <w:tcW w:w="453" w:type="dxa"/>
            <w:tcMar>
              <w:top w:w="50" w:type="dxa"/>
              <w:left w:w="100" w:type="dxa"/>
            </w:tcMar>
            <w:vAlign w:val="center"/>
          </w:tcPr>
          <w:p w14:paraId="06DF0C6F" w14:textId="77777777" w:rsidR="00323729" w:rsidRDefault="00F8312D">
            <w:pPr>
              <w:spacing w:after="0"/>
            </w:pPr>
            <w:r>
              <w:rPr>
                <w:rFonts w:ascii="Times New Roman" w:hAnsi="Times New Roman"/>
                <w:color w:val="000000"/>
                <w:sz w:val="24"/>
              </w:rPr>
              <w:t>114</w:t>
            </w:r>
          </w:p>
        </w:tc>
        <w:tc>
          <w:tcPr>
            <w:tcW w:w="3344" w:type="dxa"/>
            <w:tcMar>
              <w:top w:w="50" w:type="dxa"/>
              <w:left w:w="100" w:type="dxa"/>
            </w:tcMar>
            <w:vAlign w:val="center"/>
          </w:tcPr>
          <w:p w14:paraId="35ECA5AA" w14:textId="77777777" w:rsidR="00323729" w:rsidRDefault="00F8312D">
            <w:pPr>
              <w:spacing w:after="0"/>
              <w:ind w:left="135"/>
            </w:pPr>
            <w:r w:rsidRPr="00F8312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14:paraId="529C2C18" w14:textId="77777777" w:rsidR="00323729" w:rsidRDefault="00F831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547D8B" w14:textId="77777777" w:rsidR="00323729" w:rsidRDefault="00323729">
            <w:pPr>
              <w:spacing w:after="0"/>
              <w:ind w:left="135"/>
              <w:jc w:val="center"/>
            </w:pPr>
          </w:p>
        </w:tc>
        <w:tc>
          <w:tcPr>
            <w:tcW w:w="1590" w:type="dxa"/>
            <w:tcMar>
              <w:top w:w="50" w:type="dxa"/>
              <w:left w:w="100" w:type="dxa"/>
            </w:tcMar>
            <w:vAlign w:val="center"/>
          </w:tcPr>
          <w:p w14:paraId="60611BC1" w14:textId="77777777" w:rsidR="00323729" w:rsidRDefault="00323729">
            <w:pPr>
              <w:spacing w:after="0"/>
              <w:ind w:left="135"/>
              <w:jc w:val="center"/>
            </w:pPr>
          </w:p>
        </w:tc>
        <w:tc>
          <w:tcPr>
            <w:tcW w:w="1122" w:type="dxa"/>
            <w:tcMar>
              <w:top w:w="50" w:type="dxa"/>
              <w:left w:w="100" w:type="dxa"/>
            </w:tcMar>
            <w:vAlign w:val="center"/>
          </w:tcPr>
          <w:p w14:paraId="0872A84A" w14:textId="77777777" w:rsidR="00323729" w:rsidRDefault="00323729">
            <w:pPr>
              <w:spacing w:after="0"/>
              <w:ind w:left="135"/>
            </w:pPr>
          </w:p>
        </w:tc>
        <w:tc>
          <w:tcPr>
            <w:tcW w:w="1936" w:type="dxa"/>
            <w:tcMar>
              <w:top w:w="50" w:type="dxa"/>
              <w:left w:w="100" w:type="dxa"/>
            </w:tcMar>
            <w:vAlign w:val="center"/>
          </w:tcPr>
          <w:p w14:paraId="31AEC4F3" w14:textId="77777777" w:rsidR="00323729" w:rsidRDefault="00323729">
            <w:pPr>
              <w:spacing w:after="0"/>
              <w:ind w:left="135"/>
            </w:pPr>
          </w:p>
        </w:tc>
      </w:tr>
      <w:tr w:rsidR="00323729" w14:paraId="67386C97" w14:textId="77777777">
        <w:trPr>
          <w:trHeight w:val="144"/>
          <w:tblCellSpacing w:w="0" w:type="dxa"/>
        </w:trPr>
        <w:tc>
          <w:tcPr>
            <w:tcW w:w="453" w:type="dxa"/>
            <w:tcMar>
              <w:top w:w="50" w:type="dxa"/>
              <w:left w:w="100" w:type="dxa"/>
            </w:tcMar>
            <w:vAlign w:val="center"/>
          </w:tcPr>
          <w:p w14:paraId="0CCD98AF" w14:textId="77777777" w:rsidR="00323729" w:rsidRDefault="00F8312D">
            <w:pPr>
              <w:spacing w:after="0"/>
            </w:pPr>
            <w:r>
              <w:rPr>
                <w:rFonts w:ascii="Times New Roman" w:hAnsi="Times New Roman"/>
                <w:color w:val="000000"/>
                <w:sz w:val="24"/>
              </w:rPr>
              <w:t>115</w:t>
            </w:r>
          </w:p>
        </w:tc>
        <w:tc>
          <w:tcPr>
            <w:tcW w:w="3344" w:type="dxa"/>
            <w:tcMar>
              <w:top w:w="50" w:type="dxa"/>
              <w:left w:w="100" w:type="dxa"/>
            </w:tcMar>
            <w:vAlign w:val="center"/>
          </w:tcPr>
          <w:p w14:paraId="4667231A"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14:paraId="7DBA78C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B77BEC" w14:textId="77777777" w:rsidR="00323729" w:rsidRDefault="00323729">
            <w:pPr>
              <w:spacing w:after="0"/>
              <w:ind w:left="135"/>
              <w:jc w:val="center"/>
            </w:pPr>
          </w:p>
        </w:tc>
        <w:tc>
          <w:tcPr>
            <w:tcW w:w="1590" w:type="dxa"/>
            <w:tcMar>
              <w:top w:w="50" w:type="dxa"/>
              <w:left w:w="100" w:type="dxa"/>
            </w:tcMar>
            <w:vAlign w:val="center"/>
          </w:tcPr>
          <w:p w14:paraId="1B19F7A9" w14:textId="77777777" w:rsidR="00323729" w:rsidRDefault="00323729">
            <w:pPr>
              <w:spacing w:after="0"/>
              <w:ind w:left="135"/>
              <w:jc w:val="center"/>
            </w:pPr>
          </w:p>
        </w:tc>
        <w:tc>
          <w:tcPr>
            <w:tcW w:w="1122" w:type="dxa"/>
            <w:tcMar>
              <w:top w:w="50" w:type="dxa"/>
              <w:left w:w="100" w:type="dxa"/>
            </w:tcMar>
            <w:vAlign w:val="center"/>
          </w:tcPr>
          <w:p w14:paraId="4E3EC9AA" w14:textId="77777777" w:rsidR="00323729" w:rsidRDefault="00323729">
            <w:pPr>
              <w:spacing w:after="0"/>
              <w:ind w:left="135"/>
            </w:pPr>
          </w:p>
        </w:tc>
        <w:tc>
          <w:tcPr>
            <w:tcW w:w="1936" w:type="dxa"/>
            <w:tcMar>
              <w:top w:w="50" w:type="dxa"/>
              <w:left w:w="100" w:type="dxa"/>
            </w:tcMar>
            <w:vAlign w:val="center"/>
          </w:tcPr>
          <w:p w14:paraId="59CB4C3B" w14:textId="77777777" w:rsidR="00323729" w:rsidRDefault="00323729">
            <w:pPr>
              <w:spacing w:after="0"/>
              <w:ind w:left="135"/>
            </w:pPr>
          </w:p>
        </w:tc>
      </w:tr>
      <w:tr w:rsidR="00323729" w14:paraId="4111E7D9" w14:textId="77777777">
        <w:trPr>
          <w:trHeight w:val="144"/>
          <w:tblCellSpacing w:w="0" w:type="dxa"/>
        </w:trPr>
        <w:tc>
          <w:tcPr>
            <w:tcW w:w="453" w:type="dxa"/>
            <w:tcMar>
              <w:top w:w="50" w:type="dxa"/>
              <w:left w:w="100" w:type="dxa"/>
            </w:tcMar>
            <w:vAlign w:val="center"/>
          </w:tcPr>
          <w:p w14:paraId="7AAAD20A" w14:textId="77777777" w:rsidR="00323729" w:rsidRDefault="00F8312D">
            <w:pPr>
              <w:spacing w:after="0"/>
            </w:pPr>
            <w:r>
              <w:rPr>
                <w:rFonts w:ascii="Times New Roman" w:hAnsi="Times New Roman"/>
                <w:color w:val="000000"/>
                <w:sz w:val="24"/>
              </w:rPr>
              <w:t>116</w:t>
            </w:r>
          </w:p>
        </w:tc>
        <w:tc>
          <w:tcPr>
            <w:tcW w:w="3344" w:type="dxa"/>
            <w:tcMar>
              <w:top w:w="50" w:type="dxa"/>
              <w:left w:w="100" w:type="dxa"/>
            </w:tcMar>
            <w:vAlign w:val="center"/>
          </w:tcPr>
          <w:p w14:paraId="0648CD23"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14:paraId="31F262C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C516F5"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0E8F98" w14:textId="77777777" w:rsidR="00323729" w:rsidRDefault="00323729">
            <w:pPr>
              <w:spacing w:after="0"/>
              <w:ind w:left="135"/>
              <w:jc w:val="center"/>
            </w:pPr>
          </w:p>
        </w:tc>
        <w:tc>
          <w:tcPr>
            <w:tcW w:w="1122" w:type="dxa"/>
            <w:tcMar>
              <w:top w:w="50" w:type="dxa"/>
              <w:left w:w="100" w:type="dxa"/>
            </w:tcMar>
            <w:vAlign w:val="center"/>
          </w:tcPr>
          <w:p w14:paraId="67A784D8" w14:textId="77777777" w:rsidR="00323729" w:rsidRDefault="00323729">
            <w:pPr>
              <w:spacing w:after="0"/>
              <w:ind w:left="135"/>
            </w:pPr>
          </w:p>
        </w:tc>
        <w:tc>
          <w:tcPr>
            <w:tcW w:w="1936" w:type="dxa"/>
            <w:tcMar>
              <w:top w:w="50" w:type="dxa"/>
              <w:left w:w="100" w:type="dxa"/>
            </w:tcMar>
            <w:vAlign w:val="center"/>
          </w:tcPr>
          <w:p w14:paraId="20A04F60" w14:textId="77777777" w:rsidR="00323729" w:rsidRDefault="00323729">
            <w:pPr>
              <w:spacing w:after="0"/>
              <w:ind w:left="135"/>
            </w:pPr>
          </w:p>
        </w:tc>
      </w:tr>
      <w:tr w:rsidR="00323729" w14:paraId="04B80DF8" w14:textId="77777777">
        <w:trPr>
          <w:trHeight w:val="144"/>
          <w:tblCellSpacing w:w="0" w:type="dxa"/>
        </w:trPr>
        <w:tc>
          <w:tcPr>
            <w:tcW w:w="453" w:type="dxa"/>
            <w:tcMar>
              <w:top w:w="50" w:type="dxa"/>
              <w:left w:w="100" w:type="dxa"/>
            </w:tcMar>
            <w:vAlign w:val="center"/>
          </w:tcPr>
          <w:p w14:paraId="66F83EBB" w14:textId="77777777" w:rsidR="00323729" w:rsidRDefault="00F8312D">
            <w:pPr>
              <w:spacing w:after="0"/>
            </w:pPr>
            <w:r>
              <w:rPr>
                <w:rFonts w:ascii="Times New Roman" w:hAnsi="Times New Roman"/>
                <w:color w:val="000000"/>
                <w:sz w:val="24"/>
              </w:rPr>
              <w:t>117</w:t>
            </w:r>
          </w:p>
        </w:tc>
        <w:tc>
          <w:tcPr>
            <w:tcW w:w="3344" w:type="dxa"/>
            <w:tcMar>
              <w:top w:w="50" w:type="dxa"/>
              <w:left w:w="100" w:type="dxa"/>
            </w:tcMar>
            <w:vAlign w:val="center"/>
          </w:tcPr>
          <w:p w14:paraId="5C8B7009"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6C55FCE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D34E5B" w14:textId="77777777" w:rsidR="00323729" w:rsidRDefault="00323729">
            <w:pPr>
              <w:spacing w:after="0"/>
              <w:ind w:left="135"/>
              <w:jc w:val="center"/>
            </w:pPr>
          </w:p>
        </w:tc>
        <w:tc>
          <w:tcPr>
            <w:tcW w:w="1590" w:type="dxa"/>
            <w:tcMar>
              <w:top w:w="50" w:type="dxa"/>
              <w:left w:w="100" w:type="dxa"/>
            </w:tcMar>
            <w:vAlign w:val="center"/>
          </w:tcPr>
          <w:p w14:paraId="7A71D465" w14:textId="77777777" w:rsidR="00323729" w:rsidRDefault="00323729">
            <w:pPr>
              <w:spacing w:after="0"/>
              <w:ind w:left="135"/>
              <w:jc w:val="center"/>
            </w:pPr>
          </w:p>
        </w:tc>
        <w:tc>
          <w:tcPr>
            <w:tcW w:w="1122" w:type="dxa"/>
            <w:tcMar>
              <w:top w:w="50" w:type="dxa"/>
              <w:left w:w="100" w:type="dxa"/>
            </w:tcMar>
            <w:vAlign w:val="center"/>
          </w:tcPr>
          <w:p w14:paraId="7BEE10A3" w14:textId="77777777" w:rsidR="00323729" w:rsidRDefault="00323729">
            <w:pPr>
              <w:spacing w:after="0"/>
              <w:ind w:left="135"/>
            </w:pPr>
          </w:p>
        </w:tc>
        <w:tc>
          <w:tcPr>
            <w:tcW w:w="1936" w:type="dxa"/>
            <w:tcMar>
              <w:top w:w="50" w:type="dxa"/>
              <w:left w:w="100" w:type="dxa"/>
            </w:tcMar>
            <w:vAlign w:val="center"/>
          </w:tcPr>
          <w:p w14:paraId="7701376B" w14:textId="77777777" w:rsidR="00323729" w:rsidRDefault="00323729">
            <w:pPr>
              <w:spacing w:after="0"/>
              <w:ind w:left="135"/>
            </w:pPr>
          </w:p>
        </w:tc>
      </w:tr>
      <w:tr w:rsidR="00323729" w14:paraId="3BC6869C" w14:textId="77777777">
        <w:trPr>
          <w:trHeight w:val="144"/>
          <w:tblCellSpacing w:w="0" w:type="dxa"/>
        </w:trPr>
        <w:tc>
          <w:tcPr>
            <w:tcW w:w="453" w:type="dxa"/>
            <w:tcMar>
              <w:top w:w="50" w:type="dxa"/>
              <w:left w:w="100" w:type="dxa"/>
            </w:tcMar>
            <w:vAlign w:val="center"/>
          </w:tcPr>
          <w:p w14:paraId="23FC8D95" w14:textId="77777777" w:rsidR="00323729" w:rsidRDefault="00F8312D">
            <w:pPr>
              <w:spacing w:after="0"/>
            </w:pPr>
            <w:r>
              <w:rPr>
                <w:rFonts w:ascii="Times New Roman" w:hAnsi="Times New Roman"/>
                <w:color w:val="000000"/>
                <w:sz w:val="24"/>
              </w:rPr>
              <w:t>118</w:t>
            </w:r>
          </w:p>
        </w:tc>
        <w:tc>
          <w:tcPr>
            <w:tcW w:w="3344" w:type="dxa"/>
            <w:tcMar>
              <w:top w:w="50" w:type="dxa"/>
              <w:left w:w="100" w:type="dxa"/>
            </w:tcMar>
            <w:vAlign w:val="center"/>
          </w:tcPr>
          <w:p w14:paraId="2AD0403B"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14:paraId="123CECA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4EA41F" w14:textId="77777777" w:rsidR="00323729" w:rsidRDefault="00323729">
            <w:pPr>
              <w:spacing w:after="0"/>
              <w:ind w:left="135"/>
              <w:jc w:val="center"/>
            </w:pPr>
          </w:p>
        </w:tc>
        <w:tc>
          <w:tcPr>
            <w:tcW w:w="1590" w:type="dxa"/>
            <w:tcMar>
              <w:top w:w="50" w:type="dxa"/>
              <w:left w:w="100" w:type="dxa"/>
            </w:tcMar>
            <w:vAlign w:val="center"/>
          </w:tcPr>
          <w:p w14:paraId="51FB059D" w14:textId="77777777" w:rsidR="00323729" w:rsidRDefault="00323729">
            <w:pPr>
              <w:spacing w:after="0"/>
              <w:ind w:left="135"/>
              <w:jc w:val="center"/>
            </w:pPr>
          </w:p>
        </w:tc>
        <w:tc>
          <w:tcPr>
            <w:tcW w:w="1122" w:type="dxa"/>
            <w:tcMar>
              <w:top w:w="50" w:type="dxa"/>
              <w:left w:w="100" w:type="dxa"/>
            </w:tcMar>
            <w:vAlign w:val="center"/>
          </w:tcPr>
          <w:p w14:paraId="26133566" w14:textId="77777777" w:rsidR="00323729" w:rsidRDefault="00323729">
            <w:pPr>
              <w:spacing w:after="0"/>
              <w:ind w:left="135"/>
            </w:pPr>
          </w:p>
        </w:tc>
        <w:tc>
          <w:tcPr>
            <w:tcW w:w="1936" w:type="dxa"/>
            <w:tcMar>
              <w:top w:w="50" w:type="dxa"/>
              <w:left w:w="100" w:type="dxa"/>
            </w:tcMar>
            <w:vAlign w:val="center"/>
          </w:tcPr>
          <w:p w14:paraId="49F449F8" w14:textId="77777777" w:rsidR="00323729" w:rsidRDefault="00323729">
            <w:pPr>
              <w:spacing w:after="0"/>
              <w:ind w:left="135"/>
            </w:pPr>
          </w:p>
        </w:tc>
      </w:tr>
      <w:tr w:rsidR="00323729" w14:paraId="109100C4" w14:textId="77777777">
        <w:trPr>
          <w:trHeight w:val="144"/>
          <w:tblCellSpacing w:w="0" w:type="dxa"/>
        </w:trPr>
        <w:tc>
          <w:tcPr>
            <w:tcW w:w="453" w:type="dxa"/>
            <w:tcMar>
              <w:top w:w="50" w:type="dxa"/>
              <w:left w:w="100" w:type="dxa"/>
            </w:tcMar>
            <w:vAlign w:val="center"/>
          </w:tcPr>
          <w:p w14:paraId="4A26EE81" w14:textId="77777777" w:rsidR="00323729" w:rsidRDefault="00F8312D">
            <w:pPr>
              <w:spacing w:after="0"/>
            </w:pPr>
            <w:r>
              <w:rPr>
                <w:rFonts w:ascii="Times New Roman" w:hAnsi="Times New Roman"/>
                <w:color w:val="000000"/>
                <w:sz w:val="24"/>
              </w:rPr>
              <w:t>119</w:t>
            </w:r>
          </w:p>
        </w:tc>
        <w:tc>
          <w:tcPr>
            <w:tcW w:w="3344" w:type="dxa"/>
            <w:tcMar>
              <w:top w:w="50" w:type="dxa"/>
              <w:left w:w="100" w:type="dxa"/>
            </w:tcMar>
            <w:vAlign w:val="center"/>
          </w:tcPr>
          <w:p w14:paraId="5298B0E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Резервный урок. Средства создания комического в произведении. На </w:t>
            </w:r>
            <w:r w:rsidRPr="00F8312D">
              <w:rPr>
                <w:rFonts w:ascii="Times New Roman" w:hAnsi="Times New Roman"/>
                <w:color w:val="000000"/>
                <w:sz w:val="24"/>
                <w:lang w:val="ru-RU"/>
              </w:rPr>
              <w:lastRenderedPageBreak/>
              <w:t>примере произведения Э.Н. Успенского «Над нашей квартирой»</w:t>
            </w:r>
          </w:p>
        </w:tc>
        <w:tc>
          <w:tcPr>
            <w:tcW w:w="795" w:type="dxa"/>
            <w:tcMar>
              <w:top w:w="50" w:type="dxa"/>
              <w:left w:w="100" w:type="dxa"/>
            </w:tcMar>
            <w:vAlign w:val="center"/>
          </w:tcPr>
          <w:p w14:paraId="46C7E9FB"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E682E60" w14:textId="77777777" w:rsidR="00323729" w:rsidRDefault="00323729">
            <w:pPr>
              <w:spacing w:after="0"/>
              <w:ind w:left="135"/>
              <w:jc w:val="center"/>
            </w:pPr>
          </w:p>
        </w:tc>
        <w:tc>
          <w:tcPr>
            <w:tcW w:w="1590" w:type="dxa"/>
            <w:tcMar>
              <w:top w:w="50" w:type="dxa"/>
              <w:left w:w="100" w:type="dxa"/>
            </w:tcMar>
            <w:vAlign w:val="center"/>
          </w:tcPr>
          <w:p w14:paraId="7DC8242A" w14:textId="77777777" w:rsidR="00323729" w:rsidRDefault="00323729">
            <w:pPr>
              <w:spacing w:after="0"/>
              <w:ind w:left="135"/>
              <w:jc w:val="center"/>
            </w:pPr>
          </w:p>
        </w:tc>
        <w:tc>
          <w:tcPr>
            <w:tcW w:w="1122" w:type="dxa"/>
            <w:tcMar>
              <w:top w:w="50" w:type="dxa"/>
              <w:left w:w="100" w:type="dxa"/>
            </w:tcMar>
            <w:vAlign w:val="center"/>
          </w:tcPr>
          <w:p w14:paraId="022052E0" w14:textId="77777777" w:rsidR="00323729" w:rsidRDefault="00323729">
            <w:pPr>
              <w:spacing w:after="0"/>
              <w:ind w:left="135"/>
            </w:pPr>
          </w:p>
        </w:tc>
        <w:tc>
          <w:tcPr>
            <w:tcW w:w="1936" w:type="dxa"/>
            <w:tcMar>
              <w:top w:w="50" w:type="dxa"/>
              <w:left w:w="100" w:type="dxa"/>
            </w:tcMar>
            <w:vAlign w:val="center"/>
          </w:tcPr>
          <w:p w14:paraId="2D181958" w14:textId="77777777" w:rsidR="00323729" w:rsidRDefault="00323729">
            <w:pPr>
              <w:spacing w:after="0"/>
              <w:ind w:left="135"/>
            </w:pPr>
          </w:p>
        </w:tc>
      </w:tr>
      <w:tr w:rsidR="00323729" w14:paraId="6C8D3712" w14:textId="77777777">
        <w:trPr>
          <w:trHeight w:val="144"/>
          <w:tblCellSpacing w:w="0" w:type="dxa"/>
        </w:trPr>
        <w:tc>
          <w:tcPr>
            <w:tcW w:w="453" w:type="dxa"/>
            <w:tcMar>
              <w:top w:w="50" w:type="dxa"/>
              <w:left w:w="100" w:type="dxa"/>
            </w:tcMar>
            <w:vAlign w:val="center"/>
          </w:tcPr>
          <w:p w14:paraId="25D727BC" w14:textId="77777777" w:rsidR="00323729" w:rsidRDefault="00F8312D">
            <w:pPr>
              <w:spacing w:after="0"/>
            </w:pPr>
            <w:r>
              <w:rPr>
                <w:rFonts w:ascii="Times New Roman" w:hAnsi="Times New Roman"/>
                <w:color w:val="000000"/>
                <w:sz w:val="24"/>
              </w:rPr>
              <w:t>120</w:t>
            </w:r>
          </w:p>
        </w:tc>
        <w:tc>
          <w:tcPr>
            <w:tcW w:w="3344" w:type="dxa"/>
            <w:tcMar>
              <w:top w:w="50" w:type="dxa"/>
              <w:left w:w="100" w:type="dxa"/>
            </w:tcMar>
            <w:vAlign w:val="center"/>
          </w:tcPr>
          <w:p w14:paraId="4A1C2A8B" w14:textId="77777777" w:rsidR="00323729" w:rsidRPr="00F8312D" w:rsidRDefault="00F8312D">
            <w:pPr>
              <w:spacing w:after="0"/>
              <w:ind w:left="135"/>
              <w:rPr>
                <w:lang w:val="ru-RU"/>
              </w:rPr>
            </w:pPr>
            <w:r w:rsidRPr="00F8312D">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14:paraId="3598E8C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2691FA" w14:textId="77777777" w:rsidR="00323729" w:rsidRDefault="00323729">
            <w:pPr>
              <w:spacing w:after="0"/>
              <w:ind w:left="135"/>
              <w:jc w:val="center"/>
            </w:pPr>
          </w:p>
        </w:tc>
        <w:tc>
          <w:tcPr>
            <w:tcW w:w="1590" w:type="dxa"/>
            <w:tcMar>
              <w:top w:w="50" w:type="dxa"/>
              <w:left w:w="100" w:type="dxa"/>
            </w:tcMar>
            <w:vAlign w:val="center"/>
          </w:tcPr>
          <w:p w14:paraId="50BAF771" w14:textId="77777777" w:rsidR="00323729" w:rsidRDefault="00323729">
            <w:pPr>
              <w:spacing w:after="0"/>
              <w:ind w:left="135"/>
              <w:jc w:val="center"/>
            </w:pPr>
          </w:p>
        </w:tc>
        <w:tc>
          <w:tcPr>
            <w:tcW w:w="1122" w:type="dxa"/>
            <w:tcMar>
              <w:top w:w="50" w:type="dxa"/>
              <w:left w:w="100" w:type="dxa"/>
            </w:tcMar>
            <w:vAlign w:val="center"/>
          </w:tcPr>
          <w:p w14:paraId="2FB378CD" w14:textId="77777777" w:rsidR="00323729" w:rsidRDefault="00323729">
            <w:pPr>
              <w:spacing w:after="0"/>
              <w:ind w:left="135"/>
            </w:pPr>
          </w:p>
        </w:tc>
        <w:tc>
          <w:tcPr>
            <w:tcW w:w="1936" w:type="dxa"/>
            <w:tcMar>
              <w:top w:w="50" w:type="dxa"/>
              <w:left w:w="100" w:type="dxa"/>
            </w:tcMar>
            <w:vAlign w:val="center"/>
          </w:tcPr>
          <w:p w14:paraId="132E26A5" w14:textId="77777777" w:rsidR="00323729" w:rsidRDefault="00323729">
            <w:pPr>
              <w:spacing w:after="0"/>
              <w:ind w:left="135"/>
            </w:pPr>
          </w:p>
        </w:tc>
      </w:tr>
      <w:tr w:rsidR="00323729" w14:paraId="6B4711E6" w14:textId="77777777">
        <w:trPr>
          <w:trHeight w:val="144"/>
          <w:tblCellSpacing w:w="0" w:type="dxa"/>
        </w:trPr>
        <w:tc>
          <w:tcPr>
            <w:tcW w:w="453" w:type="dxa"/>
            <w:tcMar>
              <w:top w:w="50" w:type="dxa"/>
              <w:left w:w="100" w:type="dxa"/>
            </w:tcMar>
            <w:vAlign w:val="center"/>
          </w:tcPr>
          <w:p w14:paraId="0086910C" w14:textId="77777777" w:rsidR="00323729" w:rsidRDefault="00F8312D">
            <w:pPr>
              <w:spacing w:after="0"/>
            </w:pPr>
            <w:r>
              <w:rPr>
                <w:rFonts w:ascii="Times New Roman" w:hAnsi="Times New Roman"/>
                <w:color w:val="000000"/>
                <w:sz w:val="24"/>
              </w:rPr>
              <w:t>121</w:t>
            </w:r>
          </w:p>
        </w:tc>
        <w:tc>
          <w:tcPr>
            <w:tcW w:w="3344" w:type="dxa"/>
            <w:tcMar>
              <w:top w:w="50" w:type="dxa"/>
              <w:left w:w="100" w:type="dxa"/>
            </w:tcMar>
            <w:vAlign w:val="center"/>
          </w:tcPr>
          <w:p w14:paraId="4577353A"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14:paraId="0941D0E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F91E1E" w14:textId="77777777" w:rsidR="00323729" w:rsidRDefault="00323729">
            <w:pPr>
              <w:spacing w:after="0"/>
              <w:ind w:left="135"/>
              <w:jc w:val="center"/>
            </w:pPr>
          </w:p>
        </w:tc>
        <w:tc>
          <w:tcPr>
            <w:tcW w:w="1590" w:type="dxa"/>
            <w:tcMar>
              <w:top w:w="50" w:type="dxa"/>
              <w:left w:w="100" w:type="dxa"/>
            </w:tcMar>
            <w:vAlign w:val="center"/>
          </w:tcPr>
          <w:p w14:paraId="3C052EB4" w14:textId="77777777" w:rsidR="00323729" w:rsidRDefault="00323729">
            <w:pPr>
              <w:spacing w:after="0"/>
              <w:ind w:left="135"/>
              <w:jc w:val="center"/>
            </w:pPr>
          </w:p>
        </w:tc>
        <w:tc>
          <w:tcPr>
            <w:tcW w:w="1122" w:type="dxa"/>
            <w:tcMar>
              <w:top w:w="50" w:type="dxa"/>
              <w:left w:w="100" w:type="dxa"/>
            </w:tcMar>
            <w:vAlign w:val="center"/>
          </w:tcPr>
          <w:p w14:paraId="2DDD8602" w14:textId="77777777" w:rsidR="00323729" w:rsidRDefault="00323729">
            <w:pPr>
              <w:spacing w:after="0"/>
              <w:ind w:left="135"/>
            </w:pPr>
          </w:p>
        </w:tc>
        <w:tc>
          <w:tcPr>
            <w:tcW w:w="1936" w:type="dxa"/>
            <w:tcMar>
              <w:top w:w="50" w:type="dxa"/>
              <w:left w:w="100" w:type="dxa"/>
            </w:tcMar>
            <w:vAlign w:val="center"/>
          </w:tcPr>
          <w:p w14:paraId="266AD3AB" w14:textId="77777777" w:rsidR="00323729" w:rsidRDefault="00323729">
            <w:pPr>
              <w:spacing w:after="0"/>
              <w:ind w:left="135"/>
            </w:pPr>
          </w:p>
        </w:tc>
      </w:tr>
      <w:tr w:rsidR="00323729" w14:paraId="034341E0" w14:textId="77777777">
        <w:trPr>
          <w:trHeight w:val="144"/>
          <w:tblCellSpacing w:w="0" w:type="dxa"/>
        </w:trPr>
        <w:tc>
          <w:tcPr>
            <w:tcW w:w="453" w:type="dxa"/>
            <w:tcMar>
              <w:top w:w="50" w:type="dxa"/>
              <w:left w:w="100" w:type="dxa"/>
            </w:tcMar>
            <w:vAlign w:val="center"/>
          </w:tcPr>
          <w:p w14:paraId="20868909" w14:textId="77777777" w:rsidR="00323729" w:rsidRDefault="00F8312D">
            <w:pPr>
              <w:spacing w:after="0"/>
            </w:pPr>
            <w:r>
              <w:rPr>
                <w:rFonts w:ascii="Times New Roman" w:hAnsi="Times New Roman"/>
                <w:color w:val="000000"/>
                <w:sz w:val="24"/>
              </w:rPr>
              <w:t>122</w:t>
            </w:r>
          </w:p>
        </w:tc>
        <w:tc>
          <w:tcPr>
            <w:tcW w:w="3344" w:type="dxa"/>
            <w:tcMar>
              <w:top w:w="50" w:type="dxa"/>
              <w:left w:w="100" w:type="dxa"/>
            </w:tcMar>
            <w:vAlign w:val="center"/>
          </w:tcPr>
          <w:p w14:paraId="6443E812" w14:textId="77777777" w:rsidR="00323729" w:rsidRPr="00F8312D" w:rsidRDefault="00F8312D">
            <w:pPr>
              <w:spacing w:after="0"/>
              <w:ind w:left="135"/>
              <w:rPr>
                <w:lang w:val="ru-RU"/>
              </w:rPr>
            </w:pPr>
            <w:r w:rsidRPr="00F8312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1C2AF78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668242" w14:textId="77777777" w:rsidR="00323729" w:rsidRDefault="00323729">
            <w:pPr>
              <w:spacing w:after="0"/>
              <w:ind w:left="135"/>
              <w:jc w:val="center"/>
            </w:pPr>
          </w:p>
        </w:tc>
        <w:tc>
          <w:tcPr>
            <w:tcW w:w="1590" w:type="dxa"/>
            <w:tcMar>
              <w:top w:w="50" w:type="dxa"/>
              <w:left w:w="100" w:type="dxa"/>
            </w:tcMar>
            <w:vAlign w:val="center"/>
          </w:tcPr>
          <w:p w14:paraId="729FE8C1" w14:textId="77777777" w:rsidR="00323729" w:rsidRDefault="00323729">
            <w:pPr>
              <w:spacing w:after="0"/>
              <w:ind w:left="135"/>
              <w:jc w:val="center"/>
            </w:pPr>
          </w:p>
        </w:tc>
        <w:tc>
          <w:tcPr>
            <w:tcW w:w="1122" w:type="dxa"/>
            <w:tcMar>
              <w:top w:w="50" w:type="dxa"/>
              <w:left w:w="100" w:type="dxa"/>
            </w:tcMar>
            <w:vAlign w:val="center"/>
          </w:tcPr>
          <w:p w14:paraId="7BB11897" w14:textId="77777777" w:rsidR="00323729" w:rsidRDefault="00323729">
            <w:pPr>
              <w:spacing w:after="0"/>
              <w:ind w:left="135"/>
            </w:pPr>
          </w:p>
        </w:tc>
        <w:tc>
          <w:tcPr>
            <w:tcW w:w="1936" w:type="dxa"/>
            <w:tcMar>
              <w:top w:w="50" w:type="dxa"/>
              <w:left w:w="100" w:type="dxa"/>
            </w:tcMar>
            <w:vAlign w:val="center"/>
          </w:tcPr>
          <w:p w14:paraId="54094906" w14:textId="77777777" w:rsidR="00323729" w:rsidRDefault="00323729">
            <w:pPr>
              <w:spacing w:after="0"/>
              <w:ind w:left="135"/>
            </w:pPr>
          </w:p>
        </w:tc>
      </w:tr>
      <w:tr w:rsidR="00323729" w14:paraId="2AB6ED57" w14:textId="77777777">
        <w:trPr>
          <w:trHeight w:val="144"/>
          <w:tblCellSpacing w:w="0" w:type="dxa"/>
        </w:trPr>
        <w:tc>
          <w:tcPr>
            <w:tcW w:w="453" w:type="dxa"/>
            <w:tcMar>
              <w:top w:w="50" w:type="dxa"/>
              <w:left w:w="100" w:type="dxa"/>
            </w:tcMar>
            <w:vAlign w:val="center"/>
          </w:tcPr>
          <w:p w14:paraId="4642E7EB" w14:textId="77777777" w:rsidR="00323729" w:rsidRDefault="00F8312D">
            <w:pPr>
              <w:spacing w:after="0"/>
            </w:pPr>
            <w:r>
              <w:rPr>
                <w:rFonts w:ascii="Times New Roman" w:hAnsi="Times New Roman"/>
                <w:color w:val="000000"/>
                <w:sz w:val="24"/>
              </w:rPr>
              <w:t>123</w:t>
            </w:r>
          </w:p>
        </w:tc>
        <w:tc>
          <w:tcPr>
            <w:tcW w:w="3344" w:type="dxa"/>
            <w:tcMar>
              <w:top w:w="50" w:type="dxa"/>
              <w:left w:w="100" w:type="dxa"/>
            </w:tcMar>
            <w:vAlign w:val="center"/>
          </w:tcPr>
          <w:p w14:paraId="0FC80F66" w14:textId="77777777" w:rsidR="00323729" w:rsidRPr="00F8312D" w:rsidRDefault="00F8312D">
            <w:pPr>
              <w:spacing w:after="0"/>
              <w:ind w:left="135"/>
              <w:rPr>
                <w:lang w:val="ru-RU"/>
              </w:rPr>
            </w:pPr>
            <w:r w:rsidRPr="00F8312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09036B3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33CD94" w14:textId="77777777" w:rsidR="00323729" w:rsidRDefault="00323729">
            <w:pPr>
              <w:spacing w:after="0"/>
              <w:ind w:left="135"/>
              <w:jc w:val="center"/>
            </w:pPr>
          </w:p>
        </w:tc>
        <w:tc>
          <w:tcPr>
            <w:tcW w:w="1590" w:type="dxa"/>
            <w:tcMar>
              <w:top w:w="50" w:type="dxa"/>
              <w:left w:w="100" w:type="dxa"/>
            </w:tcMar>
            <w:vAlign w:val="center"/>
          </w:tcPr>
          <w:p w14:paraId="556288FF" w14:textId="77777777" w:rsidR="00323729" w:rsidRDefault="00323729">
            <w:pPr>
              <w:spacing w:after="0"/>
              <w:ind w:left="135"/>
              <w:jc w:val="center"/>
            </w:pPr>
          </w:p>
        </w:tc>
        <w:tc>
          <w:tcPr>
            <w:tcW w:w="1122" w:type="dxa"/>
            <w:tcMar>
              <w:top w:w="50" w:type="dxa"/>
              <w:left w:w="100" w:type="dxa"/>
            </w:tcMar>
            <w:vAlign w:val="center"/>
          </w:tcPr>
          <w:p w14:paraId="402E7D7F" w14:textId="77777777" w:rsidR="00323729" w:rsidRDefault="00323729">
            <w:pPr>
              <w:spacing w:after="0"/>
              <w:ind w:left="135"/>
            </w:pPr>
          </w:p>
        </w:tc>
        <w:tc>
          <w:tcPr>
            <w:tcW w:w="1936" w:type="dxa"/>
            <w:tcMar>
              <w:top w:w="50" w:type="dxa"/>
              <w:left w:w="100" w:type="dxa"/>
            </w:tcMar>
            <w:vAlign w:val="center"/>
          </w:tcPr>
          <w:p w14:paraId="52914954" w14:textId="77777777" w:rsidR="00323729" w:rsidRDefault="00323729">
            <w:pPr>
              <w:spacing w:after="0"/>
              <w:ind w:left="135"/>
            </w:pPr>
          </w:p>
        </w:tc>
      </w:tr>
      <w:tr w:rsidR="00323729" w14:paraId="4CEECE49" w14:textId="77777777">
        <w:trPr>
          <w:trHeight w:val="144"/>
          <w:tblCellSpacing w:w="0" w:type="dxa"/>
        </w:trPr>
        <w:tc>
          <w:tcPr>
            <w:tcW w:w="453" w:type="dxa"/>
            <w:tcMar>
              <w:top w:w="50" w:type="dxa"/>
              <w:left w:w="100" w:type="dxa"/>
            </w:tcMar>
            <w:vAlign w:val="center"/>
          </w:tcPr>
          <w:p w14:paraId="46BBE391" w14:textId="77777777" w:rsidR="00323729" w:rsidRDefault="00F8312D">
            <w:pPr>
              <w:spacing w:after="0"/>
            </w:pPr>
            <w:r>
              <w:rPr>
                <w:rFonts w:ascii="Times New Roman" w:hAnsi="Times New Roman"/>
                <w:color w:val="000000"/>
                <w:sz w:val="24"/>
              </w:rPr>
              <w:t>124</w:t>
            </w:r>
          </w:p>
        </w:tc>
        <w:tc>
          <w:tcPr>
            <w:tcW w:w="3344" w:type="dxa"/>
            <w:tcMar>
              <w:top w:w="50" w:type="dxa"/>
              <w:left w:w="100" w:type="dxa"/>
            </w:tcMar>
            <w:vAlign w:val="center"/>
          </w:tcPr>
          <w:p w14:paraId="31161E06"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388A98A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103682" w14:textId="77777777" w:rsidR="00323729" w:rsidRDefault="00323729">
            <w:pPr>
              <w:spacing w:after="0"/>
              <w:ind w:left="135"/>
              <w:jc w:val="center"/>
            </w:pPr>
          </w:p>
        </w:tc>
        <w:tc>
          <w:tcPr>
            <w:tcW w:w="1590" w:type="dxa"/>
            <w:tcMar>
              <w:top w:w="50" w:type="dxa"/>
              <w:left w:w="100" w:type="dxa"/>
            </w:tcMar>
            <w:vAlign w:val="center"/>
          </w:tcPr>
          <w:p w14:paraId="6107F743" w14:textId="77777777" w:rsidR="00323729" w:rsidRDefault="00323729">
            <w:pPr>
              <w:spacing w:after="0"/>
              <w:ind w:left="135"/>
              <w:jc w:val="center"/>
            </w:pPr>
          </w:p>
        </w:tc>
        <w:tc>
          <w:tcPr>
            <w:tcW w:w="1122" w:type="dxa"/>
            <w:tcMar>
              <w:top w:w="50" w:type="dxa"/>
              <w:left w:w="100" w:type="dxa"/>
            </w:tcMar>
            <w:vAlign w:val="center"/>
          </w:tcPr>
          <w:p w14:paraId="09A59D9C" w14:textId="77777777" w:rsidR="00323729" w:rsidRDefault="00323729">
            <w:pPr>
              <w:spacing w:after="0"/>
              <w:ind w:left="135"/>
            </w:pPr>
          </w:p>
        </w:tc>
        <w:tc>
          <w:tcPr>
            <w:tcW w:w="1936" w:type="dxa"/>
            <w:tcMar>
              <w:top w:w="50" w:type="dxa"/>
              <w:left w:w="100" w:type="dxa"/>
            </w:tcMar>
            <w:vAlign w:val="center"/>
          </w:tcPr>
          <w:p w14:paraId="319C1C1A" w14:textId="77777777" w:rsidR="00323729" w:rsidRDefault="00323729">
            <w:pPr>
              <w:spacing w:after="0"/>
              <w:ind w:left="135"/>
            </w:pPr>
          </w:p>
        </w:tc>
      </w:tr>
      <w:tr w:rsidR="00323729" w14:paraId="2BE4A908" w14:textId="77777777">
        <w:trPr>
          <w:trHeight w:val="144"/>
          <w:tblCellSpacing w:w="0" w:type="dxa"/>
        </w:trPr>
        <w:tc>
          <w:tcPr>
            <w:tcW w:w="453" w:type="dxa"/>
            <w:tcMar>
              <w:top w:w="50" w:type="dxa"/>
              <w:left w:w="100" w:type="dxa"/>
            </w:tcMar>
            <w:vAlign w:val="center"/>
          </w:tcPr>
          <w:p w14:paraId="006CB33F" w14:textId="77777777" w:rsidR="00323729" w:rsidRDefault="00F8312D">
            <w:pPr>
              <w:spacing w:after="0"/>
            </w:pPr>
            <w:r>
              <w:rPr>
                <w:rFonts w:ascii="Times New Roman" w:hAnsi="Times New Roman"/>
                <w:color w:val="000000"/>
                <w:sz w:val="24"/>
              </w:rPr>
              <w:t>125</w:t>
            </w:r>
          </w:p>
        </w:tc>
        <w:tc>
          <w:tcPr>
            <w:tcW w:w="3344" w:type="dxa"/>
            <w:tcMar>
              <w:top w:w="50" w:type="dxa"/>
              <w:left w:w="100" w:type="dxa"/>
            </w:tcMar>
            <w:vAlign w:val="center"/>
          </w:tcPr>
          <w:p w14:paraId="65251A80"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5B769D8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873BF5" w14:textId="77777777" w:rsidR="00323729" w:rsidRDefault="00323729">
            <w:pPr>
              <w:spacing w:after="0"/>
              <w:ind w:left="135"/>
              <w:jc w:val="center"/>
            </w:pPr>
          </w:p>
        </w:tc>
        <w:tc>
          <w:tcPr>
            <w:tcW w:w="1590" w:type="dxa"/>
            <w:tcMar>
              <w:top w:w="50" w:type="dxa"/>
              <w:left w:w="100" w:type="dxa"/>
            </w:tcMar>
            <w:vAlign w:val="center"/>
          </w:tcPr>
          <w:p w14:paraId="0F140B03" w14:textId="77777777" w:rsidR="00323729" w:rsidRDefault="00323729">
            <w:pPr>
              <w:spacing w:after="0"/>
              <w:ind w:left="135"/>
              <w:jc w:val="center"/>
            </w:pPr>
          </w:p>
        </w:tc>
        <w:tc>
          <w:tcPr>
            <w:tcW w:w="1122" w:type="dxa"/>
            <w:tcMar>
              <w:top w:w="50" w:type="dxa"/>
              <w:left w:w="100" w:type="dxa"/>
            </w:tcMar>
            <w:vAlign w:val="center"/>
          </w:tcPr>
          <w:p w14:paraId="0EF71FE0" w14:textId="77777777" w:rsidR="00323729" w:rsidRDefault="00323729">
            <w:pPr>
              <w:spacing w:after="0"/>
              <w:ind w:left="135"/>
            </w:pPr>
          </w:p>
        </w:tc>
        <w:tc>
          <w:tcPr>
            <w:tcW w:w="1936" w:type="dxa"/>
            <w:tcMar>
              <w:top w:w="50" w:type="dxa"/>
              <w:left w:w="100" w:type="dxa"/>
            </w:tcMar>
            <w:vAlign w:val="center"/>
          </w:tcPr>
          <w:p w14:paraId="398E872D" w14:textId="77777777" w:rsidR="00323729" w:rsidRDefault="00323729">
            <w:pPr>
              <w:spacing w:after="0"/>
              <w:ind w:left="135"/>
            </w:pPr>
          </w:p>
        </w:tc>
      </w:tr>
      <w:tr w:rsidR="00323729" w14:paraId="21337683" w14:textId="77777777">
        <w:trPr>
          <w:trHeight w:val="144"/>
          <w:tblCellSpacing w:w="0" w:type="dxa"/>
        </w:trPr>
        <w:tc>
          <w:tcPr>
            <w:tcW w:w="453" w:type="dxa"/>
            <w:tcMar>
              <w:top w:w="50" w:type="dxa"/>
              <w:left w:w="100" w:type="dxa"/>
            </w:tcMar>
            <w:vAlign w:val="center"/>
          </w:tcPr>
          <w:p w14:paraId="7E357005" w14:textId="77777777" w:rsidR="00323729" w:rsidRDefault="00F8312D">
            <w:pPr>
              <w:spacing w:after="0"/>
            </w:pPr>
            <w:r>
              <w:rPr>
                <w:rFonts w:ascii="Times New Roman" w:hAnsi="Times New Roman"/>
                <w:color w:val="000000"/>
                <w:sz w:val="24"/>
              </w:rPr>
              <w:t>126</w:t>
            </w:r>
          </w:p>
        </w:tc>
        <w:tc>
          <w:tcPr>
            <w:tcW w:w="3344" w:type="dxa"/>
            <w:tcMar>
              <w:top w:w="50" w:type="dxa"/>
              <w:left w:w="100" w:type="dxa"/>
            </w:tcMar>
            <w:vAlign w:val="center"/>
          </w:tcPr>
          <w:p w14:paraId="63176108"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12F25B6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AA5789" w14:textId="77777777" w:rsidR="00323729" w:rsidRDefault="00323729">
            <w:pPr>
              <w:spacing w:after="0"/>
              <w:ind w:left="135"/>
              <w:jc w:val="center"/>
            </w:pPr>
          </w:p>
        </w:tc>
        <w:tc>
          <w:tcPr>
            <w:tcW w:w="1590" w:type="dxa"/>
            <w:tcMar>
              <w:top w:w="50" w:type="dxa"/>
              <w:left w:w="100" w:type="dxa"/>
            </w:tcMar>
            <w:vAlign w:val="center"/>
          </w:tcPr>
          <w:p w14:paraId="7FED1508" w14:textId="77777777" w:rsidR="00323729" w:rsidRDefault="00323729">
            <w:pPr>
              <w:spacing w:after="0"/>
              <w:ind w:left="135"/>
              <w:jc w:val="center"/>
            </w:pPr>
          </w:p>
        </w:tc>
        <w:tc>
          <w:tcPr>
            <w:tcW w:w="1122" w:type="dxa"/>
            <w:tcMar>
              <w:top w:w="50" w:type="dxa"/>
              <w:left w:w="100" w:type="dxa"/>
            </w:tcMar>
            <w:vAlign w:val="center"/>
          </w:tcPr>
          <w:p w14:paraId="454CD442" w14:textId="77777777" w:rsidR="00323729" w:rsidRDefault="00323729">
            <w:pPr>
              <w:spacing w:after="0"/>
              <w:ind w:left="135"/>
            </w:pPr>
          </w:p>
        </w:tc>
        <w:tc>
          <w:tcPr>
            <w:tcW w:w="1936" w:type="dxa"/>
            <w:tcMar>
              <w:top w:w="50" w:type="dxa"/>
              <w:left w:w="100" w:type="dxa"/>
            </w:tcMar>
            <w:vAlign w:val="center"/>
          </w:tcPr>
          <w:p w14:paraId="2F77C7A9" w14:textId="77777777" w:rsidR="00323729" w:rsidRDefault="00323729">
            <w:pPr>
              <w:spacing w:after="0"/>
              <w:ind w:left="135"/>
            </w:pPr>
          </w:p>
        </w:tc>
      </w:tr>
      <w:tr w:rsidR="00323729" w14:paraId="1D5F5CE3" w14:textId="77777777">
        <w:trPr>
          <w:trHeight w:val="144"/>
          <w:tblCellSpacing w:w="0" w:type="dxa"/>
        </w:trPr>
        <w:tc>
          <w:tcPr>
            <w:tcW w:w="453" w:type="dxa"/>
            <w:tcMar>
              <w:top w:w="50" w:type="dxa"/>
              <w:left w:w="100" w:type="dxa"/>
            </w:tcMar>
            <w:vAlign w:val="center"/>
          </w:tcPr>
          <w:p w14:paraId="4E564A71" w14:textId="77777777" w:rsidR="00323729" w:rsidRDefault="00F8312D">
            <w:pPr>
              <w:spacing w:after="0"/>
            </w:pPr>
            <w:r>
              <w:rPr>
                <w:rFonts w:ascii="Times New Roman" w:hAnsi="Times New Roman"/>
                <w:color w:val="000000"/>
                <w:sz w:val="24"/>
              </w:rPr>
              <w:t>127</w:t>
            </w:r>
          </w:p>
        </w:tc>
        <w:tc>
          <w:tcPr>
            <w:tcW w:w="3344" w:type="dxa"/>
            <w:tcMar>
              <w:top w:w="50" w:type="dxa"/>
              <w:left w:w="100" w:type="dxa"/>
            </w:tcMar>
            <w:vAlign w:val="center"/>
          </w:tcPr>
          <w:p w14:paraId="5F72BC7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Фантазёры и мечтатели – герои </w:t>
            </w:r>
            <w:r w:rsidRPr="00F8312D">
              <w:rPr>
                <w:rFonts w:ascii="Times New Roman" w:hAnsi="Times New Roman"/>
                <w:color w:val="000000"/>
                <w:sz w:val="24"/>
                <w:lang w:val="ru-RU"/>
              </w:rPr>
              <w:lastRenderedPageBreak/>
              <w:t>произведений. Произведения по выбору, например, английские народные песенки</w:t>
            </w:r>
          </w:p>
        </w:tc>
        <w:tc>
          <w:tcPr>
            <w:tcW w:w="795" w:type="dxa"/>
            <w:tcMar>
              <w:top w:w="50" w:type="dxa"/>
              <w:left w:w="100" w:type="dxa"/>
            </w:tcMar>
            <w:vAlign w:val="center"/>
          </w:tcPr>
          <w:p w14:paraId="4FB6401C"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DC64233" w14:textId="77777777" w:rsidR="00323729" w:rsidRDefault="00323729">
            <w:pPr>
              <w:spacing w:after="0"/>
              <w:ind w:left="135"/>
              <w:jc w:val="center"/>
            </w:pPr>
          </w:p>
        </w:tc>
        <w:tc>
          <w:tcPr>
            <w:tcW w:w="1590" w:type="dxa"/>
            <w:tcMar>
              <w:top w:w="50" w:type="dxa"/>
              <w:left w:w="100" w:type="dxa"/>
            </w:tcMar>
            <w:vAlign w:val="center"/>
          </w:tcPr>
          <w:p w14:paraId="59E651B4" w14:textId="77777777" w:rsidR="00323729" w:rsidRDefault="00323729">
            <w:pPr>
              <w:spacing w:after="0"/>
              <w:ind w:left="135"/>
              <w:jc w:val="center"/>
            </w:pPr>
          </w:p>
        </w:tc>
        <w:tc>
          <w:tcPr>
            <w:tcW w:w="1122" w:type="dxa"/>
            <w:tcMar>
              <w:top w:w="50" w:type="dxa"/>
              <w:left w:w="100" w:type="dxa"/>
            </w:tcMar>
            <w:vAlign w:val="center"/>
          </w:tcPr>
          <w:p w14:paraId="73D9428D" w14:textId="77777777" w:rsidR="00323729" w:rsidRDefault="00323729">
            <w:pPr>
              <w:spacing w:after="0"/>
              <w:ind w:left="135"/>
            </w:pPr>
          </w:p>
        </w:tc>
        <w:tc>
          <w:tcPr>
            <w:tcW w:w="1936" w:type="dxa"/>
            <w:tcMar>
              <w:top w:w="50" w:type="dxa"/>
              <w:left w:w="100" w:type="dxa"/>
            </w:tcMar>
            <w:vAlign w:val="center"/>
          </w:tcPr>
          <w:p w14:paraId="70DB0518" w14:textId="77777777" w:rsidR="00323729" w:rsidRDefault="00323729">
            <w:pPr>
              <w:spacing w:after="0"/>
              <w:ind w:left="135"/>
            </w:pPr>
          </w:p>
        </w:tc>
      </w:tr>
      <w:tr w:rsidR="00323729" w14:paraId="49D3FA61" w14:textId="77777777">
        <w:trPr>
          <w:trHeight w:val="144"/>
          <w:tblCellSpacing w:w="0" w:type="dxa"/>
        </w:trPr>
        <w:tc>
          <w:tcPr>
            <w:tcW w:w="453" w:type="dxa"/>
            <w:tcMar>
              <w:top w:w="50" w:type="dxa"/>
              <w:left w:w="100" w:type="dxa"/>
            </w:tcMar>
            <w:vAlign w:val="center"/>
          </w:tcPr>
          <w:p w14:paraId="6E7B2AFB" w14:textId="77777777" w:rsidR="00323729" w:rsidRDefault="00F8312D">
            <w:pPr>
              <w:spacing w:after="0"/>
            </w:pPr>
            <w:r>
              <w:rPr>
                <w:rFonts w:ascii="Times New Roman" w:hAnsi="Times New Roman"/>
                <w:color w:val="000000"/>
                <w:sz w:val="24"/>
              </w:rPr>
              <w:t>128</w:t>
            </w:r>
          </w:p>
        </w:tc>
        <w:tc>
          <w:tcPr>
            <w:tcW w:w="3344" w:type="dxa"/>
            <w:tcMar>
              <w:top w:w="50" w:type="dxa"/>
              <w:left w:w="100" w:type="dxa"/>
            </w:tcMar>
            <w:vAlign w:val="center"/>
          </w:tcPr>
          <w:p w14:paraId="062CDA12"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14:paraId="01B693D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51AA5E" w14:textId="77777777" w:rsidR="00323729" w:rsidRDefault="00323729">
            <w:pPr>
              <w:spacing w:after="0"/>
              <w:ind w:left="135"/>
              <w:jc w:val="center"/>
            </w:pPr>
          </w:p>
        </w:tc>
        <w:tc>
          <w:tcPr>
            <w:tcW w:w="1590" w:type="dxa"/>
            <w:tcMar>
              <w:top w:w="50" w:type="dxa"/>
              <w:left w:w="100" w:type="dxa"/>
            </w:tcMar>
            <w:vAlign w:val="center"/>
          </w:tcPr>
          <w:p w14:paraId="5C01B223" w14:textId="77777777" w:rsidR="00323729" w:rsidRDefault="00323729">
            <w:pPr>
              <w:spacing w:after="0"/>
              <w:ind w:left="135"/>
              <w:jc w:val="center"/>
            </w:pPr>
          </w:p>
        </w:tc>
        <w:tc>
          <w:tcPr>
            <w:tcW w:w="1122" w:type="dxa"/>
            <w:tcMar>
              <w:top w:w="50" w:type="dxa"/>
              <w:left w:w="100" w:type="dxa"/>
            </w:tcMar>
            <w:vAlign w:val="center"/>
          </w:tcPr>
          <w:p w14:paraId="481BDF53" w14:textId="77777777" w:rsidR="00323729" w:rsidRDefault="00323729">
            <w:pPr>
              <w:spacing w:after="0"/>
              <w:ind w:left="135"/>
            </w:pPr>
          </w:p>
        </w:tc>
        <w:tc>
          <w:tcPr>
            <w:tcW w:w="1936" w:type="dxa"/>
            <w:tcMar>
              <w:top w:w="50" w:type="dxa"/>
              <w:left w:w="100" w:type="dxa"/>
            </w:tcMar>
            <w:vAlign w:val="center"/>
          </w:tcPr>
          <w:p w14:paraId="70536198" w14:textId="77777777" w:rsidR="00323729" w:rsidRDefault="00323729">
            <w:pPr>
              <w:spacing w:after="0"/>
              <w:ind w:left="135"/>
            </w:pPr>
          </w:p>
        </w:tc>
      </w:tr>
      <w:tr w:rsidR="00323729" w14:paraId="6818105C" w14:textId="77777777">
        <w:trPr>
          <w:trHeight w:val="144"/>
          <w:tblCellSpacing w:w="0" w:type="dxa"/>
        </w:trPr>
        <w:tc>
          <w:tcPr>
            <w:tcW w:w="453" w:type="dxa"/>
            <w:tcMar>
              <w:top w:w="50" w:type="dxa"/>
              <w:left w:w="100" w:type="dxa"/>
            </w:tcMar>
            <w:vAlign w:val="center"/>
          </w:tcPr>
          <w:p w14:paraId="6439464F" w14:textId="77777777" w:rsidR="00323729" w:rsidRDefault="00F8312D">
            <w:pPr>
              <w:spacing w:after="0"/>
            </w:pPr>
            <w:r>
              <w:rPr>
                <w:rFonts w:ascii="Times New Roman" w:hAnsi="Times New Roman"/>
                <w:color w:val="000000"/>
                <w:sz w:val="24"/>
              </w:rPr>
              <w:t>129</w:t>
            </w:r>
          </w:p>
        </w:tc>
        <w:tc>
          <w:tcPr>
            <w:tcW w:w="3344" w:type="dxa"/>
            <w:tcMar>
              <w:top w:w="50" w:type="dxa"/>
              <w:left w:w="100" w:type="dxa"/>
            </w:tcMar>
            <w:vAlign w:val="center"/>
          </w:tcPr>
          <w:p w14:paraId="044B3432"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14:paraId="541E206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CEF3A1" w14:textId="77777777" w:rsidR="00323729" w:rsidRDefault="00323729">
            <w:pPr>
              <w:spacing w:after="0"/>
              <w:ind w:left="135"/>
              <w:jc w:val="center"/>
            </w:pPr>
          </w:p>
        </w:tc>
        <w:tc>
          <w:tcPr>
            <w:tcW w:w="1590" w:type="dxa"/>
            <w:tcMar>
              <w:top w:w="50" w:type="dxa"/>
              <w:left w:w="100" w:type="dxa"/>
            </w:tcMar>
            <w:vAlign w:val="center"/>
          </w:tcPr>
          <w:p w14:paraId="78652EE4" w14:textId="77777777" w:rsidR="00323729" w:rsidRDefault="00323729">
            <w:pPr>
              <w:spacing w:after="0"/>
              <w:ind w:left="135"/>
              <w:jc w:val="center"/>
            </w:pPr>
          </w:p>
        </w:tc>
        <w:tc>
          <w:tcPr>
            <w:tcW w:w="1122" w:type="dxa"/>
            <w:tcMar>
              <w:top w:w="50" w:type="dxa"/>
              <w:left w:w="100" w:type="dxa"/>
            </w:tcMar>
            <w:vAlign w:val="center"/>
          </w:tcPr>
          <w:p w14:paraId="5CC4E500" w14:textId="77777777" w:rsidR="00323729" w:rsidRDefault="00323729">
            <w:pPr>
              <w:spacing w:after="0"/>
              <w:ind w:left="135"/>
            </w:pPr>
          </w:p>
        </w:tc>
        <w:tc>
          <w:tcPr>
            <w:tcW w:w="1936" w:type="dxa"/>
            <w:tcMar>
              <w:top w:w="50" w:type="dxa"/>
              <w:left w:w="100" w:type="dxa"/>
            </w:tcMar>
            <w:vAlign w:val="center"/>
          </w:tcPr>
          <w:p w14:paraId="08921ABA" w14:textId="77777777" w:rsidR="00323729" w:rsidRDefault="00323729">
            <w:pPr>
              <w:spacing w:after="0"/>
              <w:ind w:left="135"/>
            </w:pPr>
          </w:p>
        </w:tc>
      </w:tr>
      <w:tr w:rsidR="00323729" w14:paraId="2BA60656" w14:textId="77777777">
        <w:trPr>
          <w:trHeight w:val="144"/>
          <w:tblCellSpacing w:w="0" w:type="dxa"/>
        </w:trPr>
        <w:tc>
          <w:tcPr>
            <w:tcW w:w="453" w:type="dxa"/>
            <w:tcMar>
              <w:top w:w="50" w:type="dxa"/>
              <w:left w:w="100" w:type="dxa"/>
            </w:tcMar>
            <w:vAlign w:val="center"/>
          </w:tcPr>
          <w:p w14:paraId="7E387B80" w14:textId="77777777" w:rsidR="00323729" w:rsidRDefault="00F8312D">
            <w:pPr>
              <w:spacing w:after="0"/>
            </w:pPr>
            <w:r>
              <w:rPr>
                <w:rFonts w:ascii="Times New Roman" w:hAnsi="Times New Roman"/>
                <w:color w:val="000000"/>
                <w:sz w:val="24"/>
              </w:rPr>
              <w:t>130</w:t>
            </w:r>
          </w:p>
        </w:tc>
        <w:tc>
          <w:tcPr>
            <w:tcW w:w="3344" w:type="dxa"/>
            <w:tcMar>
              <w:top w:w="50" w:type="dxa"/>
              <w:left w:w="100" w:type="dxa"/>
            </w:tcMar>
            <w:vAlign w:val="center"/>
          </w:tcPr>
          <w:p w14:paraId="57E6D4C9" w14:textId="77777777" w:rsidR="00323729" w:rsidRPr="00F8312D" w:rsidRDefault="00F8312D">
            <w:pPr>
              <w:spacing w:after="0"/>
              <w:ind w:left="135"/>
              <w:rPr>
                <w:lang w:val="ru-RU"/>
              </w:rPr>
            </w:pPr>
            <w:r w:rsidRPr="00F8312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4D7E037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574A36" w14:textId="77777777" w:rsidR="00323729" w:rsidRDefault="00323729">
            <w:pPr>
              <w:spacing w:after="0"/>
              <w:ind w:left="135"/>
              <w:jc w:val="center"/>
            </w:pPr>
          </w:p>
        </w:tc>
        <w:tc>
          <w:tcPr>
            <w:tcW w:w="1590" w:type="dxa"/>
            <w:tcMar>
              <w:top w:w="50" w:type="dxa"/>
              <w:left w:w="100" w:type="dxa"/>
            </w:tcMar>
            <w:vAlign w:val="center"/>
          </w:tcPr>
          <w:p w14:paraId="0DC6E7FD" w14:textId="77777777" w:rsidR="00323729" w:rsidRDefault="00323729">
            <w:pPr>
              <w:spacing w:after="0"/>
              <w:ind w:left="135"/>
              <w:jc w:val="center"/>
            </w:pPr>
          </w:p>
        </w:tc>
        <w:tc>
          <w:tcPr>
            <w:tcW w:w="1122" w:type="dxa"/>
            <w:tcMar>
              <w:top w:w="50" w:type="dxa"/>
              <w:left w:w="100" w:type="dxa"/>
            </w:tcMar>
            <w:vAlign w:val="center"/>
          </w:tcPr>
          <w:p w14:paraId="22BE9DD1" w14:textId="77777777" w:rsidR="00323729" w:rsidRDefault="00323729">
            <w:pPr>
              <w:spacing w:after="0"/>
              <w:ind w:left="135"/>
            </w:pPr>
          </w:p>
        </w:tc>
        <w:tc>
          <w:tcPr>
            <w:tcW w:w="1936" w:type="dxa"/>
            <w:tcMar>
              <w:top w:w="50" w:type="dxa"/>
              <w:left w:w="100" w:type="dxa"/>
            </w:tcMar>
            <w:vAlign w:val="center"/>
          </w:tcPr>
          <w:p w14:paraId="05B92AA7" w14:textId="77777777" w:rsidR="00323729" w:rsidRDefault="00323729">
            <w:pPr>
              <w:spacing w:after="0"/>
              <w:ind w:left="135"/>
            </w:pPr>
          </w:p>
        </w:tc>
      </w:tr>
      <w:tr w:rsidR="00323729" w14:paraId="0364A434" w14:textId="77777777">
        <w:trPr>
          <w:trHeight w:val="144"/>
          <w:tblCellSpacing w:w="0" w:type="dxa"/>
        </w:trPr>
        <w:tc>
          <w:tcPr>
            <w:tcW w:w="453" w:type="dxa"/>
            <w:tcMar>
              <w:top w:w="50" w:type="dxa"/>
              <w:left w:w="100" w:type="dxa"/>
            </w:tcMar>
            <w:vAlign w:val="center"/>
          </w:tcPr>
          <w:p w14:paraId="1B4DD787" w14:textId="77777777" w:rsidR="00323729" w:rsidRDefault="00F8312D">
            <w:pPr>
              <w:spacing w:after="0"/>
            </w:pPr>
            <w:r>
              <w:rPr>
                <w:rFonts w:ascii="Times New Roman" w:hAnsi="Times New Roman"/>
                <w:color w:val="000000"/>
                <w:sz w:val="24"/>
              </w:rPr>
              <w:t>131</w:t>
            </w:r>
          </w:p>
        </w:tc>
        <w:tc>
          <w:tcPr>
            <w:tcW w:w="3344" w:type="dxa"/>
            <w:tcMar>
              <w:top w:w="50" w:type="dxa"/>
              <w:left w:w="100" w:type="dxa"/>
            </w:tcMar>
            <w:vAlign w:val="center"/>
          </w:tcPr>
          <w:p w14:paraId="1452180F"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2C71ABE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DC7617" w14:textId="77777777" w:rsidR="00323729" w:rsidRDefault="00323729">
            <w:pPr>
              <w:spacing w:after="0"/>
              <w:ind w:left="135"/>
              <w:jc w:val="center"/>
            </w:pPr>
          </w:p>
        </w:tc>
        <w:tc>
          <w:tcPr>
            <w:tcW w:w="1590" w:type="dxa"/>
            <w:tcMar>
              <w:top w:w="50" w:type="dxa"/>
              <w:left w:w="100" w:type="dxa"/>
            </w:tcMar>
            <w:vAlign w:val="center"/>
          </w:tcPr>
          <w:p w14:paraId="67AB1A88" w14:textId="77777777" w:rsidR="00323729" w:rsidRDefault="00323729">
            <w:pPr>
              <w:spacing w:after="0"/>
              <w:ind w:left="135"/>
              <w:jc w:val="center"/>
            </w:pPr>
          </w:p>
        </w:tc>
        <w:tc>
          <w:tcPr>
            <w:tcW w:w="1122" w:type="dxa"/>
            <w:tcMar>
              <w:top w:w="50" w:type="dxa"/>
              <w:left w:w="100" w:type="dxa"/>
            </w:tcMar>
            <w:vAlign w:val="center"/>
          </w:tcPr>
          <w:p w14:paraId="2A25CCDE" w14:textId="77777777" w:rsidR="00323729" w:rsidRDefault="00323729">
            <w:pPr>
              <w:spacing w:after="0"/>
              <w:ind w:left="135"/>
            </w:pPr>
          </w:p>
        </w:tc>
        <w:tc>
          <w:tcPr>
            <w:tcW w:w="1936" w:type="dxa"/>
            <w:tcMar>
              <w:top w:w="50" w:type="dxa"/>
              <w:left w:w="100" w:type="dxa"/>
            </w:tcMar>
            <w:vAlign w:val="center"/>
          </w:tcPr>
          <w:p w14:paraId="073124FD" w14:textId="77777777" w:rsidR="00323729" w:rsidRDefault="00323729">
            <w:pPr>
              <w:spacing w:after="0"/>
              <w:ind w:left="135"/>
            </w:pPr>
          </w:p>
        </w:tc>
      </w:tr>
      <w:tr w:rsidR="00323729" w14:paraId="70BEC66F" w14:textId="77777777">
        <w:trPr>
          <w:trHeight w:val="144"/>
          <w:tblCellSpacing w:w="0" w:type="dxa"/>
        </w:trPr>
        <w:tc>
          <w:tcPr>
            <w:tcW w:w="453" w:type="dxa"/>
            <w:tcMar>
              <w:top w:w="50" w:type="dxa"/>
              <w:left w:w="100" w:type="dxa"/>
            </w:tcMar>
            <w:vAlign w:val="center"/>
          </w:tcPr>
          <w:p w14:paraId="46FC0B66" w14:textId="77777777" w:rsidR="00323729" w:rsidRDefault="00F8312D">
            <w:pPr>
              <w:spacing w:after="0"/>
            </w:pPr>
            <w:r>
              <w:rPr>
                <w:rFonts w:ascii="Times New Roman" w:hAnsi="Times New Roman"/>
                <w:color w:val="000000"/>
                <w:sz w:val="24"/>
              </w:rPr>
              <w:t>132</w:t>
            </w:r>
          </w:p>
        </w:tc>
        <w:tc>
          <w:tcPr>
            <w:tcW w:w="3344" w:type="dxa"/>
            <w:tcMar>
              <w:top w:w="50" w:type="dxa"/>
              <w:left w:w="100" w:type="dxa"/>
            </w:tcMar>
            <w:vAlign w:val="center"/>
          </w:tcPr>
          <w:p w14:paraId="4E4E1DD9"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14:paraId="25DBE6D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33E495"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1D4E21F" w14:textId="77777777" w:rsidR="00323729" w:rsidRDefault="00323729">
            <w:pPr>
              <w:spacing w:after="0"/>
              <w:ind w:left="135"/>
              <w:jc w:val="center"/>
            </w:pPr>
          </w:p>
        </w:tc>
        <w:tc>
          <w:tcPr>
            <w:tcW w:w="1122" w:type="dxa"/>
            <w:tcMar>
              <w:top w:w="50" w:type="dxa"/>
              <w:left w:w="100" w:type="dxa"/>
            </w:tcMar>
            <w:vAlign w:val="center"/>
          </w:tcPr>
          <w:p w14:paraId="3EF3AFBB" w14:textId="77777777" w:rsidR="00323729" w:rsidRDefault="00323729">
            <w:pPr>
              <w:spacing w:after="0"/>
              <w:ind w:left="135"/>
            </w:pPr>
          </w:p>
        </w:tc>
        <w:tc>
          <w:tcPr>
            <w:tcW w:w="1936" w:type="dxa"/>
            <w:tcMar>
              <w:top w:w="50" w:type="dxa"/>
              <w:left w:w="100" w:type="dxa"/>
            </w:tcMar>
            <w:vAlign w:val="center"/>
          </w:tcPr>
          <w:p w14:paraId="25A97373" w14:textId="77777777" w:rsidR="00323729" w:rsidRDefault="00323729">
            <w:pPr>
              <w:spacing w:after="0"/>
              <w:ind w:left="135"/>
            </w:pPr>
          </w:p>
        </w:tc>
      </w:tr>
      <w:tr w:rsidR="00323729" w14:paraId="0D284EAF" w14:textId="77777777">
        <w:trPr>
          <w:trHeight w:val="144"/>
          <w:tblCellSpacing w:w="0" w:type="dxa"/>
        </w:trPr>
        <w:tc>
          <w:tcPr>
            <w:tcW w:w="453" w:type="dxa"/>
            <w:tcMar>
              <w:top w:w="50" w:type="dxa"/>
              <w:left w:w="100" w:type="dxa"/>
            </w:tcMar>
            <w:vAlign w:val="center"/>
          </w:tcPr>
          <w:p w14:paraId="61CF9159" w14:textId="77777777" w:rsidR="00323729" w:rsidRDefault="00F8312D">
            <w:pPr>
              <w:spacing w:after="0"/>
            </w:pPr>
            <w:r>
              <w:rPr>
                <w:rFonts w:ascii="Times New Roman" w:hAnsi="Times New Roman"/>
                <w:color w:val="000000"/>
                <w:sz w:val="24"/>
              </w:rPr>
              <w:t>133</w:t>
            </w:r>
          </w:p>
        </w:tc>
        <w:tc>
          <w:tcPr>
            <w:tcW w:w="3344" w:type="dxa"/>
            <w:tcMar>
              <w:top w:w="50" w:type="dxa"/>
              <w:left w:w="100" w:type="dxa"/>
            </w:tcMar>
            <w:vAlign w:val="center"/>
          </w:tcPr>
          <w:p w14:paraId="7307FB70"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14:paraId="1445FE6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3DCC66" w14:textId="77777777" w:rsidR="00323729" w:rsidRDefault="00F831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9D73F1E" w14:textId="77777777" w:rsidR="00323729" w:rsidRDefault="00323729">
            <w:pPr>
              <w:spacing w:after="0"/>
              <w:ind w:left="135"/>
              <w:jc w:val="center"/>
            </w:pPr>
          </w:p>
        </w:tc>
        <w:tc>
          <w:tcPr>
            <w:tcW w:w="1122" w:type="dxa"/>
            <w:tcMar>
              <w:top w:w="50" w:type="dxa"/>
              <w:left w:w="100" w:type="dxa"/>
            </w:tcMar>
            <w:vAlign w:val="center"/>
          </w:tcPr>
          <w:p w14:paraId="619D4879" w14:textId="77777777" w:rsidR="00323729" w:rsidRDefault="00323729">
            <w:pPr>
              <w:spacing w:after="0"/>
              <w:ind w:left="135"/>
            </w:pPr>
          </w:p>
        </w:tc>
        <w:tc>
          <w:tcPr>
            <w:tcW w:w="1936" w:type="dxa"/>
            <w:tcMar>
              <w:top w:w="50" w:type="dxa"/>
              <w:left w:w="100" w:type="dxa"/>
            </w:tcMar>
            <w:vAlign w:val="center"/>
          </w:tcPr>
          <w:p w14:paraId="69F23D58" w14:textId="77777777" w:rsidR="00323729" w:rsidRDefault="00323729">
            <w:pPr>
              <w:spacing w:after="0"/>
              <w:ind w:left="135"/>
            </w:pPr>
          </w:p>
        </w:tc>
      </w:tr>
      <w:tr w:rsidR="00323729" w14:paraId="41264D67" w14:textId="77777777">
        <w:trPr>
          <w:trHeight w:val="144"/>
          <w:tblCellSpacing w:w="0" w:type="dxa"/>
        </w:trPr>
        <w:tc>
          <w:tcPr>
            <w:tcW w:w="453" w:type="dxa"/>
            <w:tcMar>
              <w:top w:w="50" w:type="dxa"/>
              <w:left w:w="100" w:type="dxa"/>
            </w:tcMar>
            <w:vAlign w:val="center"/>
          </w:tcPr>
          <w:p w14:paraId="5E5F50C3" w14:textId="77777777" w:rsidR="00323729" w:rsidRDefault="00F8312D">
            <w:pPr>
              <w:spacing w:after="0"/>
            </w:pPr>
            <w:r>
              <w:rPr>
                <w:rFonts w:ascii="Times New Roman" w:hAnsi="Times New Roman"/>
                <w:color w:val="000000"/>
                <w:sz w:val="24"/>
              </w:rPr>
              <w:t>134</w:t>
            </w:r>
          </w:p>
        </w:tc>
        <w:tc>
          <w:tcPr>
            <w:tcW w:w="3344" w:type="dxa"/>
            <w:tcMar>
              <w:top w:w="50" w:type="dxa"/>
              <w:left w:w="100" w:type="dxa"/>
            </w:tcMar>
            <w:vAlign w:val="center"/>
          </w:tcPr>
          <w:p w14:paraId="09AA23BB" w14:textId="77777777" w:rsidR="00323729" w:rsidRPr="00F8312D" w:rsidRDefault="00F8312D">
            <w:pPr>
              <w:spacing w:after="0"/>
              <w:ind w:left="135"/>
              <w:rPr>
                <w:lang w:val="ru-RU"/>
              </w:rPr>
            </w:pPr>
            <w:r w:rsidRPr="00F8312D">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14:paraId="5F297D1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B007F6" w14:textId="77777777" w:rsidR="00323729" w:rsidRDefault="00323729">
            <w:pPr>
              <w:spacing w:after="0"/>
              <w:ind w:left="135"/>
              <w:jc w:val="center"/>
            </w:pPr>
          </w:p>
        </w:tc>
        <w:tc>
          <w:tcPr>
            <w:tcW w:w="1590" w:type="dxa"/>
            <w:tcMar>
              <w:top w:w="50" w:type="dxa"/>
              <w:left w:w="100" w:type="dxa"/>
            </w:tcMar>
            <w:vAlign w:val="center"/>
          </w:tcPr>
          <w:p w14:paraId="5D2E3BD6" w14:textId="77777777" w:rsidR="00323729" w:rsidRDefault="00323729">
            <w:pPr>
              <w:spacing w:after="0"/>
              <w:ind w:left="135"/>
              <w:jc w:val="center"/>
            </w:pPr>
          </w:p>
        </w:tc>
        <w:tc>
          <w:tcPr>
            <w:tcW w:w="1122" w:type="dxa"/>
            <w:tcMar>
              <w:top w:w="50" w:type="dxa"/>
              <w:left w:w="100" w:type="dxa"/>
            </w:tcMar>
            <w:vAlign w:val="center"/>
          </w:tcPr>
          <w:p w14:paraId="51BA67EB" w14:textId="77777777" w:rsidR="00323729" w:rsidRDefault="00323729">
            <w:pPr>
              <w:spacing w:after="0"/>
              <w:ind w:left="135"/>
            </w:pPr>
          </w:p>
        </w:tc>
        <w:tc>
          <w:tcPr>
            <w:tcW w:w="1936" w:type="dxa"/>
            <w:tcMar>
              <w:top w:w="50" w:type="dxa"/>
              <w:left w:w="100" w:type="dxa"/>
            </w:tcMar>
            <w:vAlign w:val="center"/>
          </w:tcPr>
          <w:p w14:paraId="773180C7" w14:textId="77777777" w:rsidR="00323729" w:rsidRDefault="00323729">
            <w:pPr>
              <w:spacing w:after="0"/>
              <w:ind w:left="135"/>
            </w:pPr>
          </w:p>
        </w:tc>
      </w:tr>
      <w:tr w:rsidR="00323729" w14:paraId="1D5C60AC" w14:textId="77777777">
        <w:trPr>
          <w:trHeight w:val="144"/>
          <w:tblCellSpacing w:w="0" w:type="dxa"/>
        </w:trPr>
        <w:tc>
          <w:tcPr>
            <w:tcW w:w="453" w:type="dxa"/>
            <w:tcMar>
              <w:top w:w="50" w:type="dxa"/>
              <w:left w:w="100" w:type="dxa"/>
            </w:tcMar>
            <w:vAlign w:val="center"/>
          </w:tcPr>
          <w:p w14:paraId="75742CAD" w14:textId="77777777" w:rsidR="00323729" w:rsidRDefault="00F8312D">
            <w:pPr>
              <w:spacing w:after="0"/>
            </w:pPr>
            <w:r>
              <w:rPr>
                <w:rFonts w:ascii="Times New Roman" w:hAnsi="Times New Roman"/>
                <w:color w:val="000000"/>
                <w:sz w:val="24"/>
              </w:rPr>
              <w:t>135</w:t>
            </w:r>
          </w:p>
        </w:tc>
        <w:tc>
          <w:tcPr>
            <w:tcW w:w="3344" w:type="dxa"/>
            <w:tcMar>
              <w:top w:w="50" w:type="dxa"/>
              <w:left w:w="100" w:type="dxa"/>
            </w:tcMar>
            <w:vAlign w:val="center"/>
          </w:tcPr>
          <w:p w14:paraId="04E2D4E6" w14:textId="77777777" w:rsidR="00323729" w:rsidRPr="00F8312D" w:rsidRDefault="00F8312D">
            <w:pPr>
              <w:spacing w:after="0"/>
              <w:ind w:left="135"/>
              <w:rPr>
                <w:lang w:val="ru-RU"/>
              </w:rPr>
            </w:pPr>
            <w:r w:rsidRPr="00F8312D">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0D0E2C5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C79C3B" w14:textId="77777777" w:rsidR="00323729" w:rsidRDefault="00323729">
            <w:pPr>
              <w:spacing w:after="0"/>
              <w:ind w:left="135"/>
              <w:jc w:val="center"/>
            </w:pPr>
          </w:p>
        </w:tc>
        <w:tc>
          <w:tcPr>
            <w:tcW w:w="1590" w:type="dxa"/>
            <w:tcMar>
              <w:top w:w="50" w:type="dxa"/>
              <w:left w:w="100" w:type="dxa"/>
            </w:tcMar>
            <w:vAlign w:val="center"/>
          </w:tcPr>
          <w:p w14:paraId="4BC17E17" w14:textId="77777777" w:rsidR="00323729" w:rsidRDefault="00323729">
            <w:pPr>
              <w:spacing w:after="0"/>
              <w:ind w:left="135"/>
              <w:jc w:val="center"/>
            </w:pPr>
          </w:p>
        </w:tc>
        <w:tc>
          <w:tcPr>
            <w:tcW w:w="1122" w:type="dxa"/>
            <w:tcMar>
              <w:top w:w="50" w:type="dxa"/>
              <w:left w:w="100" w:type="dxa"/>
            </w:tcMar>
            <w:vAlign w:val="center"/>
          </w:tcPr>
          <w:p w14:paraId="590F1F88" w14:textId="77777777" w:rsidR="00323729" w:rsidRDefault="00323729">
            <w:pPr>
              <w:spacing w:after="0"/>
              <w:ind w:left="135"/>
            </w:pPr>
          </w:p>
        </w:tc>
        <w:tc>
          <w:tcPr>
            <w:tcW w:w="1936" w:type="dxa"/>
            <w:tcMar>
              <w:top w:w="50" w:type="dxa"/>
              <w:left w:w="100" w:type="dxa"/>
            </w:tcMar>
            <w:vAlign w:val="center"/>
          </w:tcPr>
          <w:p w14:paraId="343982D1" w14:textId="77777777" w:rsidR="00323729" w:rsidRDefault="00323729">
            <w:pPr>
              <w:spacing w:after="0"/>
              <w:ind w:left="135"/>
            </w:pPr>
          </w:p>
        </w:tc>
      </w:tr>
      <w:tr w:rsidR="00323729" w14:paraId="3627C763" w14:textId="77777777">
        <w:trPr>
          <w:trHeight w:val="144"/>
          <w:tblCellSpacing w:w="0" w:type="dxa"/>
        </w:trPr>
        <w:tc>
          <w:tcPr>
            <w:tcW w:w="453" w:type="dxa"/>
            <w:tcMar>
              <w:top w:w="50" w:type="dxa"/>
              <w:left w:w="100" w:type="dxa"/>
            </w:tcMar>
            <w:vAlign w:val="center"/>
          </w:tcPr>
          <w:p w14:paraId="7BF56AAA" w14:textId="77777777" w:rsidR="00323729" w:rsidRDefault="00F8312D">
            <w:pPr>
              <w:spacing w:after="0"/>
            </w:pPr>
            <w:r>
              <w:rPr>
                <w:rFonts w:ascii="Times New Roman" w:hAnsi="Times New Roman"/>
                <w:color w:val="000000"/>
                <w:sz w:val="24"/>
              </w:rPr>
              <w:t>136</w:t>
            </w:r>
          </w:p>
        </w:tc>
        <w:tc>
          <w:tcPr>
            <w:tcW w:w="3344" w:type="dxa"/>
            <w:tcMar>
              <w:top w:w="50" w:type="dxa"/>
              <w:left w:w="100" w:type="dxa"/>
            </w:tcMar>
            <w:vAlign w:val="center"/>
          </w:tcPr>
          <w:p w14:paraId="110A0734"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14:paraId="48C30AB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7EEA7D" w14:textId="77777777" w:rsidR="00323729" w:rsidRDefault="00323729">
            <w:pPr>
              <w:spacing w:after="0"/>
              <w:ind w:left="135"/>
              <w:jc w:val="center"/>
            </w:pPr>
          </w:p>
        </w:tc>
        <w:tc>
          <w:tcPr>
            <w:tcW w:w="1590" w:type="dxa"/>
            <w:tcMar>
              <w:top w:w="50" w:type="dxa"/>
              <w:left w:w="100" w:type="dxa"/>
            </w:tcMar>
            <w:vAlign w:val="center"/>
          </w:tcPr>
          <w:p w14:paraId="08F6BFB7" w14:textId="77777777" w:rsidR="00323729" w:rsidRDefault="00323729">
            <w:pPr>
              <w:spacing w:after="0"/>
              <w:ind w:left="135"/>
              <w:jc w:val="center"/>
            </w:pPr>
          </w:p>
        </w:tc>
        <w:tc>
          <w:tcPr>
            <w:tcW w:w="1122" w:type="dxa"/>
            <w:tcMar>
              <w:top w:w="50" w:type="dxa"/>
              <w:left w:w="100" w:type="dxa"/>
            </w:tcMar>
            <w:vAlign w:val="center"/>
          </w:tcPr>
          <w:p w14:paraId="7D257E28" w14:textId="77777777" w:rsidR="00323729" w:rsidRDefault="00323729">
            <w:pPr>
              <w:spacing w:after="0"/>
              <w:ind w:left="135"/>
            </w:pPr>
          </w:p>
        </w:tc>
        <w:tc>
          <w:tcPr>
            <w:tcW w:w="1936" w:type="dxa"/>
            <w:tcMar>
              <w:top w:w="50" w:type="dxa"/>
              <w:left w:w="100" w:type="dxa"/>
            </w:tcMar>
            <w:vAlign w:val="center"/>
          </w:tcPr>
          <w:p w14:paraId="2265CAF4" w14:textId="77777777" w:rsidR="00323729" w:rsidRDefault="00323729">
            <w:pPr>
              <w:spacing w:after="0"/>
              <w:ind w:left="135"/>
            </w:pPr>
          </w:p>
        </w:tc>
      </w:tr>
      <w:tr w:rsidR="00323729" w14:paraId="5A3DE5E7" w14:textId="77777777">
        <w:trPr>
          <w:trHeight w:val="144"/>
          <w:tblCellSpacing w:w="0" w:type="dxa"/>
        </w:trPr>
        <w:tc>
          <w:tcPr>
            <w:tcW w:w="0" w:type="auto"/>
            <w:gridSpan w:val="2"/>
            <w:tcMar>
              <w:top w:w="50" w:type="dxa"/>
              <w:left w:w="100" w:type="dxa"/>
            </w:tcMar>
            <w:vAlign w:val="center"/>
          </w:tcPr>
          <w:p w14:paraId="2F18E527"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691BC7E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69D00436" w14:textId="77777777" w:rsidR="00323729" w:rsidRDefault="00F8312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6C3E8706" w14:textId="77777777" w:rsidR="00323729" w:rsidRDefault="00F831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CED13D" w14:textId="77777777" w:rsidR="00323729" w:rsidRDefault="00323729"/>
        </w:tc>
      </w:tr>
    </w:tbl>
    <w:p w14:paraId="13A9B978" w14:textId="77777777" w:rsidR="00323729" w:rsidRDefault="00323729">
      <w:pPr>
        <w:sectPr w:rsidR="00323729">
          <w:pgSz w:w="16383" w:h="11906" w:orient="landscape"/>
          <w:pgMar w:top="1134" w:right="850" w:bottom="1134" w:left="1701" w:header="720" w:footer="720" w:gutter="0"/>
          <w:cols w:space="720"/>
        </w:sectPr>
      </w:pPr>
    </w:p>
    <w:p w14:paraId="713CEF4E" w14:textId="77777777" w:rsidR="00323729" w:rsidRDefault="00F8312D">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05"/>
        <w:gridCol w:w="1168"/>
        <w:gridCol w:w="1843"/>
        <w:gridCol w:w="1912"/>
        <w:gridCol w:w="1349"/>
        <w:gridCol w:w="2863"/>
      </w:tblGrid>
      <w:tr w:rsidR="00323729" w14:paraId="5F2C6357" w14:textId="77777777">
        <w:trPr>
          <w:trHeight w:val="144"/>
          <w:tblCellSpacing w:w="0" w:type="dxa"/>
        </w:trPr>
        <w:tc>
          <w:tcPr>
            <w:tcW w:w="458" w:type="dxa"/>
            <w:vMerge w:val="restart"/>
            <w:tcMar>
              <w:top w:w="50" w:type="dxa"/>
              <w:left w:w="100" w:type="dxa"/>
            </w:tcMar>
            <w:vAlign w:val="center"/>
          </w:tcPr>
          <w:p w14:paraId="49B584D0" w14:textId="77777777" w:rsidR="00323729" w:rsidRDefault="00F8312D">
            <w:pPr>
              <w:spacing w:after="0"/>
              <w:ind w:left="135"/>
            </w:pPr>
            <w:r>
              <w:rPr>
                <w:rFonts w:ascii="Times New Roman" w:hAnsi="Times New Roman"/>
                <w:b/>
                <w:color w:val="000000"/>
                <w:sz w:val="24"/>
              </w:rPr>
              <w:t xml:space="preserve">№ п/п </w:t>
            </w:r>
          </w:p>
          <w:p w14:paraId="53B4F49B" w14:textId="77777777" w:rsidR="00323729" w:rsidRDefault="00323729">
            <w:pPr>
              <w:spacing w:after="0"/>
              <w:ind w:left="135"/>
            </w:pPr>
          </w:p>
        </w:tc>
        <w:tc>
          <w:tcPr>
            <w:tcW w:w="3256" w:type="dxa"/>
            <w:vMerge w:val="restart"/>
            <w:tcMar>
              <w:top w:w="50" w:type="dxa"/>
              <w:left w:w="100" w:type="dxa"/>
            </w:tcMar>
            <w:vAlign w:val="center"/>
          </w:tcPr>
          <w:p w14:paraId="6018BE5D" w14:textId="77777777" w:rsidR="00323729" w:rsidRDefault="00F8312D">
            <w:pPr>
              <w:spacing w:after="0"/>
              <w:ind w:left="135"/>
            </w:pPr>
            <w:r>
              <w:rPr>
                <w:rFonts w:ascii="Times New Roman" w:hAnsi="Times New Roman"/>
                <w:b/>
                <w:color w:val="000000"/>
                <w:sz w:val="24"/>
              </w:rPr>
              <w:t xml:space="preserve">Тема урока </w:t>
            </w:r>
          </w:p>
          <w:p w14:paraId="304BF0BE" w14:textId="77777777" w:rsidR="00323729" w:rsidRDefault="00323729">
            <w:pPr>
              <w:spacing w:after="0"/>
              <w:ind w:left="135"/>
            </w:pPr>
          </w:p>
        </w:tc>
        <w:tc>
          <w:tcPr>
            <w:tcW w:w="0" w:type="auto"/>
            <w:gridSpan w:val="3"/>
            <w:tcMar>
              <w:top w:w="50" w:type="dxa"/>
              <w:left w:w="100" w:type="dxa"/>
            </w:tcMar>
            <w:vAlign w:val="center"/>
          </w:tcPr>
          <w:p w14:paraId="6C5F85A2" w14:textId="77777777" w:rsidR="00323729" w:rsidRDefault="00F8312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2796852C" w14:textId="77777777" w:rsidR="00323729" w:rsidRDefault="00F8312D">
            <w:pPr>
              <w:spacing w:after="0"/>
              <w:ind w:left="135"/>
            </w:pPr>
            <w:r>
              <w:rPr>
                <w:rFonts w:ascii="Times New Roman" w:hAnsi="Times New Roman"/>
                <w:b/>
                <w:color w:val="000000"/>
                <w:sz w:val="24"/>
              </w:rPr>
              <w:t xml:space="preserve">Дата изучения </w:t>
            </w:r>
          </w:p>
          <w:p w14:paraId="547FC36C" w14:textId="77777777" w:rsidR="00323729" w:rsidRDefault="00323729">
            <w:pPr>
              <w:spacing w:after="0"/>
              <w:ind w:left="135"/>
            </w:pPr>
          </w:p>
        </w:tc>
        <w:tc>
          <w:tcPr>
            <w:tcW w:w="1948" w:type="dxa"/>
            <w:vMerge w:val="restart"/>
            <w:tcMar>
              <w:top w:w="50" w:type="dxa"/>
              <w:left w:w="100" w:type="dxa"/>
            </w:tcMar>
            <w:vAlign w:val="center"/>
          </w:tcPr>
          <w:p w14:paraId="4478E94A"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6D9A9AAA" w14:textId="77777777" w:rsidR="00323729" w:rsidRDefault="00323729">
            <w:pPr>
              <w:spacing w:after="0"/>
              <w:ind w:left="135"/>
            </w:pPr>
          </w:p>
        </w:tc>
      </w:tr>
      <w:tr w:rsidR="00323729" w14:paraId="23AE086C" w14:textId="77777777">
        <w:trPr>
          <w:trHeight w:val="144"/>
          <w:tblCellSpacing w:w="0" w:type="dxa"/>
        </w:trPr>
        <w:tc>
          <w:tcPr>
            <w:tcW w:w="0" w:type="auto"/>
            <w:vMerge/>
            <w:tcBorders>
              <w:top w:val="nil"/>
            </w:tcBorders>
            <w:tcMar>
              <w:top w:w="50" w:type="dxa"/>
              <w:left w:w="100" w:type="dxa"/>
            </w:tcMar>
          </w:tcPr>
          <w:p w14:paraId="44EBFCE9" w14:textId="77777777" w:rsidR="00323729" w:rsidRDefault="00323729"/>
        </w:tc>
        <w:tc>
          <w:tcPr>
            <w:tcW w:w="0" w:type="auto"/>
            <w:vMerge/>
            <w:tcBorders>
              <w:top w:val="nil"/>
            </w:tcBorders>
            <w:tcMar>
              <w:top w:w="50" w:type="dxa"/>
              <w:left w:w="100" w:type="dxa"/>
            </w:tcMar>
          </w:tcPr>
          <w:p w14:paraId="2C525D99" w14:textId="77777777" w:rsidR="00323729" w:rsidRDefault="00323729"/>
        </w:tc>
        <w:tc>
          <w:tcPr>
            <w:tcW w:w="805" w:type="dxa"/>
            <w:tcMar>
              <w:top w:w="50" w:type="dxa"/>
              <w:left w:w="100" w:type="dxa"/>
            </w:tcMar>
            <w:vAlign w:val="center"/>
          </w:tcPr>
          <w:p w14:paraId="6EDD8016" w14:textId="77777777" w:rsidR="00323729" w:rsidRDefault="00F8312D">
            <w:pPr>
              <w:spacing w:after="0"/>
              <w:ind w:left="135"/>
            </w:pPr>
            <w:r>
              <w:rPr>
                <w:rFonts w:ascii="Times New Roman" w:hAnsi="Times New Roman"/>
                <w:b/>
                <w:color w:val="000000"/>
                <w:sz w:val="24"/>
              </w:rPr>
              <w:t xml:space="preserve">Всего </w:t>
            </w:r>
          </w:p>
          <w:p w14:paraId="4287AD19" w14:textId="77777777" w:rsidR="00323729" w:rsidRDefault="00323729">
            <w:pPr>
              <w:spacing w:after="0"/>
              <w:ind w:left="135"/>
            </w:pPr>
          </w:p>
        </w:tc>
        <w:tc>
          <w:tcPr>
            <w:tcW w:w="1499" w:type="dxa"/>
            <w:tcMar>
              <w:top w:w="50" w:type="dxa"/>
              <w:left w:w="100" w:type="dxa"/>
            </w:tcMar>
            <w:vAlign w:val="center"/>
          </w:tcPr>
          <w:p w14:paraId="6A088181" w14:textId="77777777" w:rsidR="00323729" w:rsidRDefault="00F8312D">
            <w:pPr>
              <w:spacing w:after="0"/>
              <w:ind w:left="135"/>
            </w:pPr>
            <w:r>
              <w:rPr>
                <w:rFonts w:ascii="Times New Roman" w:hAnsi="Times New Roman"/>
                <w:b/>
                <w:color w:val="000000"/>
                <w:sz w:val="24"/>
              </w:rPr>
              <w:t xml:space="preserve">Контрольные работы </w:t>
            </w:r>
          </w:p>
          <w:p w14:paraId="635D2181" w14:textId="77777777" w:rsidR="00323729" w:rsidRDefault="00323729">
            <w:pPr>
              <w:spacing w:after="0"/>
              <w:ind w:left="135"/>
            </w:pPr>
          </w:p>
        </w:tc>
        <w:tc>
          <w:tcPr>
            <w:tcW w:w="1600" w:type="dxa"/>
            <w:tcMar>
              <w:top w:w="50" w:type="dxa"/>
              <w:left w:w="100" w:type="dxa"/>
            </w:tcMar>
            <w:vAlign w:val="center"/>
          </w:tcPr>
          <w:p w14:paraId="06DB446F" w14:textId="77777777" w:rsidR="00323729" w:rsidRDefault="00F8312D">
            <w:pPr>
              <w:spacing w:after="0"/>
              <w:ind w:left="135"/>
            </w:pPr>
            <w:r>
              <w:rPr>
                <w:rFonts w:ascii="Times New Roman" w:hAnsi="Times New Roman"/>
                <w:b/>
                <w:color w:val="000000"/>
                <w:sz w:val="24"/>
              </w:rPr>
              <w:t xml:space="preserve">Практические работы </w:t>
            </w:r>
          </w:p>
          <w:p w14:paraId="24DCFF63" w14:textId="77777777" w:rsidR="00323729" w:rsidRDefault="00323729">
            <w:pPr>
              <w:spacing w:after="0"/>
              <w:ind w:left="135"/>
            </w:pPr>
          </w:p>
        </w:tc>
        <w:tc>
          <w:tcPr>
            <w:tcW w:w="0" w:type="auto"/>
            <w:vMerge/>
            <w:tcBorders>
              <w:top w:val="nil"/>
            </w:tcBorders>
            <w:tcMar>
              <w:top w:w="50" w:type="dxa"/>
              <w:left w:w="100" w:type="dxa"/>
            </w:tcMar>
          </w:tcPr>
          <w:p w14:paraId="4D3E411F" w14:textId="77777777" w:rsidR="00323729" w:rsidRDefault="00323729"/>
        </w:tc>
        <w:tc>
          <w:tcPr>
            <w:tcW w:w="0" w:type="auto"/>
            <w:vMerge/>
            <w:tcBorders>
              <w:top w:val="nil"/>
            </w:tcBorders>
            <w:tcMar>
              <w:top w:w="50" w:type="dxa"/>
              <w:left w:w="100" w:type="dxa"/>
            </w:tcMar>
          </w:tcPr>
          <w:p w14:paraId="68551907" w14:textId="77777777" w:rsidR="00323729" w:rsidRDefault="00323729"/>
        </w:tc>
      </w:tr>
      <w:tr w:rsidR="00323729" w:rsidRPr="000B029A" w14:paraId="00130E16" w14:textId="77777777">
        <w:trPr>
          <w:trHeight w:val="144"/>
          <w:tblCellSpacing w:w="0" w:type="dxa"/>
        </w:trPr>
        <w:tc>
          <w:tcPr>
            <w:tcW w:w="458" w:type="dxa"/>
            <w:tcMar>
              <w:top w:w="50" w:type="dxa"/>
              <w:left w:w="100" w:type="dxa"/>
            </w:tcMar>
            <w:vAlign w:val="center"/>
          </w:tcPr>
          <w:p w14:paraId="6685D9C5" w14:textId="77777777" w:rsidR="00323729" w:rsidRDefault="00F8312D">
            <w:pPr>
              <w:spacing w:after="0"/>
            </w:pPr>
            <w:r>
              <w:rPr>
                <w:rFonts w:ascii="Times New Roman" w:hAnsi="Times New Roman"/>
                <w:color w:val="000000"/>
                <w:sz w:val="24"/>
              </w:rPr>
              <w:t>1</w:t>
            </w:r>
          </w:p>
        </w:tc>
        <w:tc>
          <w:tcPr>
            <w:tcW w:w="3256" w:type="dxa"/>
            <w:tcMar>
              <w:top w:w="50" w:type="dxa"/>
              <w:left w:w="100" w:type="dxa"/>
            </w:tcMar>
            <w:vAlign w:val="center"/>
          </w:tcPr>
          <w:p w14:paraId="38003FCC" w14:textId="77777777" w:rsidR="00323729" w:rsidRPr="00F8312D" w:rsidRDefault="00F8312D">
            <w:pPr>
              <w:spacing w:after="0"/>
              <w:ind w:left="135"/>
              <w:rPr>
                <w:lang w:val="ru-RU"/>
              </w:rPr>
            </w:pPr>
            <w:r w:rsidRPr="00F8312D">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14:paraId="7C9C37C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1559EA" w14:textId="77777777" w:rsidR="00323729" w:rsidRDefault="00323729">
            <w:pPr>
              <w:spacing w:after="0"/>
              <w:ind w:left="135"/>
              <w:jc w:val="center"/>
            </w:pPr>
          </w:p>
        </w:tc>
        <w:tc>
          <w:tcPr>
            <w:tcW w:w="1600" w:type="dxa"/>
            <w:tcMar>
              <w:top w:w="50" w:type="dxa"/>
              <w:left w:w="100" w:type="dxa"/>
            </w:tcMar>
            <w:vAlign w:val="center"/>
          </w:tcPr>
          <w:p w14:paraId="1E272087" w14:textId="77777777" w:rsidR="00323729" w:rsidRDefault="00323729">
            <w:pPr>
              <w:spacing w:after="0"/>
              <w:ind w:left="135"/>
              <w:jc w:val="center"/>
            </w:pPr>
          </w:p>
        </w:tc>
        <w:tc>
          <w:tcPr>
            <w:tcW w:w="1131" w:type="dxa"/>
            <w:tcMar>
              <w:top w:w="50" w:type="dxa"/>
              <w:left w:w="100" w:type="dxa"/>
            </w:tcMar>
            <w:vAlign w:val="center"/>
          </w:tcPr>
          <w:p w14:paraId="5E17AF90" w14:textId="77777777" w:rsidR="00323729" w:rsidRDefault="00323729">
            <w:pPr>
              <w:spacing w:after="0"/>
              <w:ind w:left="135"/>
            </w:pPr>
          </w:p>
        </w:tc>
        <w:tc>
          <w:tcPr>
            <w:tcW w:w="1948" w:type="dxa"/>
            <w:tcMar>
              <w:top w:w="50" w:type="dxa"/>
              <w:left w:w="100" w:type="dxa"/>
            </w:tcMar>
            <w:vAlign w:val="center"/>
          </w:tcPr>
          <w:p w14:paraId="4DB6FCF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w:t>
              </w:r>
              <w:r>
                <w:rPr>
                  <w:rFonts w:ascii="Times New Roman" w:hAnsi="Times New Roman"/>
                  <w:color w:val="0000FF"/>
                  <w:u w:val="single"/>
                </w:rPr>
                <w:t>fda</w:t>
              </w:r>
            </w:hyperlink>
          </w:p>
        </w:tc>
      </w:tr>
      <w:tr w:rsidR="00323729" w:rsidRPr="000B029A" w14:paraId="138168F5" w14:textId="77777777">
        <w:trPr>
          <w:trHeight w:val="144"/>
          <w:tblCellSpacing w:w="0" w:type="dxa"/>
        </w:trPr>
        <w:tc>
          <w:tcPr>
            <w:tcW w:w="458" w:type="dxa"/>
            <w:tcMar>
              <w:top w:w="50" w:type="dxa"/>
              <w:left w:w="100" w:type="dxa"/>
            </w:tcMar>
            <w:vAlign w:val="center"/>
          </w:tcPr>
          <w:p w14:paraId="7610159D" w14:textId="77777777" w:rsidR="00323729" w:rsidRDefault="00F8312D">
            <w:pPr>
              <w:spacing w:after="0"/>
            </w:pPr>
            <w:r>
              <w:rPr>
                <w:rFonts w:ascii="Times New Roman" w:hAnsi="Times New Roman"/>
                <w:color w:val="000000"/>
                <w:sz w:val="24"/>
              </w:rPr>
              <w:t>2</w:t>
            </w:r>
          </w:p>
        </w:tc>
        <w:tc>
          <w:tcPr>
            <w:tcW w:w="3256" w:type="dxa"/>
            <w:tcMar>
              <w:top w:w="50" w:type="dxa"/>
              <w:left w:w="100" w:type="dxa"/>
            </w:tcMar>
            <w:vAlign w:val="center"/>
          </w:tcPr>
          <w:p w14:paraId="621A2E02" w14:textId="77777777" w:rsidR="00323729" w:rsidRPr="00F8312D" w:rsidRDefault="00F8312D">
            <w:pPr>
              <w:spacing w:after="0"/>
              <w:ind w:left="135"/>
              <w:rPr>
                <w:lang w:val="ru-RU"/>
              </w:rPr>
            </w:pPr>
            <w:r w:rsidRPr="00F8312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2163E1A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D4EF8F" w14:textId="77777777" w:rsidR="00323729" w:rsidRDefault="00323729">
            <w:pPr>
              <w:spacing w:after="0"/>
              <w:ind w:left="135"/>
              <w:jc w:val="center"/>
            </w:pPr>
          </w:p>
        </w:tc>
        <w:tc>
          <w:tcPr>
            <w:tcW w:w="1600" w:type="dxa"/>
            <w:tcMar>
              <w:top w:w="50" w:type="dxa"/>
              <w:left w:w="100" w:type="dxa"/>
            </w:tcMar>
            <w:vAlign w:val="center"/>
          </w:tcPr>
          <w:p w14:paraId="76F6E849" w14:textId="77777777" w:rsidR="00323729" w:rsidRDefault="00323729">
            <w:pPr>
              <w:spacing w:after="0"/>
              <w:ind w:left="135"/>
              <w:jc w:val="center"/>
            </w:pPr>
          </w:p>
        </w:tc>
        <w:tc>
          <w:tcPr>
            <w:tcW w:w="1131" w:type="dxa"/>
            <w:tcMar>
              <w:top w:w="50" w:type="dxa"/>
              <w:left w:w="100" w:type="dxa"/>
            </w:tcMar>
            <w:vAlign w:val="center"/>
          </w:tcPr>
          <w:p w14:paraId="793A2038" w14:textId="77777777" w:rsidR="00323729" w:rsidRDefault="00323729">
            <w:pPr>
              <w:spacing w:after="0"/>
              <w:ind w:left="135"/>
            </w:pPr>
          </w:p>
        </w:tc>
        <w:tc>
          <w:tcPr>
            <w:tcW w:w="1948" w:type="dxa"/>
            <w:tcMar>
              <w:top w:w="50" w:type="dxa"/>
              <w:left w:w="100" w:type="dxa"/>
            </w:tcMar>
            <w:vAlign w:val="center"/>
          </w:tcPr>
          <w:p w14:paraId="45F2ED2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5142</w:t>
              </w:r>
            </w:hyperlink>
          </w:p>
        </w:tc>
      </w:tr>
      <w:tr w:rsidR="00323729" w:rsidRPr="000B029A" w14:paraId="4BFA5E81" w14:textId="77777777">
        <w:trPr>
          <w:trHeight w:val="144"/>
          <w:tblCellSpacing w:w="0" w:type="dxa"/>
        </w:trPr>
        <w:tc>
          <w:tcPr>
            <w:tcW w:w="458" w:type="dxa"/>
            <w:tcMar>
              <w:top w:w="50" w:type="dxa"/>
              <w:left w:w="100" w:type="dxa"/>
            </w:tcMar>
            <w:vAlign w:val="center"/>
          </w:tcPr>
          <w:p w14:paraId="66A44CC7" w14:textId="77777777" w:rsidR="00323729" w:rsidRDefault="00F8312D">
            <w:pPr>
              <w:spacing w:after="0"/>
            </w:pPr>
            <w:r>
              <w:rPr>
                <w:rFonts w:ascii="Times New Roman" w:hAnsi="Times New Roman"/>
                <w:color w:val="000000"/>
                <w:sz w:val="24"/>
              </w:rPr>
              <w:t>3</w:t>
            </w:r>
          </w:p>
        </w:tc>
        <w:tc>
          <w:tcPr>
            <w:tcW w:w="3256" w:type="dxa"/>
            <w:tcMar>
              <w:top w:w="50" w:type="dxa"/>
              <w:left w:w="100" w:type="dxa"/>
            </w:tcMar>
            <w:vAlign w:val="center"/>
          </w:tcPr>
          <w:p w14:paraId="48225CF6" w14:textId="77777777" w:rsidR="00323729" w:rsidRPr="00F8312D" w:rsidRDefault="00F8312D">
            <w:pPr>
              <w:spacing w:after="0"/>
              <w:ind w:left="135"/>
              <w:rPr>
                <w:lang w:val="ru-RU"/>
              </w:rPr>
            </w:pPr>
            <w:r w:rsidRPr="00F8312D">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69552E1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D5472D" w14:textId="77777777" w:rsidR="00323729" w:rsidRDefault="00323729">
            <w:pPr>
              <w:spacing w:after="0"/>
              <w:ind w:left="135"/>
              <w:jc w:val="center"/>
            </w:pPr>
          </w:p>
        </w:tc>
        <w:tc>
          <w:tcPr>
            <w:tcW w:w="1600" w:type="dxa"/>
            <w:tcMar>
              <w:top w:w="50" w:type="dxa"/>
              <w:left w:w="100" w:type="dxa"/>
            </w:tcMar>
            <w:vAlign w:val="center"/>
          </w:tcPr>
          <w:p w14:paraId="28184CA3" w14:textId="77777777" w:rsidR="00323729" w:rsidRDefault="00323729">
            <w:pPr>
              <w:spacing w:after="0"/>
              <w:ind w:left="135"/>
              <w:jc w:val="center"/>
            </w:pPr>
          </w:p>
        </w:tc>
        <w:tc>
          <w:tcPr>
            <w:tcW w:w="1131" w:type="dxa"/>
            <w:tcMar>
              <w:top w:w="50" w:type="dxa"/>
              <w:left w:w="100" w:type="dxa"/>
            </w:tcMar>
            <w:vAlign w:val="center"/>
          </w:tcPr>
          <w:p w14:paraId="4740C109" w14:textId="77777777" w:rsidR="00323729" w:rsidRDefault="00323729">
            <w:pPr>
              <w:spacing w:after="0"/>
              <w:ind w:left="135"/>
            </w:pPr>
          </w:p>
        </w:tc>
        <w:tc>
          <w:tcPr>
            <w:tcW w:w="1948" w:type="dxa"/>
            <w:tcMar>
              <w:top w:w="50" w:type="dxa"/>
              <w:left w:w="100" w:type="dxa"/>
            </w:tcMar>
            <w:vAlign w:val="center"/>
          </w:tcPr>
          <w:p w14:paraId="1A3A5C7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47</w:t>
              </w:r>
              <w:r>
                <w:rPr>
                  <w:rFonts w:ascii="Times New Roman" w:hAnsi="Times New Roman"/>
                  <w:color w:val="0000FF"/>
                  <w:u w:val="single"/>
                </w:rPr>
                <w:t>f</w:t>
              </w:r>
              <w:r w:rsidRPr="00F8312D">
                <w:rPr>
                  <w:rFonts w:ascii="Times New Roman" w:hAnsi="Times New Roman"/>
                  <w:color w:val="0000FF"/>
                  <w:u w:val="single"/>
                  <w:lang w:val="ru-RU"/>
                </w:rPr>
                <w:t>96</w:t>
              </w:r>
            </w:hyperlink>
          </w:p>
        </w:tc>
      </w:tr>
      <w:tr w:rsidR="00323729" w:rsidRPr="000B029A" w14:paraId="7E532CFD" w14:textId="77777777">
        <w:trPr>
          <w:trHeight w:val="144"/>
          <w:tblCellSpacing w:w="0" w:type="dxa"/>
        </w:trPr>
        <w:tc>
          <w:tcPr>
            <w:tcW w:w="458" w:type="dxa"/>
            <w:tcMar>
              <w:top w:w="50" w:type="dxa"/>
              <w:left w:w="100" w:type="dxa"/>
            </w:tcMar>
            <w:vAlign w:val="center"/>
          </w:tcPr>
          <w:p w14:paraId="5F085ED1" w14:textId="77777777" w:rsidR="00323729" w:rsidRDefault="00F8312D">
            <w:pPr>
              <w:spacing w:after="0"/>
            </w:pPr>
            <w:r>
              <w:rPr>
                <w:rFonts w:ascii="Times New Roman" w:hAnsi="Times New Roman"/>
                <w:color w:val="000000"/>
                <w:sz w:val="24"/>
              </w:rPr>
              <w:t>4</w:t>
            </w:r>
          </w:p>
        </w:tc>
        <w:tc>
          <w:tcPr>
            <w:tcW w:w="3256" w:type="dxa"/>
            <w:tcMar>
              <w:top w:w="50" w:type="dxa"/>
              <w:left w:w="100" w:type="dxa"/>
            </w:tcMar>
            <w:vAlign w:val="center"/>
          </w:tcPr>
          <w:p w14:paraId="5F2A5D9A" w14:textId="77777777" w:rsidR="00323729" w:rsidRDefault="00F8312D">
            <w:pPr>
              <w:spacing w:after="0"/>
              <w:ind w:left="135"/>
            </w:pPr>
            <w:r w:rsidRPr="00F8312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14:paraId="7755C970"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1DCE7E" w14:textId="77777777" w:rsidR="00323729" w:rsidRDefault="00323729">
            <w:pPr>
              <w:spacing w:after="0"/>
              <w:ind w:left="135"/>
              <w:jc w:val="center"/>
            </w:pPr>
          </w:p>
        </w:tc>
        <w:tc>
          <w:tcPr>
            <w:tcW w:w="1600" w:type="dxa"/>
            <w:tcMar>
              <w:top w:w="50" w:type="dxa"/>
              <w:left w:w="100" w:type="dxa"/>
            </w:tcMar>
            <w:vAlign w:val="center"/>
          </w:tcPr>
          <w:p w14:paraId="5F87748A" w14:textId="77777777" w:rsidR="00323729" w:rsidRDefault="00323729">
            <w:pPr>
              <w:spacing w:after="0"/>
              <w:ind w:left="135"/>
              <w:jc w:val="center"/>
            </w:pPr>
          </w:p>
        </w:tc>
        <w:tc>
          <w:tcPr>
            <w:tcW w:w="1131" w:type="dxa"/>
            <w:tcMar>
              <w:top w:w="50" w:type="dxa"/>
              <w:left w:w="100" w:type="dxa"/>
            </w:tcMar>
            <w:vAlign w:val="center"/>
          </w:tcPr>
          <w:p w14:paraId="6A8EB7E2" w14:textId="77777777" w:rsidR="00323729" w:rsidRDefault="00323729">
            <w:pPr>
              <w:spacing w:after="0"/>
              <w:ind w:left="135"/>
            </w:pPr>
          </w:p>
        </w:tc>
        <w:tc>
          <w:tcPr>
            <w:tcW w:w="1948" w:type="dxa"/>
            <w:tcMar>
              <w:top w:w="50" w:type="dxa"/>
              <w:left w:w="100" w:type="dxa"/>
            </w:tcMar>
            <w:vAlign w:val="center"/>
          </w:tcPr>
          <w:p w14:paraId="00314C9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480</w:t>
              </w:r>
              <w:r>
                <w:rPr>
                  <w:rFonts w:ascii="Times New Roman" w:hAnsi="Times New Roman"/>
                  <w:color w:val="0000FF"/>
                  <w:u w:val="single"/>
                </w:rPr>
                <w:t>a</w:t>
              </w:r>
              <w:r w:rsidRPr="00F8312D">
                <w:rPr>
                  <w:rFonts w:ascii="Times New Roman" w:hAnsi="Times New Roman"/>
                  <w:color w:val="0000FF"/>
                  <w:u w:val="single"/>
                  <w:lang w:val="ru-RU"/>
                </w:rPr>
                <w:t>4</w:t>
              </w:r>
            </w:hyperlink>
          </w:p>
        </w:tc>
      </w:tr>
      <w:tr w:rsidR="00323729" w:rsidRPr="000B029A" w14:paraId="4A08037D" w14:textId="77777777">
        <w:trPr>
          <w:trHeight w:val="144"/>
          <w:tblCellSpacing w:w="0" w:type="dxa"/>
        </w:trPr>
        <w:tc>
          <w:tcPr>
            <w:tcW w:w="458" w:type="dxa"/>
            <w:tcMar>
              <w:top w:w="50" w:type="dxa"/>
              <w:left w:w="100" w:type="dxa"/>
            </w:tcMar>
            <w:vAlign w:val="center"/>
          </w:tcPr>
          <w:p w14:paraId="57F1EFB4" w14:textId="77777777" w:rsidR="00323729" w:rsidRDefault="00F8312D">
            <w:pPr>
              <w:spacing w:after="0"/>
            </w:pPr>
            <w:r>
              <w:rPr>
                <w:rFonts w:ascii="Times New Roman" w:hAnsi="Times New Roman"/>
                <w:color w:val="000000"/>
                <w:sz w:val="24"/>
              </w:rPr>
              <w:t>5</w:t>
            </w:r>
          </w:p>
        </w:tc>
        <w:tc>
          <w:tcPr>
            <w:tcW w:w="3256" w:type="dxa"/>
            <w:tcMar>
              <w:top w:w="50" w:type="dxa"/>
              <w:left w:w="100" w:type="dxa"/>
            </w:tcMar>
            <w:vAlign w:val="center"/>
          </w:tcPr>
          <w:p w14:paraId="7785B61D" w14:textId="77777777" w:rsidR="00323729" w:rsidRPr="00F8312D" w:rsidRDefault="00F8312D">
            <w:pPr>
              <w:spacing w:after="0"/>
              <w:ind w:left="135"/>
              <w:rPr>
                <w:lang w:val="ru-RU"/>
              </w:rPr>
            </w:pPr>
            <w:r w:rsidRPr="00F8312D">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5FA85BB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D2512B" w14:textId="77777777" w:rsidR="00323729" w:rsidRDefault="00323729">
            <w:pPr>
              <w:spacing w:after="0"/>
              <w:ind w:left="135"/>
              <w:jc w:val="center"/>
            </w:pPr>
          </w:p>
        </w:tc>
        <w:tc>
          <w:tcPr>
            <w:tcW w:w="1600" w:type="dxa"/>
            <w:tcMar>
              <w:top w:w="50" w:type="dxa"/>
              <w:left w:w="100" w:type="dxa"/>
            </w:tcMar>
            <w:vAlign w:val="center"/>
          </w:tcPr>
          <w:p w14:paraId="1780BD7C" w14:textId="77777777" w:rsidR="00323729" w:rsidRDefault="00323729">
            <w:pPr>
              <w:spacing w:after="0"/>
              <w:ind w:left="135"/>
              <w:jc w:val="center"/>
            </w:pPr>
          </w:p>
        </w:tc>
        <w:tc>
          <w:tcPr>
            <w:tcW w:w="1131" w:type="dxa"/>
            <w:tcMar>
              <w:top w:w="50" w:type="dxa"/>
              <w:left w:w="100" w:type="dxa"/>
            </w:tcMar>
            <w:vAlign w:val="center"/>
          </w:tcPr>
          <w:p w14:paraId="40F1EFE0" w14:textId="77777777" w:rsidR="00323729" w:rsidRDefault="00323729">
            <w:pPr>
              <w:spacing w:after="0"/>
              <w:ind w:left="135"/>
            </w:pPr>
          </w:p>
        </w:tc>
        <w:tc>
          <w:tcPr>
            <w:tcW w:w="1948" w:type="dxa"/>
            <w:tcMar>
              <w:top w:w="50" w:type="dxa"/>
              <w:left w:w="100" w:type="dxa"/>
            </w:tcMar>
            <w:vAlign w:val="center"/>
          </w:tcPr>
          <w:p w14:paraId="1C8C363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aa</w:t>
              </w:r>
              <w:r w:rsidRPr="00F8312D">
                <w:rPr>
                  <w:rFonts w:ascii="Times New Roman" w:hAnsi="Times New Roman"/>
                  <w:color w:val="0000FF"/>
                  <w:u w:val="single"/>
                  <w:lang w:val="ru-RU"/>
                </w:rPr>
                <w:t>16</w:t>
              </w:r>
            </w:hyperlink>
          </w:p>
        </w:tc>
      </w:tr>
      <w:tr w:rsidR="00323729" w:rsidRPr="000B029A" w14:paraId="7B47E6A9" w14:textId="77777777">
        <w:trPr>
          <w:trHeight w:val="144"/>
          <w:tblCellSpacing w:w="0" w:type="dxa"/>
        </w:trPr>
        <w:tc>
          <w:tcPr>
            <w:tcW w:w="458" w:type="dxa"/>
            <w:tcMar>
              <w:top w:w="50" w:type="dxa"/>
              <w:left w:w="100" w:type="dxa"/>
            </w:tcMar>
            <w:vAlign w:val="center"/>
          </w:tcPr>
          <w:p w14:paraId="307ABEC2" w14:textId="77777777" w:rsidR="00323729" w:rsidRDefault="00F8312D">
            <w:pPr>
              <w:spacing w:after="0"/>
            </w:pPr>
            <w:r>
              <w:rPr>
                <w:rFonts w:ascii="Times New Roman" w:hAnsi="Times New Roman"/>
                <w:color w:val="000000"/>
                <w:sz w:val="24"/>
              </w:rPr>
              <w:t>6</w:t>
            </w:r>
          </w:p>
        </w:tc>
        <w:tc>
          <w:tcPr>
            <w:tcW w:w="3256" w:type="dxa"/>
            <w:tcMar>
              <w:top w:w="50" w:type="dxa"/>
              <w:left w:w="100" w:type="dxa"/>
            </w:tcMar>
            <w:vAlign w:val="center"/>
          </w:tcPr>
          <w:p w14:paraId="6FF4E4FA" w14:textId="77777777" w:rsidR="00323729" w:rsidRPr="00F8312D" w:rsidRDefault="00F8312D">
            <w:pPr>
              <w:spacing w:after="0"/>
              <w:ind w:left="135"/>
              <w:rPr>
                <w:lang w:val="ru-RU"/>
              </w:rPr>
            </w:pPr>
            <w:r w:rsidRPr="00F8312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2101361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85FAEF" w14:textId="77777777" w:rsidR="00323729" w:rsidRDefault="00323729">
            <w:pPr>
              <w:spacing w:after="0"/>
              <w:ind w:left="135"/>
              <w:jc w:val="center"/>
            </w:pPr>
          </w:p>
        </w:tc>
        <w:tc>
          <w:tcPr>
            <w:tcW w:w="1600" w:type="dxa"/>
            <w:tcMar>
              <w:top w:w="50" w:type="dxa"/>
              <w:left w:w="100" w:type="dxa"/>
            </w:tcMar>
            <w:vAlign w:val="center"/>
          </w:tcPr>
          <w:p w14:paraId="1CF87B18" w14:textId="77777777" w:rsidR="00323729" w:rsidRDefault="00323729">
            <w:pPr>
              <w:spacing w:after="0"/>
              <w:ind w:left="135"/>
              <w:jc w:val="center"/>
            </w:pPr>
          </w:p>
        </w:tc>
        <w:tc>
          <w:tcPr>
            <w:tcW w:w="1131" w:type="dxa"/>
            <w:tcMar>
              <w:top w:w="50" w:type="dxa"/>
              <w:left w:w="100" w:type="dxa"/>
            </w:tcMar>
            <w:vAlign w:val="center"/>
          </w:tcPr>
          <w:p w14:paraId="0396FA26" w14:textId="77777777" w:rsidR="00323729" w:rsidRDefault="00323729">
            <w:pPr>
              <w:spacing w:after="0"/>
              <w:ind w:left="135"/>
            </w:pPr>
          </w:p>
        </w:tc>
        <w:tc>
          <w:tcPr>
            <w:tcW w:w="1948" w:type="dxa"/>
            <w:tcMar>
              <w:top w:w="50" w:type="dxa"/>
              <w:left w:w="100" w:type="dxa"/>
            </w:tcMar>
            <w:vAlign w:val="center"/>
          </w:tcPr>
          <w:p w14:paraId="520740A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b</w:t>
              </w:r>
              <w:r w:rsidRPr="00F8312D">
                <w:rPr>
                  <w:rFonts w:ascii="Times New Roman" w:hAnsi="Times New Roman"/>
                  <w:color w:val="0000FF"/>
                  <w:u w:val="single"/>
                  <w:lang w:val="ru-RU"/>
                </w:rPr>
                <w:t>27</w:t>
              </w:r>
              <w:r>
                <w:rPr>
                  <w:rFonts w:ascii="Times New Roman" w:hAnsi="Times New Roman"/>
                  <w:color w:val="0000FF"/>
                  <w:u w:val="single"/>
                </w:rPr>
                <w:t>c</w:t>
              </w:r>
            </w:hyperlink>
          </w:p>
        </w:tc>
      </w:tr>
      <w:tr w:rsidR="00323729" w:rsidRPr="000B029A" w14:paraId="5B0B6A91" w14:textId="77777777">
        <w:trPr>
          <w:trHeight w:val="144"/>
          <w:tblCellSpacing w:w="0" w:type="dxa"/>
        </w:trPr>
        <w:tc>
          <w:tcPr>
            <w:tcW w:w="458" w:type="dxa"/>
            <w:tcMar>
              <w:top w:w="50" w:type="dxa"/>
              <w:left w:w="100" w:type="dxa"/>
            </w:tcMar>
            <w:vAlign w:val="center"/>
          </w:tcPr>
          <w:p w14:paraId="1068D0BE" w14:textId="77777777" w:rsidR="00323729" w:rsidRDefault="00F8312D">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201CB981" w14:textId="77777777" w:rsidR="00323729" w:rsidRDefault="00F8312D">
            <w:pPr>
              <w:spacing w:after="0"/>
              <w:ind w:left="135"/>
            </w:pPr>
            <w:r w:rsidRPr="00F8312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14:paraId="09055159"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0E81C0" w14:textId="77777777" w:rsidR="00323729" w:rsidRDefault="00323729">
            <w:pPr>
              <w:spacing w:after="0"/>
              <w:ind w:left="135"/>
              <w:jc w:val="center"/>
            </w:pPr>
          </w:p>
        </w:tc>
        <w:tc>
          <w:tcPr>
            <w:tcW w:w="1600" w:type="dxa"/>
            <w:tcMar>
              <w:top w:w="50" w:type="dxa"/>
              <w:left w:w="100" w:type="dxa"/>
            </w:tcMar>
            <w:vAlign w:val="center"/>
          </w:tcPr>
          <w:p w14:paraId="439461FD" w14:textId="77777777" w:rsidR="00323729" w:rsidRDefault="00323729">
            <w:pPr>
              <w:spacing w:after="0"/>
              <w:ind w:left="135"/>
              <w:jc w:val="center"/>
            </w:pPr>
          </w:p>
        </w:tc>
        <w:tc>
          <w:tcPr>
            <w:tcW w:w="1131" w:type="dxa"/>
            <w:tcMar>
              <w:top w:w="50" w:type="dxa"/>
              <w:left w:w="100" w:type="dxa"/>
            </w:tcMar>
            <w:vAlign w:val="center"/>
          </w:tcPr>
          <w:p w14:paraId="2E800C70" w14:textId="77777777" w:rsidR="00323729" w:rsidRDefault="00323729">
            <w:pPr>
              <w:spacing w:after="0"/>
              <w:ind w:left="135"/>
            </w:pPr>
          </w:p>
        </w:tc>
        <w:tc>
          <w:tcPr>
            <w:tcW w:w="1948" w:type="dxa"/>
            <w:tcMar>
              <w:top w:w="50" w:type="dxa"/>
              <w:left w:w="100" w:type="dxa"/>
            </w:tcMar>
            <w:vAlign w:val="center"/>
          </w:tcPr>
          <w:p w14:paraId="016A034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b</w:t>
              </w:r>
              <w:r w:rsidRPr="00F8312D">
                <w:rPr>
                  <w:rFonts w:ascii="Times New Roman" w:hAnsi="Times New Roman"/>
                  <w:color w:val="0000FF"/>
                  <w:u w:val="single"/>
                  <w:lang w:val="ru-RU"/>
                </w:rPr>
                <w:t>420</w:t>
              </w:r>
            </w:hyperlink>
          </w:p>
        </w:tc>
      </w:tr>
      <w:tr w:rsidR="00323729" w:rsidRPr="000B029A" w14:paraId="148AF9CB" w14:textId="77777777">
        <w:trPr>
          <w:trHeight w:val="144"/>
          <w:tblCellSpacing w:w="0" w:type="dxa"/>
        </w:trPr>
        <w:tc>
          <w:tcPr>
            <w:tcW w:w="458" w:type="dxa"/>
            <w:tcMar>
              <w:top w:w="50" w:type="dxa"/>
              <w:left w:w="100" w:type="dxa"/>
            </w:tcMar>
            <w:vAlign w:val="center"/>
          </w:tcPr>
          <w:p w14:paraId="60041EFB" w14:textId="77777777" w:rsidR="00323729" w:rsidRDefault="00F8312D">
            <w:pPr>
              <w:spacing w:after="0"/>
            </w:pPr>
            <w:r>
              <w:rPr>
                <w:rFonts w:ascii="Times New Roman" w:hAnsi="Times New Roman"/>
                <w:color w:val="000000"/>
                <w:sz w:val="24"/>
              </w:rPr>
              <w:t>8</w:t>
            </w:r>
          </w:p>
        </w:tc>
        <w:tc>
          <w:tcPr>
            <w:tcW w:w="3256" w:type="dxa"/>
            <w:tcMar>
              <w:top w:w="50" w:type="dxa"/>
              <w:left w:w="100" w:type="dxa"/>
            </w:tcMar>
            <w:vAlign w:val="center"/>
          </w:tcPr>
          <w:p w14:paraId="1925747A" w14:textId="77777777" w:rsidR="00323729" w:rsidRDefault="00F8312D">
            <w:pPr>
              <w:spacing w:after="0"/>
              <w:ind w:left="135"/>
            </w:pPr>
            <w:r w:rsidRPr="00F8312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14:paraId="4CF2385F"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697C5E" w14:textId="77777777" w:rsidR="00323729" w:rsidRDefault="00323729">
            <w:pPr>
              <w:spacing w:after="0"/>
              <w:ind w:left="135"/>
              <w:jc w:val="center"/>
            </w:pPr>
          </w:p>
        </w:tc>
        <w:tc>
          <w:tcPr>
            <w:tcW w:w="1600" w:type="dxa"/>
            <w:tcMar>
              <w:top w:w="50" w:type="dxa"/>
              <w:left w:w="100" w:type="dxa"/>
            </w:tcMar>
            <w:vAlign w:val="center"/>
          </w:tcPr>
          <w:p w14:paraId="00D4CC30" w14:textId="77777777" w:rsidR="00323729" w:rsidRDefault="00323729">
            <w:pPr>
              <w:spacing w:after="0"/>
              <w:ind w:left="135"/>
              <w:jc w:val="center"/>
            </w:pPr>
          </w:p>
        </w:tc>
        <w:tc>
          <w:tcPr>
            <w:tcW w:w="1131" w:type="dxa"/>
            <w:tcMar>
              <w:top w:w="50" w:type="dxa"/>
              <w:left w:w="100" w:type="dxa"/>
            </w:tcMar>
            <w:vAlign w:val="center"/>
          </w:tcPr>
          <w:p w14:paraId="7EA9FD17" w14:textId="77777777" w:rsidR="00323729" w:rsidRDefault="00323729">
            <w:pPr>
              <w:spacing w:after="0"/>
              <w:ind w:left="135"/>
            </w:pPr>
          </w:p>
        </w:tc>
        <w:tc>
          <w:tcPr>
            <w:tcW w:w="1948" w:type="dxa"/>
            <w:tcMar>
              <w:top w:w="50" w:type="dxa"/>
              <w:left w:w="100" w:type="dxa"/>
            </w:tcMar>
            <w:vAlign w:val="center"/>
          </w:tcPr>
          <w:p w14:paraId="5A5F494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b</w:t>
              </w:r>
              <w:r w:rsidRPr="00F8312D">
                <w:rPr>
                  <w:rFonts w:ascii="Times New Roman" w:hAnsi="Times New Roman"/>
                  <w:color w:val="0000FF"/>
                  <w:u w:val="single"/>
                  <w:lang w:val="ru-RU"/>
                </w:rPr>
                <w:t>10</w:t>
              </w:r>
              <w:r>
                <w:rPr>
                  <w:rFonts w:ascii="Times New Roman" w:hAnsi="Times New Roman"/>
                  <w:color w:val="0000FF"/>
                  <w:u w:val="single"/>
                </w:rPr>
                <w:t>a</w:t>
              </w:r>
            </w:hyperlink>
          </w:p>
        </w:tc>
      </w:tr>
      <w:tr w:rsidR="00323729" w:rsidRPr="000B029A" w14:paraId="71303029" w14:textId="77777777">
        <w:trPr>
          <w:trHeight w:val="144"/>
          <w:tblCellSpacing w:w="0" w:type="dxa"/>
        </w:trPr>
        <w:tc>
          <w:tcPr>
            <w:tcW w:w="458" w:type="dxa"/>
            <w:tcMar>
              <w:top w:w="50" w:type="dxa"/>
              <w:left w:w="100" w:type="dxa"/>
            </w:tcMar>
            <w:vAlign w:val="center"/>
          </w:tcPr>
          <w:p w14:paraId="329DA1C9" w14:textId="77777777" w:rsidR="00323729" w:rsidRDefault="00F8312D">
            <w:pPr>
              <w:spacing w:after="0"/>
            </w:pPr>
            <w:r>
              <w:rPr>
                <w:rFonts w:ascii="Times New Roman" w:hAnsi="Times New Roman"/>
                <w:color w:val="000000"/>
                <w:sz w:val="24"/>
              </w:rPr>
              <w:t>9</w:t>
            </w:r>
          </w:p>
        </w:tc>
        <w:tc>
          <w:tcPr>
            <w:tcW w:w="3256" w:type="dxa"/>
            <w:tcMar>
              <w:top w:w="50" w:type="dxa"/>
              <w:left w:w="100" w:type="dxa"/>
            </w:tcMar>
            <w:vAlign w:val="center"/>
          </w:tcPr>
          <w:p w14:paraId="645468F8"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154BE0D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FD5D6B" w14:textId="77777777" w:rsidR="00323729" w:rsidRDefault="00323729">
            <w:pPr>
              <w:spacing w:after="0"/>
              <w:ind w:left="135"/>
              <w:jc w:val="center"/>
            </w:pPr>
          </w:p>
        </w:tc>
        <w:tc>
          <w:tcPr>
            <w:tcW w:w="1600" w:type="dxa"/>
            <w:tcMar>
              <w:top w:w="50" w:type="dxa"/>
              <w:left w:w="100" w:type="dxa"/>
            </w:tcMar>
            <w:vAlign w:val="center"/>
          </w:tcPr>
          <w:p w14:paraId="04F58606" w14:textId="77777777" w:rsidR="00323729" w:rsidRDefault="00323729">
            <w:pPr>
              <w:spacing w:after="0"/>
              <w:ind w:left="135"/>
              <w:jc w:val="center"/>
            </w:pPr>
          </w:p>
        </w:tc>
        <w:tc>
          <w:tcPr>
            <w:tcW w:w="1131" w:type="dxa"/>
            <w:tcMar>
              <w:top w:w="50" w:type="dxa"/>
              <w:left w:w="100" w:type="dxa"/>
            </w:tcMar>
            <w:vAlign w:val="center"/>
          </w:tcPr>
          <w:p w14:paraId="5A2357D7" w14:textId="77777777" w:rsidR="00323729" w:rsidRDefault="00323729">
            <w:pPr>
              <w:spacing w:after="0"/>
              <w:ind w:left="135"/>
            </w:pPr>
          </w:p>
        </w:tc>
        <w:tc>
          <w:tcPr>
            <w:tcW w:w="1948" w:type="dxa"/>
            <w:tcMar>
              <w:top w:w="50" w:type="dxa"/>
              <w:left w:w="100" w:type="dxa"/>
            </w:tcMar>
            <w:vAlign w:val="center"/>
          </w:tcPr>
          <w:p w14:paraId="18EDADC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af</w:t>
              </w:r>
              <w:r w:rsidRPr="00F8312D">
                <w:rPr>
                  <w:rFonts w:ascii="Times New Roman" w:hAnsi="Times New Roman"/>
                  <w:color w:val="0000FF"/>
                  <w:u w:val="single"/>
                  <w:lang w:val="ru-RU"/>
                </w:rPr>
                <w:t>70</w:t>
              </w:r>
            </w:hyperlink>
          </w:p>
        </w:tc>
      </w:tr>
      <w:tr w:rsidR="00323729" w14:paraId="09334013" w14:textId="77777777">
        <w:trPr>
          <w:trHeight w:val="144"/>
          <w:tblCellSpacing w:w="0" w:type="dxa"/>
        </w:trPr>
        <w:tc>
          <w:tcPr>
            <w:tcW w:w="458" w:type="dxa"/>
            <w:tcMar>
              <w:top w:w="50" w:type="dxa"/>
              <w:left w:w="100" w:type="dxa"/>
            </w:tcMar>
            <w:vAlign w:val="center"/>
          </w:tcPr>
          <w:p w14:paraId="60B48DAD" w14:textId="77777777" w:rsidR="00323729" w:rsidRDefault="00F8312D">
            <w:pPr>
              <w:spacing w:after="0"/>
            </w:pPr>
            <w:r>
              <w:rPr>
                <w:rFonts w:ascii="Times New Roman" w:hAnsi="Times New Roman"/>
                <w:color w:val="000000"/>
                <w:sz w:val="24"/>
              </w:rPr>
              <w:t>10</w:t>
            </w:r>
          </w:p>
        </w:tc>
        <w:tc>
          <w:tcPr>
            <w:tcW w:w="3256" w:type="dxa"/>
            <w:tcMar>
              <w:top w:w="50" w:type="dxa"/>
              <w:left w:w="100" w:type="dxa"/>
            </w:tcMar>
            <w:vAlign w:val="center"/>
          </w:tcPr>
          <w:p w14:paraId="09AC1E90"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2B1D1F5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47A904" w14:textId="77777777" w:rsidR="00323729" w:rsidRDefault="00323729">
            <w:pPr>
              <w:spacing w:after="0"/>
              <w:ind w:left="135"/>
              <w:jc w:val="center"/>
            </w:pPr>
          </w:p>
        </w:tc>
        <w:tc>
          <w:tcPr>
            <w:tcW w:w="1600" w:type="dxa"/>
            <w:tcMar>
              <w:top w:w="50" w:type="dxa"/>
              <w:left w:w="100" w:type="dxa"/>
            </w:tcMar>
            <w:vAlign w:val="center"/>
          </w:tcPr>
          <w:p w14:paraId="332BCD94" w14:textId="77777777" w:rsidR="00323729" w:rsidRDefault="00323729">
            <w:pPr>
              <w:spacing w:after="0"/>
              <w:ind w:left="135"/>
              <w:jc w:val="center"/>
            </w:pPr>
          </w:p>
        </w:tc>
        <w:tc>
          <w:tcPr>
            <w:tcW w:w="1131" w:type="dxa"/>
            <w:tcMar>
              <w:top w:w="50" w:type="dxa"/>
              <w:left w:w="100" w:type="dxa"/>
            </w:tcMar>
            <w:vAlign w:val="center"/>
          </w:tcPr>
          <w:p w14:paraId="327A796A" w14:textId="77777777" w:rsidR="00323729" w:rsidRDefault="00323729">
            <w:pPr>
              <w:spacing w:after="0"/>
              <w:ind w:left="135"/>
            </w:pPr>
          </w:p>
        </w:tc>
        <w:tc>
          <w:tcPr>
            <w:tcW w:w="1948" w:type="dxa"/>
            <w:tcMar>
              <w:top w:w="50" w:type="dxa"/>
              <w:left w:w="100" w:type="dxa"/>
            </w:tcMar>
            <w:vAlign w:val="center"/>
          </w:tcPr>
          <w:p w14:paraId="1F909866" w14:textId="77777777" w:rsidR="00323729" w:rsidRDefault="00323729">
            <w:pPr>
              <w:spacing w:after="0"/>
              <w:ind w:left="135"/>
            </w:pPr>
          </w:p>
        </w:tc>
      </w:tr>
      <w:tr w:rsidR="00323729" w:rsidRPr="000B029A" w14:paraId="4EBBCAD2" w14:textId="77777777">
        <w:trPr>
          <w:trHeight w:val="144"/>
          <w:tblCellSpacing w:w="0" w:type="dxa"/>
        </w:trPr>
        <w:tc>
          <w:tcPr>
            <w:tcW w:w="458" w:type="dxa"/>
            <w:tcMar>
              <w:top w:w="50" w:type="dxa"/>
              <w:left w:w="100" w:type="dxa"/>
            </w:tcMar>
            <w:vAlign w:val="center"/>
          </w:tcPr>
          <w:p w14:paraId="0E2DC32A" w14:textId="77777777" w:rsidR="00323729" w:rsidRDefault="00F8312D">
            <w:pPr>
              <w:spacing w:after="0"/>
            </w:pPr>
            <w:r>
              <w:rPr>
                <w:rFonts w:ascii="Times New Roman" w:hAnsi="Times New Roman"/>
                <w:color w:val="000000"/>
                <w:sz w:val="24"/>
              </w:rPr>
              <w:t>11</w:t>
            </w:r>
          </w:p>
        </w:tc>
        <w:tc>
          <w:tcPr>
            <w:tcW w:w="3256" w:type="dxa"/>
            <w:tcMar>
              <w:top w:w="50" w:type="dxa"/>
              <w:left w:w="100" w:type="dxa"/>
            </w:tcMar>
            <w:vAlign w:val="center"/>
          </w:tcPr>
          <w:p w14:paraId="0CA4E6D2"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2D37C17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06788E" w14:textId="77777777" w:rsidR="00323729" w:rsidRDefault="00323729">
            <w:pPr>
              <w:spacing w:after="0"/>
              <w:ind w:left="135"/>
              <w:jc w:val="center"/>
            </w:pPr>
          </w:p>
        </w:tc>
        <w:tc>
          <w:tcPr>
            <w:tcW w:w="1600" w:type="dxa"/>
            <w:tcMar>
              <w:top w:w="50" w:type="dxa"/>
              <w:left w:w="100" w:type="dxa"/>
            </w:tcMar>
            <w:vAlign w:val="center"/>
          </w:tcPr>
          <w:p w14:paraId="464BB681" w14:textId="77777777" w:rsidR="00323729" w:rsidRDefault="00323729">
            <w:pPr>
              <w:spacing w:after="0"/>
              <w:ind w:left="135"/>
              <w:jc w:val="center"/>
            </w:pPr>
          </w:p>
        </w:tc>
        <w:tc>
          <w:tcPr>
            <w:tcW w:w="1131" w:type="dxa"/>
            <w:tcMar>
              <w:top w:w="50" w:type="dxa"/>
              <w:left w:w="100" w:type="dxa"/>
            </w:tcMar>
            <w:vAlign w:val="center"/>
          </w:tcPr>
          <w:p w14:paraId="61A54150" w14:textId="77777777" w:rsidR="00323729" w:rsidRDefault="00323729">
            <w:pPr>
              <w:spacing w:after="0"/>
              <w:ind w:left="135"/>
            </w:pPr>
          </w:p>
        </w:tc>
        <w:tc>
          <w:tcPr>
            <w:tcW w:w="1948" w:type="dxa"/>
            <w:tcMar>
              <w:top w:w="50" w:type="dxa"/>
              <w:left w:w="100" w:type="dxa"/>
            </w:tcMar>
            <w:vAlign w:val="center"/>
          </w:tcPr>
          <w:p w14:paraId="1BC77AB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4861</w:t>
              </w:r>
              <w:r>
                <w:rPr>
                  <w:rFonts w:ascii="Times New Roman" w:hAnsi="Times New Roman"/>
                  <w:color w:val="0000FF"/>
                  <w:u w:val="single"/>
                </w:rPr>
                <w:t>c</w:t>
              </w:r>
            </w:hyperlink>
          </w:p>
        </w:tc>
      </w:tr>
      <w:tr w:rsidR="00323729" w:rsidRPr="000B029A" w14:paraId="29B70D01" w14:textId="77777777">
        <w:trPr>
          <w:trHeight w:val="144"/>
          <w:tblCellSpacing w:w="0" w:type="dxa"/>
        </w:trPr>
        <w:tc>
          <w:tcPr>
            <w:tcW w:w="458" w:type="dxa"/>
            <w:tcMar>
              <w:top w:w="50" w:type="dxa"/>
              <w:left w:w="100" w:type="dxa"/>
            </w:tcMar>
            <w:vAlign w:val="center"/>
          </w:tcPr>
          <w:p w14:paraId="1560BC4C" w14:textId="77777777" w:rsidR="00323729" w:rsidRDefault="00F8312D">
            <w:pPr>
              <w:spacing w:after="0"/>
            </w:pPr>
            <w:r>
              <w:rPr>
                <w:rFonts w:ascii="Times New Roman" w:hAnsi="Times New Roman"/>
                <w:color w:val="000000"/>
                <w:sz w:val="24"/>
              </w:rPr>
              <w:t>12</w:t>
            </w:r>
          </w:p>
        </w:tc>
        <w:tc>
          <w:tcPr>
            <w:tcW w:w="3256" w:type="dxa"/>
            <w:tcMar>
              <w:top w:w="50" w:type="dxa"/>
              <w:left w:w="100" w:type="dxa"/>
            </w:tcMar>
            <w:vAlign w:val="center"/>
          </w:tcPr>
          <w:p w14:paraId="3B247990" w14:textId="77777777" w:rsidR="00323729" w:rsidRPr="00F8312D" w:rsidRDefault="00F8312D">
            <w:pPr>
              <w:spacing w:after="0"/>
              <w:ind w:left="135"/>
              <w:rPr>
                <w:lang w:val="ru-RU"/>
              </w:rPr>
            </w:pPr>
            <w:r w:rsidRPr="00F8312D">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01586DD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7BAE59" w14:textId="77777777" w:rsidR="00323729" w:rsidRDefault="00323729">
            <w:pPr>
              <w:spacing w:after="0"/>
              <w:ind w:left="135"/>
              <w:jc w:val="center"/>
            </w:pPr>
          </w:p>
        </w:tc>
        <w:tc>
          <w:tcPr>
            <w:tcW w:w="1600" w:type="dxa"/>
            <w:tcMar>
              <w:top w:w="50" w:type="dxa"/>
              <w:left w:w="100" w:type="dxa"/>
            </w:tcMar>
            <w:vAlign w:val="center"/>
          </w:tcPr>
          <w:p w14:paraId="7BDC57DC" w14:textId="77777777" w:rsidR="00323729" w:rsidRDefault="00323729">
            <w:pPr>
              <w:spacing w:after="0"/>
              <w:ind w:left="135"/>
              <w:jc w:val="center"/>
            </w:pPr>
          </w:p>
        </w:tc>
        <w:tc>
          <w:tcPr>
            <w:tcW w:w="1131" w:type="dxa"/>
            <w:tcMar>
              <w:top w:w="50" w:type="dxa"/>
              <w:left w:w="100" w:type="dxa"/>
            </w:tcMar>
            <w:vAlign w:val="center"/>
          </w:tcPr>
          <w:p w14:paraId="4F237BD2" w14:textId="77777777" w:rsidR="00323729" w:rsidRDefault="00323729">
            <w:pPr>
              <w:spacing w:after="0"/>
              <w:ind w:left="135"/>
            </w:pPr>
          </w:p>
        </w:tc>
        <w:tc>
          <w:tcPr>
            <w:tcW w:w="1948" w:type="dxa"/>
            <w:tcMar>
              <w:top w:w="50" w:type="dxa"/>
              <w:left w:w="100" w:type="dxa"/>
            </w:tcMar>
            <w:vAlign w:val="center"/>
          </w:tcPr>
          <w:p w14:paraId="1F520C8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ae</w:t>
              </w:r>
              <w:r w:rsidRPr="00F8312D">
                <w:rPr>
                  <w:rFonts w:ascii="Times New Roman" w:hAnsi="Times New Roman"/>
                  <w:color w:val="0000FF"/>
                  <w:u w:val="single"/>
                  <w:lang w:val="ru-RU"/>
                </w:rPr>
                <w:t>44</w:t>
              </w:r>
            </w:hyperlink>
          </w:p>
        </w:tc>
      </w:tr>
      <w:tr w:rsidR="00323729" w:rsidRPr="000B029A" w14:paraId="3C6E09A0" w14:textId="77777777">
        <w:trPr>
          <w:trHeight w:val="144"/>
          <w:tblCellSpacing w:w="0" w:type="dxa"/>
        </w:trPr>
        <w:tc>
          <w:tcPr>
            <w:tcW w:w="458" w:type="dxa"/>
            <w:tcMar>
              <w:top w:w="50" w:type="dxa"/>
              <w:left w:w="100" w:type="dxa"/>
            </w:tcMar>
            <w:vAlign w:val="center"/>
          </w:tcPr>
          <w:p w14:paraId="6E7AAC2A" w14:textId="77777777" w:rsidR="00323729" w:rsidRDefault="00F8312D">
            <w:pPr>
              <w:spacing w:after="0"/>
            </w:pPr>
            <w:r>
              <w:rPr>
                <w:rFonts w:ascii="Times New Roman" w:hAnsi="Times New Roman"/>
                <w:color w:val="000000"/>
                <w:sz w:val="24"/>
              </w:rPr>
              <w:t>13</w:t>
            </w:r>
          </w:p>
        </w:tc>
        <w:tc>
          <w:tcPr>
            <w:tcW w:w="3256" w:type="dxa"/>
            <w:tcMar>
              <w:top w:w="50" w:type="dxa"/>
              <w:left w:w="100" w:type="dxa"/>
            </w:tcMar>
            <w:vAlign w:val="center"/>
          </w:tcPr>
          <w:p w14:paraId="732BA81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Характеристика героя, волшебные </w:t>
            </w:r>
            <w:r w:rsidRPr="00F8312D">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6CDB61B9"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740F669" w14:textId="77777777" w:rsidR="00323729" w:rsidRDefault="00323729">
            <w:pPr>
              <w:spacing w:after="0"/>
              <w:ind w:left="135"/>
              <w:jc w:val="center"/>
            </w:pPr>
          </w:p>
        </w:tc>
        <w:tc>
          <w:tcPr>
            <w:tcW w:w="1600" w:type="dxa"/>
            <w:tcMar>
              <w:top w:w="50" w:type="dxa"/>
              <w:left w:w="100" w:type="dxa"/>
            </w:tcMar>
            <w:vAlign w:val="center"/>
          </w:tcPr>
          <w:p w14:paraId="5239EBE4" w14:textId="77777777" w:rsidR="00323729" w:rsidRDefault="00323729">
            <w:pPr>
              <w:spacing w:after="0"/>
              <w:ind w:left="135"/>
              <w:jc w:val="center"/>
            </w:pPr>
          </w:p>
        </w:tc>
        <w:tc>
          <w:tcPr>
            <w:tcW w:w="1131" w:type="dxa"/>
            <w:tcMar>
              <w:top w:w="50" w:type="dxa"/>
              <w:left w:w="100" w:type="dxa"/>
            </w:tcMar>
            <w:vAlign w:val="center"/>
          </w:tcPr>
          <w:p w14:paraId="131B6A30" w14:textId="77777777" w:rsidR="00323729" w:rsidRDefault="00323729">
            <w:pPr>
              <w:spacing w:after="0"/>
              <w:ind w:left="135"/>
            </w:pPr>
          </w:p>
        </w:tc>
        <w:tc>
          <w:tcPr>
            <w:tcW w:w="1948" w:type="dxa"/>
            <w:tcMar>
              <w:top w:w="50" w:type="dxa"/>
              <w:left w:w="100" w:type="dxa"/>
            </w:tcMar>
            <w:vAlign w:val="center"/>
          </w:tcPr>
          <w:p w14:paraId="1DC57D8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w:t>
              </w:r>
              <w:r>
                <w:rPr>
                  <w:rFonts w:ascii="Times New Roman" w:hAnsi="Times New Roman"/>
                  <w:color w:val="0000FF"/>
                  <w:u w:val="single"/>
                </w:rPr>
                <w:t>ab</w:t>
              </w:r>
              <w:r w:rsidRPr="00F8312D">
                <w:rPr>
                  <w:rFonts w:ascii="Times New Roman" w:hAnsi="Times New Roman"/>
                  <w:color w:val="0000FF"/>
                  <w:u w:val="single"/>
                  <w:lang w:val="ru-RU"/>
                </w:rPr>
                <w:t>8</w:t>
              </w:r>
            </w:hyperlink>
          </w:p>
        </w:tc>
      </w:tr>
      <w:tr w:rsidR="00323729" w:rsidRPr="000B029A" w14:paraId="6F75BC81" w14:textId="77777777">
        <w:trPr>
          <w:trHeight w:val="144"/>
          <w:tblCellSpacing w:w="0" w:type="dxa"/>
        </w:trPr>
        <w:tc>
          <w:tcPr>
            <w:tcW w:w="458" w:type="dxa"/>
            <w:tcMar>
              <w:top w:w="50" w:type="dxa"/>
              <w:left w:w="100" w:type="dxa"/>
            </w:tcMar>
            <w:vAlign w:val="center"/>
          </w:tcPr>
          <w:p w14:paraId="64740794" w14:textId="77777777" w:rsidR="00323729" w:rsidRDefault="00F8312D">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5253AB68" w14:textId="77777777" w:rsidR="00323729" w:rsidRPr="00F8312D" w:rsidRDefault="00F8312D">
            <w:pPr>
              <w:spacing w:after="0"/>
              <w:ind w:left="135"/>
              <w:rPr>
                <w:lang w:val="ru-RU"/>
              </w:rPr>
            </w:pPr>
            <w:r w:rsidRPr="00F8312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6EE38B2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5F0162" w14:textId="77777777" w:rsidR="00323729" w:rsidRDefault="00323729">
            <w:pPr>
              <w:spacing w:after="0"/>
              <w:ind w:left="135"/>
              <w:jc w:val="center"/>
            </w:pPr>
          </w:p>
        </w:tc>
        <w:tc>
          <w:tcPr>
            <w:tcW w:w="1600" w:type="dxa"/>
            <w:tcMar>
              <w:top w:w="50" w:type="dxa"/>
              <w:left w:w="100" w:type="dxa"/>
            </w:tcMar>
            <w:vAlign w:val="center"/>
          </w:tcPr>
          <w:p w14:paraId="19C4E3BF" w14:textId="77777777" w:rsidR="00323729" w:rsidRDefault="00323729">
            <w:pPr>
              <w:spacing w:after="0"/>
              <w:ind w:left="135"/>
              <w:jc w:val="center"/>
            </w:pPr>
          </w:p>
        </w:tc>
        <w:tc>
          <w:tcPr>
            <w:tcW w:w="1131" w:type="dxa"/>
            <w:tcMar>
              <w:top w:w="50" w:type="dxa"/>
              <w:left w:w="100" w:type="dxa"/>
            </w:tcMar>
            <w:vAlign w:val="center"/>
          </w:tcPr>
          <w:p w14:paraId="3161D361" w14:textId="77777777" w:rsidR="00323729" w:rsidRDefault="00323729">
            <w:pPr>
              <w:spacing w:after="0"/>
              <w:ind w:left="135"/>
            </w:pPr>
          </w:p>
        </w:tc>
        <w:tc>
          <w:tcPr>
            <w:tcW w:w="1948" w:type="dxa"/>
            <w:tcMar>
              <w:top w:w="50" w:type="dxa"/>
              <w:left w:w="100" w:type="dxa"/>
            </w:tcMar>
            <w:vAlign w:val="center"/>
          </w:tcPr>
          <w:p w14:paraId="10F7048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b</w:t>
              </w:r>
              <w:r w:rsidRPr="00F8312D">
                <w:rPr>
                  <w:rFonts w:ascii="Times New Roman" w:hAnsi="Times New Roman"/>
                  <w:color w:val="0000FF"/>
                  <w:u w:val="single"/>
                  <w:lang w:val="ru-RU"/>
                </w:rPr>
                <w:t>10</w:t>
              </w:r>
              <w:r>
                <w:rPr>
                  <w:rFonts w:ascii="Times New Roman" w:hAnsi="Times New Roman"/>
                  <w:color w:val="0000FF"/>
                  <w:u w:val="single"/>
                </w:rPr>
                <w:t>a</w:t>
              </w:r>
            </w:hyperlink>
          </w:p>
        </w:tc>
      </w:tr>
      <w:tr w:rsidR="00323729" w:rsidRPr="000B029A" w14:paraId="1DF047F0" w14:textId="77777777">
        <w:trPr>
          <w:trHeight w:val="144"/>
          <w:tblCellSpacing w:w="0" w:type="dxa"/>
        </w:trPr>
        <w:tc>
          <w:tcPr>
            <w:tcW w:w="458" w:type="dxa"/>
            <w:tcMar>
              <w:top w:w="50" w:type="dxa"/>
              <w:left w:w="100" w:type="dxa"/>
            </w:tcMar>
            <w:vAlign w:val="center"/>
          </w:tcPr>
          <w:p w14:paraId="12CD9EAC" w14:textId="77777777" w:rsidR="00323729" w:rsidRDefault="00F8312D">
            <w:pPr>
              <w:spacing w:after="0"/>
            </w:pPr>
            <w:r>
              <w:rPr>
                <w:rFonts w:ascii="Times New Roman" w:hAnsi="Times New Roman"/>
                <w:color w:val="000000"/>
                <w:sz w:val="24"/>
              </w:rPr>
              <w:t>15</w:t>
            </w:r>
          </w:p>
        </w:tc>
        <w:tc>
          <w:tcPr>
            <w:tcW w:w="3256" w:type="dxa"/>
            <w:tcMar>
              <w:top w:w="50" w:type="dxa"/>
              <w:left w:w="100" w:type="dxa"/>
            </w:tcMar>
            <w:vAlign w:val="center"/>
          </w:tcPr>
          <w:p w14:paraId="754CDF0F" w14:textId="77777777" w:rsidR="00323729" w:rsidRDefault="00F8312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21163398"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C60C7B" w14:textId="77777777" w:rsidR="00323729" w:rsidRDefault="00323729">
            <w:pPr>
              <w:spacing w:after="0"/>
              <w:ind w:left="135"/>
              <w:jc w:val="center"/>
            </w:pPr>
          </w:p>
        </w:tc>
        <w:tc>
          <w:tcPr>
            <w:tcW w:w="1600" w:type="dxa"/>
            <w:tcMar>
              <w:top w:w="50" w:type="dxa"/>
              <w:left w:w="100" w:type="dxa"/>
            </w:tcMar>
            <w:vAlign w:val="center"/>
          </w:tcPr>
          <w:p w14:paraId="27D9C8B7" w14:textId="77777777" w:rsidR="00323729" w:rsidRDefault="00323729">
            <w:pPr>
              <w:spacing w:after="0"/>
              <w:ind w:left="135"/>
              <w:jc w:val="center"/>
            </w:pPr>
          </w:p>
        </w:tc>
        <w:tc>
          <w:tcPr>
            <w:tcW w:w="1131" w:type="dxa"/>
            <w:tcMar>
              <w:top w:w="50" w:type="dxa"/>
              <w:left w:w="100" w:type="dxa"/>
            </w:tcMar>
            <w:vAlign w:val="center"/>
          </w:tcPr>
          <w:p w14:paraId="68F5DC09" w14:textId="77777777" w:rsidR="00323729" w:rsidRDefault="00323729">
            <w:pPr>
              <w:spacing w:after="0"/>
              <w:ind w:left="135"/>
            </w:pPr>
          </w:p>
        </w:tc>
        <w:tc>
          <w:tcPr>
            <w:tcW w:w="1948" w:type="dxa"/>
            <w:tcMar>
              <w:top w:w="50" w:type="dxa"/>
              <w:left w:w="100" w:type="dxa"/>
            </w:tcMar>
            <w:vAlign w:val="center"/>
          </w:tcPr>
          <w:p w14:paraId="3B07310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483</w:t>
              </w:r>
              <w:r>
                <w:rPr>
                  <w:rFonts w:ascii="Times New Roman" w:hAnsi="Times New Roman"/>
                  <w:color w:val="0000FF"/>
                  <w:u w:val="single"/>
                </w:rPr>
                <w:t>ec</w:t>
              </w:r>
            </w:hyperlink>
          </w:p>
        </w:tc>
      </w:tr>
      <w:tr w:rsidR="00323729" w:rsidRPr="000B029A" w14:paraId="1FC55B2E" w14:textId="77777777">
        <w:trPr>
          <w:trHeight w:val="144"/>
          <w:tblCellSpacing w:w="0" w:type="dxa"/>
        </w:trPr>
        <w:tc>
          <w:tcPr>
            <w:tcW w:w="458" w:type="dxa"/>
            <w:tcMar>
              <w:top w:w="50" w:type="dxa"/>
              <w:left w:w="100" w:type="dxa"/>
            </w:tcMar>
            <w:vAlign w:val="center"/>
          </w:tcPr>
          <w:p w14:paraId="260481BB" w14:textId="77777777" w:rsidR="00323729" w:rsidRDefault="00F8312D">
            <w:pPr>
              <w:spacing w:after="0"/>
            </w:pPr>
            <w:r>
              <w:rPr>
                <w:rFonts w:ascii="Times New Roman" w:hAnsi="Times New Roman"/>
                <w:color w:val="000000"/>
                <w:sz w:val="24"/>
              </w:rPr>
              <w:t>16</w:t>
            </w:r>
          </w:p>
        </w:tc>
        <w:tc>
          <w:tcPr>
            <w:tcW w:w="3256" w:type="dxa"/>
            <w:tcMar>
              <w:top w:w="50" w:type="dxa"/>
              <w:left w:w="100" w:type="dxa"/>
            </w:tcMar>
            <w:vAlign w:val="center"/>
          </w:tcPr>
          <w:p w14:paraId="15F1979C" w14:textId="77777777" w:rsidR="00323729" w:rsidRPr="00F8312D" w:rsidRDefault="00F8312D">
            <w:pPr>
              <w:spacing w:after="0"/>
              <w:ind w:left="135"/>
              <w:rPr>
                <w:lang w:val="ru-RU"/>
              </w:rPr>
            </w:pPr>
            <w:r w:rsidRPr="00F8312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705209B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4CC892" w14:textId="77777777" w:rsidR="00323729" w:rsidRDefault="00323729">
            <w:pPr>
              <w:spacing w:after="0"/>
              <w:ind w:left="135"/>
              <w:jc w:val="center"/>
            </w:pPr>
          </w:p>
        </w:tc>
        <w:tc>
          <w:tcPr>
            <w:tcW w:w="1600" w:type="dxa"/>
            <w:tcMar>
              <w:top w:w="50" w:type="dxa"/>
              <w:left w:w="100" w:type="dxa"/>
            </w:tcMar>
            <w:vAlign w:val="center"/>
          </w:tcPr>
          <w:p w14:paraId="1AB736F9" w14:textId="77777777" w:rsidR="00323729" w:rsidRDefault="00323729">
            <w:pPr>
              <w:spacing w:after="0"/>
              <w:ind w:left="135"/>
              <w:jc w:val="center"/>
            </w:pPr>
          </w:p>
        </w:tc>
        <w:tc>
          <w:tcPr>
            <w:tcW w:w="1131" w:type="dxa"/>
            <w:tcMar>
              <w:top w:w="50" w:type="dxa"/>
              <w:left w:w="100" w:type="dxa"/>
            </w:tcMar>
            <w:vAlign w:val="center"/>
          </w:tcPr>
          <w:p w14:paraId="01C4AF33" w14:textId="77777777" w:rsidR="00323729" w:rsidRDefault="00323729">
            <w:pPr>
              <w:spacing w:after="0"/>
              <w:ind w:left="135"/>
            </w:pPr>
          </w:p>
        </w:tc>
        <w:tc>
          <w:tcPr>
            <w:tcW w:w="1948" w:type="dxa"/>
            <w:tcMar>
              <w:top w:w="50" w:type="dxa"/>
              <w:left w:w="100" w:type="dxa"/>
            </w:tcMar>
            <w:vAlign w:val="center"/>
          </w:tcPr>
          <w:p w14:paraId="7181E89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4875</w:t>
              </w:r>
              <w:r>
                <w:rPr>
                  <w:rFonts w:ascii="Times New Roman" w:hAnsi="Times New Roman"/>
                  <w:color w:val="0000FF"/>
                  <w:u w:val="single"/>
                </w:rPr>
                <w:t>c</w:t>
              </w:r>
            </w:hyperlink>
            <w:r w:rsidRPr="00F8312D">
              <w:rPr>
                <w:rFonts w:ascii="Times New Roman" w:hAnsi="Times New Roman"/>
                <w:color w:val="000000"/>
                <w:sz w:val="24"/>
                <w:lang w:val="ru-RU"/>
              </w:rPr>
              <w:t xml:space="preserve"> </w:t>
            </w:r>
            <w:hyperlink r:id="rId5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a</w:t>
              </w:r>
              <w:r w:rsidRPr="00F8312D">
                <w:rPr>
                  <w:rFonts w:ascii="Times New Roman" w:hAnsi="Times New Roman"/>
                  <w:color w:val="0000FF"/>
                  <w:u w:val="single"/>
                  <w:lang w:val="ru-RU"/>
                </w:rPr>
                <w:t>610</w:t>
              </w:r>
            </w:hyperlink>
          </w:p>
        </w:tc>
      </w:tr>
      <w:tr w:rsidR="00323729" w:rsidRPr="000B029A" w14:paraId="24442945" w14:textId="77777777">
        <w:trPr>
          <w:trHeight w:val="144"/>
          <w:tblCellSpacing w:w="0" w:type="dxa"/>
        </w:trPr>
        <w:tc>
          <w:tcPr>
            <w:tcW w:w="458" w:type="dxa"/>
            <w:tcMar>
              <w:top w:w="50" w:type="dxa"/>
              <w:left w:w="100" w:type="dxa"/>
            </w:tcMar>
            <w:vAlign w:val="center"/>
          </w:tcPr>
          <w:p w14:paraId="7147A83C" w14:textId="77777777" w:rsidR="00323729" w:rsidRDefault="00F8312D">
            <w:pPr>
              <w:spacing w:after="0"/>
            </w:pPr>
            <w:r>
              <w:rPr>
                <w:rFonts w:ascii="Times New Roman" w:hAnsi="Times New Roman"/>
                <w:color w:val="000000"/>
                <w:sz w:val="24"/>
              </w:rPr>
              <w:t>17</w:t>
            </w:r>
          </w:p>
        </w:tc>
        <w:tc>
          <w:tcPr>
            <w:tcW w:w="3256" w:type="dxa"/>
            <w:tcMar>
              <w:top w:w="50" w:type="dxa"/>
              <w:left w:w="100" w:type="dxa"/>
            </w:tcMar>
            <w:vAlign w:val="center"/>
          </w:tcPr>
          <w:p w14:paraId="650DEC4C" w14:textId="77777777" w:rsidR="00323729" w:rsidRPr="00F8312D" w:rsidRDefault="00F8312D">
            <w:pPr>
              <w:spacing w:after="0"/>
              <w:ind w:left="135"/>
              <w:rPr>
                <w:lang w:val="ru-RU"/>
              </w:rPr>
            </w:pPr>
            <w:r w:rsidRPr="00F8312D">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14:paraId="622F0C0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ED6260" w14:textId="77777777" w:rsidR="00323729" w:rsidRDefault="00323729">
            <w:pPr>
              <w:spacing w:after="0"/>
              <w:ind w:left="135"/>
              <w:jc w:val="center"/>
            </w:pPr>
          </w:p>
        </w:tc>
        <w:tc>
          <w:tcPr>
            <w:tcW w:w="1600" w:type="dxa"/>
            <w:tcMar>
              <w:top w:w="50" w:type="dxa"/>
              <w:left w:w="100" w:type="dxa"/>
            </w:tcMar>
            <w:vAlign w:val="center"/>
          </w:tcPr>
          <w:p w14:paraId="4AE3E40D" w14:textId="77777777" w:rsidR="00323729" w:rsidRDefault="00323729">
            <w:pPr>
              <w:spacing w:after="0"/>
              <w:ind w:left="135"/>
              <w:jc w:val="center"/>
            </w:pPr>
          </w:p>
        </w:tc>
        <w:tc>
          <w:tcPr>
            <w:tcW w:w="1131" w:type="dxa"/>
            <w:tcMar>
              <w:top w:w="50" w:type="dxa"/>
              <w:left w:w="100" w:type="dxa"/>
            </w:tcMar>
            <w:vAlign w:val="center"/>
          </w:tcPr>
          <w:p w14:paraId="23B0A522" w14:textId="77777777" w:rsidR="00323729" w:rsidRDefault="00323729">
            <w:pPr>
              <w:spacing w:after="0"/>
              <w:ind w:left="135"/>
            </w:pPr>
          </w:p>
        </w:tc>
        <w:tc>
          <w:tcPr>
            <w:tcW w:w="1948" w:type="dxa"/>
            <w:tcMar>
              <w:top w:w="50" w:type="dxa"/>
              <w:left w:w="100" w:type="dxa"/>
            </w:tcMar>
            <w:vAlign w:val="center"/>
          </w:tcPr>
          <w:p w14:paraId="4ABBDE1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48892</w:t>
              </w:r>
            </w:hyperlink>
            <w:r w:rsidRPr="00F8312D">
              <w:rPr>
                <w:rFonts w:ascii="Times New Roman" w:hAnsi="Times New Roman"/>
                <w:color w:val="000000"/>
                <w:sz w:val="24"/>
                <w:lang w:val="ru-RU"/>
              </w:rPr>
              <w:t xml:space="preserve"> </w:t>
            </w:r>
            <w:hyperlink r:id="rId5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a</w:t>
              </w:r>
              <w:r w:rsidRPr="00F8312D">
                <w:rPr>
                  <w:rFonts w:ascii="Times New Roman" w:hAnsi="Times New Roman"/>
                  <w:color w:val="0000FF"/>
                  <w:u w:val="single"/>
                  <w:lang w:val="ru-RU"/>
                </w:rPr>
                <w:t>4</w:t>
              </w:r>
              <w:r>
                <w:rPr>
                  <w:rFonts w:ascii="Times New Roman" w:hAnsi="Times New Roman"/>
                  <w:color w:val="0000FF"/>
                  <w:u w:val="single"/>
                </w:rPr>
                <w:t>f</w:t>
              </w:r>
              <w:r w:rsidRPr="00F8312D">
                <w:rPr>
                  <w:rFonts w:ascii="Times New Roman" w:hAnsi="Times New Roman"/>
                  <w:color w:val="0000FF"/>
                  <w:u w:val="single"/>
                  <w:lang w:val="ru-RU"/>
                </w:rPr>
                <w:t>8</w:t>
              </w:r>
            </w:hyperlink>
          </w:p>
        </w:tc>
      </w:tr>
      <w:tr w:rsidR="00323729" w:rsidRPr="000B029A" w14:paraId="453A0B59" w14:textId="77777777">
        <w:trPr>
          <w:trHeight w:val="144"/>
          <w:tblCellSpacing w:w="0" w:type="dxa"/>
        </w:trPr>
        <w:tc>
          <w:tcPr>
            <w:tcW w:w="458" w:type="dxa"/>
            <w:tcMar>
              <w:top w:w="50" w:type="dxa"/>
              <w:left w:w="100" w:type="dxa"/>
            </w:tcMar>
            <w:vAlign w:val="center"/>
          </w:tcPr>
          <w:p w14:paraId="65EFFAC8" w14:textId="77777777" w:rsidR="00323729" w:rsidRDefault="00F8312D">
            <w:pPr>
              <w:spacing w:after="0"/>
            </w:pPr>
            <w:r>
              <w:rPr>
                <w:rFonts w:ascii="Times New Roman" w:hAnsi="Times New Roman"/>
                <w:color w:val="000000"/>
                <w:sz w:val="24"/>
              </w:rPr>
              <w:t>18</w:t>
            </w:r>
          </w:p>
        </w:tc>
        <w:tc>
          <w:tcPr>
            <w:tcW w:w="3256" w:type="dxa"/>
            <w:tcMar>
              <w:top w:w="50" w:type="dxa"/>
              <w:left w:w="100" w:type="dxa"/>
            </w:tcMar>
            <w:vAlign w:val="center"/>
          </w:tcPr>
          <w:p w14:paraId="4274A5C5"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14:paraId="10084B9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497FBB"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3B5FD88" w14:textId="77777777" w:rsidR="00323729" w:rsidRDefault="00323729">
            <w:pPr>
              <w:spacing w:after="0"/>
              <w:ind w:left="135"/>
              <w:jc w:val="center"/>
            </w:pPr>
          </w:p>
        </w:tc>
        <w:tc>
          <w:tcPr>
            <w:tcW w:w="1131" w:type="dxa"/>
            <w:tcMar>
              <w:top w:w="50" w:type="dxa"/>
              <w:left w:w="100" w:type="dxa"/>
            </w:tcMar>
            <w:vAlign w:val="center"/>
          </w:tcPr>
          <w:p w14:paraId="77CC00A7" w14:textId="77777777" w:rsidR="00323729" w:rsidRDefault="00323729">
            <w:pPr>
              <w:spacing w:after="0"/>
              <w:ind w:left="135"/>
            </w:pPr>
          </w:p>
        </w:tc>
        <w:tc>
          <w:tcPr>
            <w:tcW w:w="1948" w:type="dxa"/>
            <w:tcMar>
              <w:top w:w="50" w:type="dxa"/>
              <w:left w:w="100" w:type="dxa"/>
            </w:tcMar>
            <w:vAlign w:val="center"/>
          </w:tcPr>
          <w:p w14:paraId="6841F3F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a</w:t>
              </w:r>
              <w:r w:rsidRPr="00F8312D">
                <w:rPr>
                  <w:rFonts w:ascii="Times New Roman" w:hAnsi="Times New Roman"/>
                  <w:color w:val="0000FF"/>
                  <w:u w:val="single"/>
                  <w:lang w:val="ru-RU"/>
                </w:rPr>
                <w:t>7</w:t>
              </w:r>
              <w:r>
                <w:rPr>
                  <w:rFonts w:ascii="Times New Roman" w:hAnsi="Times New Roman"/>
                  <w:color w:val="0000FF"/>
                  <w:u w:val="single"/>
                </w:rPr>
                <w:t>dc</w:t>
              </w:r>
            </w:hyperlink>
          </w:p>
        </w:tc>
      </w:tr>
      <w:tr w:rsidR="00323729" w:rsidRPr="000B029A" w14:paraId="21D76FA7" w14:textId="77777777">
        <w:trPr>
          <w:trHeight w:val="144"/>
          <w:tblCellSpacing w:w="0" w:type="dxa"/>
        </w:trPr>
        <w:tc>
          <w:tcPr>
            <w:tcW w:w="458" w:type="dxa"/>
            <w:tcMar>
              <w:top w:w="50" w:type="dxa"/>
              <w:left w:w="100" w:type="dxa"/>
            </w:tcMar>
            <w:vAlign w:val="center"/>
          </w:tcPr>
          <w:p w14:paraId="5ED23863" w14:textId="77777777" w:rsidR="00323729" w:rsidRDefault="00F8312D">
            <w:pPr>
              <w:spacing w:after="0"/>
            </w:pPr>
            <w:r>
              <w:rPr>
                <w:rFonts w:ascii="Times New Roman" w:hAnsi="Times New Roman"/>
                <w:color w:val="000000"/>
                <w:sz w:val="24"/>
              </w:rPr>
              <w:t>19</w:t>
            </w:r>
          </w:p>
        </w:tc>
        <w:tc>
          <w:tcPr>
            <w:tcW w:w="3256" w:type="dxa"/>
            <w:tcMar>
              <w:top w:w="50" w:type="dxa"/>
              <w:left w:w="100" w:type="dxa"/>
            </w:tcMar>
            <w:vAlign w:val="center"/>
          </w:tcPr>
          <w:p w14:paraId="41CA0CC0"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14:paraId="7F57F2F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111066" w14:textId="77777777" w:rsidR="00323729" w:rsidRDefault="00323729">
            <w:pPr>
              <w:spacing w:after="0"/>
              <w:ind w:left="135"/>
              <w:jc w:val="center"/>
            </w:pPr>
          </w:p>
        </w:tc>
        <w:tc>
          <w:tcPr>
            <w:tcW w:w="1600" w:type="dxa"/>
            <w:tcMar>
              <w:top w:w="50" w:type="dxa"/>
              <w:left w:w="100" w:type="dxa"/>
            </w:tcMar>
            <w:vAlign w:val="center"/>
          </w:tcPr>
          <w:p w14:paraId="65AF0014" w14:textId="77777777" w:rsidR="00323729" w:rsidRDefault="00323729">
            <w:pPr>
              <w:spacing w:after="0"/>
              <w:ind w:left="135"/>
              <w:jc w:val="center"/>
            </w:pPr>
          </w:p>
        </w:tc>
        <w:tc>
          <w:tcPr>
            <w:tcW w:w="1131" w:type="dxa"/>
            <w:tcMar>
              <w:top w:w="50" w:type="dxa"/>
              <w:left w:w="100" w:type="dxa"/>
            </w:tcMar>
            <w:vAlign w:val="center"/>
          </w:tcPr>
          <w:p w14:paraId="05A2F62E" w14:textId="77777777" w:rsidR="00323729" w:rsidRDefault="00323729">
            <w:pPr>
              <w:spacing w:after="0"/>
              <w:ind w:left="135"/>
            </w:pPr>
          </w:p>
        </w:tc>
        <w:tc>
          <w:tcPr>
            <w:tcW w:w="1948" w:type="dxa"/>
            <w:tcMar>
              <w:top w:w="50" w:type="dxa"/>
              <w:left w:w="100" w:type="dxa"/>
            </w:tcMar>
            <w:vAlign w:val="center"/>
          </w:tcPr>
          <w:p w14:paraId="57CB004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489</w:t>
              </w:r>
              <w:r>
                <w:rPr>
                  <w:rFonts w:ascii="Times New Roman" w:hAnsi="Times New Roman"/>
                  <w:color w:val="0000FF"/>
                  <w:u w:val="single"/>
                </w:rPr>
                <w:t>a</w:t>
              </w:r>
              <w:r w:rsidRPr="00F8312D">
                <w:rPr>
                  <w:rFonts w:ascii="Times New Roman" w:hAnsi="Times New Roman"/>
                  <w:color w:val="0000FF"/>
                  <w:u w:val="single"/>
                  <w:lang w:val="ru-RU"/>
                </w:rPr>
                <w:t>0</w:t>
              </w:r>
            </w:hyperlink>
          </w:p>
        </w:tc>
      </w:tr>
      <w:tr w:rsidR="00323729" w:rsidRPr="000B029A" w14:paraId="5F5DDE4B" w14:textId="77777777">
        <w:trPr>
          <w:trHeight w:val="144"/>
          <w:tblCellSpacing w:w="0" w:type="dxa"/>
        </w:trPr>
        <w:tc>
          <w:tcPr>
            <w:tcW w:w="458" w:type="dxa"/>
            <w:tcMar>
              <w:top w:w="50" w:type="dxa"/>
              <w:left w:w="100" w:type="dxa"/>
            </w:tcMar>
            <w:vAlign w:val="center"/>
          </w:tcPr>
          <w:p w14:paraId="60E31FCD" w14:textId="77777777" w:rsidR="00323729" w:rsidRDefault="00F8312D">
            <w:pPr>
              <w:spacing w:after="0"/>
            </w:pPr>
            <w:r>
              <w:rPr>
                <w:rFonts w:ascii="Times New Roman" w:hAnsi="Times New Roman"/>
                <w:color w:val="000000"/>
                <w:sz w:val="24"/>
              </w:rPr>
              <w:t>20</w:t>
            </w:r>
          </w:p>
        </w:tc>
        <w:tc>
          <w:tcPr>
            <w:tcW w:w="3256" w:type="dxa"/>
            <w:tcMar>
              <w:top w:w="50" w:type="dxa"/>
              <w:left w:w="100" w:type="dxa"/>
            </w:tcMar>
            <w:vAlign w:val="center"/>
          </w:tcPr>
          <w:p w14:paraId="0447D5EA" w14:textId="77777777" w:rsidR="00323729" w:rsidRDefault="00F8312D">
            <w:pPr>
              <w:spacing w:after="0"/>
              <w:ind w:left="135"/>
            </w:pPr>
            <w:r w:rsidRPr="00F8312D">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14:paraId="52E62EB3"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9A67CF" w14:textId="77777777" w:rsidR="00323729" w:rsidRDefault="00323729">
            <w:pPr>
              <w:spacing w:after="0"/>
              <w:ind w:left="135"/>
              <w:jc w:val="center"/>
            </w:pPr>
          </w:p>
        </w:tc>
        <w:tc>
          <w:tcPr>
            <w:tcW w:w="1600" w:type="dxa"/>
            <w:tcMar>
              <w:top w:w="50" w:type="dxa"/>
              <w:left w:w="100" w:type="dxa"/>
            </w:tcMar>
            <w:vAlign w:val="center"/>
          </w:tcPr>
          <w:p w14:paraId="358D67C9" w14:textId="77777777" w:rsidR="00323729" w:rsidRDefault="00323729">
            <w:pPr>
              <w:spacing w:after="0"/>
              <w:ind w:left="135"/>
              <w:jc w:val="center"/>
            </w:pPr>
          </w:p>
        </w:tc>
        <w:tc>
          <w:tcPr>
            <w:tcW w:w="1131" w:type="dxa"/>
            <w:tcMar>
              <w:top w:w="50" w:type="dxa"/>
              <w:left w:w="100" w:type="dxa"/>
            </w:tcMar>
            <w:vAlign w:val="center"/>
          </w:tcPr>
          <w:p w14:paraId="0CD35FF7" w14:textId="77777777" w:rsidR="00323729" w:rsidRDefault="00323729">
            <w:pPr>
              <w:spacing w:after="0"/>
              <w:ind w:left="135"/>
            </w:pPr>
          </w:p>
        </w:tc>
        <w:tc>
          <w:tcPr>
            <w:tcW w:w="1948" w:type="dxa"/>
            <w:tcMar>
              <w:top w:w="50" w:type="dxa"/>
              <w:left w:w="100" w:type="dxa"/>
            </w:tcMar>
            <w:vAlign w:val="center"/>
          </w:tcPr>
          <w:p w14:paraId="2415475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49</w:t>
              </w:r>
              <w:r>
                <w:rPr>
                  <w:rFonts w:ascii="Times New Roman" w:hAnsi="Times New Roman"/>
                  <w:color w:val="0000FF"/>
                  <w:u w:val="single"/>
                </w:rPr>
                <w:t>cc</w:t>
              </w:r>
              <w:r w:rsidRPr="00F8312D">
                <w:rPr>
                  <w:rFonts w:ascii="Times New Roman" w:hAnsi="Times New Roman"/>
                  <w:color w:val="0000FF"/>
                  <w:u w:val="single"/>
                  <w:lang w:val="ru-RU"/>
                </w:rPr>
                <w:t>4</w:t>
              </w:r>
            </w:hyperlink>
          </w:p>
        </w:tc>
      </w:tr>
      <w:tr w:rsidR="00323729" w:rsidRPr="000B029A" w14:paraId="47684906" w14:textId="77777777">
        <w:trPr>
          <w:trHeight w:val="144"/>
          <w:tblCellSpacing w:w="0" w:type="dxa"/>
        </w:trPr>
        <w:tc>
          <w:tcPr>
            <w:tcW w:w="458" w:type="dxa"/>
            <w:tcMar>
              <w:top w:w="50" w:type="dxa"/>
              <w:left w:w="100" w:type="dxa"/>
            </w:tcMar>
            <w:vAlign w:val="center"/>
          </w:tcPr>
          <w:p w14:paraId="2F25C45B" w14:textId="77777777" w:rsidR="00323729" w:rsidRDefault="00F8312D">
            <w:pPr>
              <w:spacing w:after="0"/>
            </w:pPr>
            <w:r>
              <w:rPr>
                <w:rFonts w:ascii="Times New Roman" w:hAnsi="Times New Roman"/>
                <w:color w:val="000000"/>
                <w:sz w:val="24"/>
              </w:rPr>
              <w:t>21</w:t>
            </w:r>
          </w:p>
        </w:tc>
        <w:tc>
          <w:tcPr>
            <w:tcW w:w="3256" w:type="dxa"/>
            <w:tcMar>
              <w:top w:w="50" w:type="dxa"/>
              <w:left w:w="100" w:type="dxa"/>
            </w:tcMar>
            <w:vAlign w:val="center"/>
          </w:tcPr>
          <w:p w14:paraId="56EA9A1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Резервный урок. Историческая </w:t>
            </w:r>
            <w:r w:rsidRPr="00F8312D">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14:paraId="0127608C"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EAF80B2" w14:textId="77777777" w:rsidR="00323729" w:rsidRDefault="00323729">
            <w:pPr>
              <w:spacing w:after="0"/>
              <w:ind w:left="135"/>
              <w:jc w:val="center"/>
            </w:pPr>
          </w:p>
        </w:tc>
        <w:tc>
          <w:tcPr>
            <w:tcW w:w="1600" w:type="dxa"/>
            <w:tcMar>
              <w:top w:w="50" w:type="dxa"/>
              <w:left w:w="100" w:type="dxa"/>
            </w:tcMar>
            <w:vAlign w:val="center"/>
          </w:tcPr>
          <w:p w14:paraId="0DE92275" w14:textId="77777777" w:rsidR="00323729" w:rsidRDefault="00323729">
            <w:pPr>
              <w:spacing w:after="0"/>
              <w:ind w:left="135"/>
              <w:jc w:val="center"/>
            </w:pPr>
          </w:p>
        </w:tc>
        <w:tc>
          <w:tcPr>
            <w:tcW w:w="1131" w:type="dxa"/>
            <w:tcMar>
              <w:top w:w="50" w:type="dxa"/>
              <w:left w:w="100" w:type="dxa"/>
            </w:tcMar>
            <w:vAlign w:val="center"/>
          </w:tcPr>
          <w:p w14:paraId="43DB8FC3" w14:textId="77777777" w:rsidR="00323729" w:rsidRDefault="00323729">
            <w:pPr>
              <w:spacing w:after="0"/>
              <w:ind w:left="135"/>
            </w:pPr>
          </w:p>
        </w:tc>
        <w:tc>
          <w:tcPr>
            <w:tcW w:w="1948" w:type="dxa"/>
            <w:tcMar>
              <w:top w:w="50" w:type="dxa"/>
              <w:left w:w="100" w:type="dxa"/>
            </w:tcMar>
            <w:vAlign w:val="center"/>
          </w:tcPr>
          <w:p w14:paraId="5926FA9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b</w:t>
              </w:r>
              <w:r w:rsidRPr="00F8312D">
                <w:rPr>
                  <w:rFonts w:ascii="Times New Roman" w:hAnsi="Times New Roman"/>
                  <w:color w:val="0000FF"/>
                  <w:u w:val="single"/>
                  <w:lang w:val="ru-RU"/>
                </w:rPr>
                <w:t>542</w:t>
              </w:r>
            </w:hyperlink>
          </w:p>
        </w:tc>
      </w:tr>
      <w:tr w:rsidR="00323729" w:rsidRPr="000B029A" w14:paraId="6C140BA5" w14:textId="77777777">
        <w:trPr>
          <w:trHeight w:val="144"/>
          <w:tblCellSpacing w:w="0" w:type="dxa"/>
        </w:trPr>
        <w:tc>
          <w:tcPr>
            <w:tcW w:w="458" w:type="dxa"/>
            <w:tcMar>
              <w:top w:w="50" w:type="dxa"/>
              <w:left w:w="100" w:type="dxa"/>
            </w:tcMar>
            <w:vAlign w:val="center"/>
          </w:tcPr>
          <w:p w14:paraId="06C640AD" w14:textId="77777777" w:rsidR="00323729" w:rsidRDefault="00F8312D">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7EABE9F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F8312D">
              <w:rPr>
                <w:rFonts w:ascii="Times New Roman" w:hAnsi="Times New Roman"/>
                <w:color w:val="000000"/>
                <w:sz w:val="24"/>
                <w:lang w:val="ru-RU"/>
              </w:rPr>
              <w:t>-</w:t>
            </w:r>
            <w:r>
              <w:rPr>
                <w:rFonts w:ascii="Times New Roman" w:hAnsi="Times New Roman"/>
                <w:color w:val="000000"/>
                <w:sz w:val="24"/>
              </w:rPr>
              <w:t>XX</w:t>
            </w:r>
            <w:r w:rsidRPr="00F8312D">
              <w:rPr>
                <w:rFonts w:ascii="Times New Roman" w:hAnsi="Times New Roman"/>
                <w:color w:val="000000"/>
                <w:sz w:val="24"/>
                <w:lang w:val="ru-RU"/>
              </w:rPr>
              <w:t xml:space="preserve"> вв.</w:t>
            </w:r>
          </w:p>
        </w:tc>
        <w:tc>
          <w:tcPr>
            <w:tcW w:w="805" w:type="dxa"/>
            <w:tcMar>
              <w:top w:w="50" w:type="dxa"/>
              <w:left w:w="100" w:type="dxa"/>
            </w:tcMar>
            <w:vAlign w:val="center"/>
          </w:tcPr>
          <w:p w14:paraId="243C712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CD5103" w14:textId="77777777" w:rsidR="00323729" w:rsidRDefault="00323729">
            <w:pPr>
              <w:spacing w:after="0"/>
              <w:ind w:left="135"/>
              <w:jc w:val="center"/>
            </w:pPr>
          </w:p>
        </w:tc>
        <w:tc>
          <w:tcPr>
            <w:tcW w:w="1600" w:type="dxa"/>
            <w:tcMar>
              <w:top w:w="50" w:type="dxa"/>
              <w:left w:w="100" w:type="dxa"/>
            </w:tcMar>
            <w:vAlign w:val="center"/>
          </w:tcPr>
          <w:p w14:paraId="08A9BF41" w14:textId="77777777" w:rsidR="00323729" w:rsidRDefault="00323729">
            <w:pPr>
              <w:spacing w:after="0"/>
              <w:ind w:left="135"/>
              <w:jc w:val="center"/>
            </w:pPr>
          </w:p>
        </w:tc>
        <w:tc>
          <w:tcPr>
            <w:tcW w:w="1131" w:type="dxa"/>
            <w:tcMar>
              <w:top w:w="50" w:type="dxa"/>
              <w:left w:w="100" w:type="dxa"/>
            </w:tcMar>
            <w:vAlign w:val="center"/>
          </w:tcPr>
          <w:p w14:paraId="731AC7F3" w14:textId="77777777" w:rsidR="00323729" w:rsidRDefault="00323729">
            <w:pPr>
              <w:spacing w:after="0"/>
              <w:ind w:left="135"/>
            </w:pPr>
          </w:p>
        </w:tc>
        <w:tc>
          <w:tcPr>
            <w:tcW w:w="1948" w:type="dxa"/>
            <w:tcMar>
              <w:top w:w="50" w:type="dxa"/>
              <w:left w:w="100" w:type="dxa"/>
            </w:tcMar>
            <w:vAlign w:val="center"/>
          </w:tcPr>
          <w:p w14:paraId="65759CF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bd</w:t>
              </w:r>
              <w:r w:rsidRPr="00F8312D">
                <w:rPr>
                  <w:rFonts w:ascii="Times New Roman" w:hAnsi="Times New Roman"/>
                  <w:color w:val="0000FF"/>
                  <w:u w:val="single"/>
                  <w:lang w:val="ru-RU"/>
                </w:rPr>
                <w:t>94</w:t>
              </w:r>
            </w:hyperlink>
          </w:p>
        </w:tc>
      </w:tr>
      <w:tr w:rsidR="00323729" w:rsidRPr="000B029A" w14:paraId="10494A96" w14:textId="77777777">
        <w:trPr>
          <w:trHeight w:val="144"/>
          <w:tblCellSpacing w:w="0" w:type="dxa"/>
        </w:trPr>
        <w:tc>
          <w:tcPr>
            <w:tcW w:w="458" w:type="dxa"/>
            <w:tcMar>
              <w:top w:w="50" w:type="dxa"/>
              <w:left w:w="100" w:type="dxa"/>
            </w:tcMar>
            <w:vAlign w:val="center"/>
          </w:tcPr>
          <w:p w14:paraId="580F9733" w14:textId="77777777" w:rsidR="00323729" w:rsidRDefault="00F8312D">
            <w:pPr>
              <w:spacing w:after="0"/>
            </w:pPr>
            <w:r>
              <w:rPr>
                <w:rFonts w:ascii="Times New Roman" w:hAnsi="Times New Roman"/>
                <w:color w:val="000000"/>
                <w:sz w:val="24"/>
              </w:rPr>
              <w:t>23</w:t>
            </w:r>
          </w:p>
        </w:tc>
        <w:tc>
          <w:tcPr>
            <w:tcW w:w="3256" w:type="dxa"/>
            <w:tcMar>
              <w:top w:w="50" w:type="dxa"/>
              <w:left w:w="100" w:type="dxa"/>
            </w:tcMar>
            <w:vAlign w:val="center"/>
          </w:tcPr>
          <w:p w14:paraId="69286CD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8312D">
              <w:rPr>
                <w:rFonts w:ascii="Times New Roman" w:hAnsi="Times New Roman"/>
                <w:color w:val="000000"/>
                <w:sz w:val="24"/>
                <w:lang w:val="ru-RU"/>
              </w:rPr>
              <w:t xml:space="preserve"> – </w:t>
            </w:r>
            <w:r>
              <w:rPr>
                <w:rFonts w:ascii="Times New Roman" w:hAnsi="Times New Roman"/>
                <w:color w:val="000000"/>
                <w:sz w:val="24"/>
              </w:rPr>
              <w:t>XX</w:t>
            </w:r>
            <w:r w:rsidRPr="00F8312D">
              <w:rPr>
                <w:rFonts w:ascii="Times New Roman" w:hAnsi="Times New Roman"/>
                <w:color w:val="000000"/>
                <w:sz w:val="24"/>
                <w:lang w:val="ru-RU"/>
              </w:rPr>
              <w:t xml:space="preserve"> вв.</w:t>
            </w:r>
          </w:p>
        </w:tc>
        <w:tc>
          <w:tcPr>
            <w:tcW w:w="805" w:type="dxa"/>
            <w:tcMar>
              <w:top w:w="50" w:type="dxa"/>
              <w:left w:w="100" w:type="dxa"/>
            </w:tcMar>
            <w:vAlign w:val="center"/>
          </w:tcPr>
          <w:p w14:paraId="4EE49B3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22A941" w14:textId="77777777" w:rsidR="00323729" w:rsidRDefault="00323729">
            <w:pPr>
              <w:spacing w:after="0"/>
              <w:ind w:left="135"/>
              <w:jc w:val="center"/>
            </w:pPr>
          </w:p>
        </w:tc>
        <w:tc>
          <w:tcPr>
            <w:tcW w:w="1600" w:type="dxa"/>
            <w:tcMar>
              <w:top w:w="50" w:type="dxa"/>
              <w:left w:w="100" w:type="dxa"/>
            </w:tcMar>
            <w:vAlign w:val="center"/>
          </w:tcPr>
          <w:p w14:paraId="53C3DF28" w14:textId="77777777" w:rsidR="00323729" w:rsidRDefault="00323729">
            <w:pPr>
              <w:spacing w:after="0"/>
              <w:ind w:left="135"/>
              <w:jc w:val="center"/>
            </w:pPr>
          </w:p>
        </w:tc>
        <w:tc>
          <w:tcPr>
            <w:tcW w:w="1131" w:type="dxa"/>
            <w:tcMar>
              <w:top w:w="50" w:type="dxa"/>
              <w:left w:w="100" w:type="dxa"/>
            </w:tcMar>
            <w:vAlign w:val="center"/>
          </w:tcPr>
          <w:p w14:paraId="1C54D262" w14:textId="77777777" w:rsidR="00323729" w:rsidRDefault="00323729">
            <w:pPr>
              <w:spacing w:after="0"/>
              <w:ind w:left="135"/>
            </w:pPr>
          </w:p>
        </w:tc>
        <w:tc>
          <w:tcPr>
            <w:tcW w:w="1948" w:type="dxa"/>
            <w:tcMar>
              <w:top w:w="50" w:type="dxa"/>
              <w:left w:w="100" w:type="dxa"/>
            </w:tcMar>
            <w:vAlign w:val="center"/>
          </w:tcPr>
          <w:p w14:paraId="7D17ACB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dc</w:t>
              </w:r>
              <w:r w:rsidRPr="00F8312D">
                <w:rPr>
                  <w:rFonts w:ascii="Times New Roman" w:hAnsi="Times New Roman"/>
                  <w:color w:val="0000FF"/>
                  <w:u w:val="single"/>
                  <w:lang w:val="ru-RU"/>
                </w:rPr>
                <w:t>98</w:t>
              </w:r>
            </w:hyperlink>
          </w:p>
        </w:tc>
      </w:tr>
      <w:tr w:rsidR="00323729" w:rsidRPr="000B029A" w14:paraId="1C126611" w14:textId="77777777">
        <w:trPr>
          <w:trHeight w:val="144"/>
          <w:tblCellSpacing w:w="0" w:type="dxa"/>
        </w:trPr>
        <w:tc>
          <w:tcPr>
            <w:tcW w:w="458" w:type="dxa"/>
            <w:tcMar>
              <w:top w:w="50" w:type="dxa"/>
              <w:left w:w="100" w:type="dxa"/>
            </w:tcMar>
            <w:vAlign w:val="center"/>
          </w:tcPr>
          <w:p w14:paraId="66BF2432" w14:textId="77777777" w:rsidR="00323729" w:rsidRDefault="00F8312D">
            <w:pPr>
              <w:spacing w:after="0"/>
            </w:pPr>
            <w:r>
              <w:rPr>
                <w:rFonts w:ascii="Times New Roman" w:hAnsi="Times New Roman"/>
                <w:color w:val="000000"/>
                <w:sz w:val="24"/>
              </w:rPr>
              <w:t>24</w:t>
            </w:r>
          </w:p>
        </w:tc>
        <w:tc>
          <w:tcPr>
            <w:tcW w:w="3256" w:type="dxa"/>
            <w:tcMar>
              <w:top w:w="50" w:type="dxa"/>
              <w:left w:w="100" w:type="dxa"/>
            </w:tcMar>
            <w:vAlign w:val="center"/>
          </w:tcPr>
          <w:p w14:paraId="4DDC8BD9" w14:textId="77777777" w:rsidR="00323729" w:rsidRPr="00F8312D" w:rsidRDefault="00F8312D">
            <w:pPr>
              <w:spacing w:after="0"/>
              <w:ind w:left="135"/>
              <w:rPr>
                <w:lang w:val="ru-RU"/>
              </w:rPr>
            </w:pPr>
            <w:r w:rsidRPr="00F8312D">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14:paraId="20EDDD1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46E230" w14:textId="77777777" w:rsidR="00323729" w:rsidRDefault="00323729">
            <w:pPr>
              <w:spacing w:after="0"/>
              <w:ind w:left="135"/>
              <w:jc w:val="center"/>
            </w:pPr>
          </w:p>
        </w:tc>
        <w:tc>
          <w:tcPr>
            <w:tcW w:w="1600" w:type="dxa"/>
            <w:tcMar>
              <w:top w:w="50" w:type="dxa"/>
              <w:left w:w="100" w:type="dxa"/>
            </w:tcMar>
            <w:vAlign w:val="center"/>
          </w:tcPr>
          <w:p w14:paraId="1A6045CC" w14:textId="77777777" w:rsidR="00323729" w:rsidRDefault="00323729">
            <w:pPr>
              <w:spacing w:after="0"/>
              <w:ind w:left="135"/>
              <w:jc w:val="center"/>
            </w:pPr>
          </w:p>
        </w:tc>
        <w:tc>
          <w:tcPr>
            <w:tcW w:w="1131" w:type="dxa"/>
            <w:tcMar>
              <w:top w:w="50" w:type="dxa"/>
              <w:left w:w="100" w:type="dxa"/>
            </w:tcMar>
            <w:vAlign w:val="center"/>
          </w:tcPr>
          <w:p w14:paraId="7A626E56" w14:textId="77777777" w:rsidR="00323729" w:rsidRDefault="00323729">
            <w:pPr>
              <w:spacing w:after="0"/>
              <w:ind w:left="135"/>
            </w:pPr>
          </w:p>
        </w:tc>
        <w:tc>
          <w:tcPr>
            <w:tcW w:w="1948" w:type="dxa"/>
            <w:tcMar>
              <w:top w:w="50" w:type="dxa"/>
              <w:left w:w="100" w:type="dxa"/>
            </w:tcMar>
            <w:vAlign w:val="center"/>
          </w:tcPr>
          <w:p w14:paraId="2D2FC12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0</w:t>
              </w:r>
              <w:r>
                <w:rPr>
                  <w:rFonts w:ascii="Times New Roman" w:hAnsi="Times New Roman"/>
                  <w:color w:val="0000FF"/>
                  <w:u w:val="single"/>
                </w:rPr>
                <w:t>f</w:t>
              </w:r>
              <w:r w:rsidRPr="00F8312D">
                <w:rPr>
                  <w:rFonts w:ascii="Times New Roman" w:hAnsi="Times New Roman"/>
                  <w:color w:val="0000FF"/>
                  <w:u w:val="single"/>
                  <w:lang w:val="ru-RU"/>
                </w:rPr>
                <w:t>8</w:t>
              </w:r>
            </w:hyperlink>
          </w:p>
        </w:tc>
      </w:tr>
      <w:tr w:rsidR="00323729" w:rsidRPr="000B029A" w14:paraId="1EBE0733" w14:textId="77777777">
        <w:trPr>
          <w:trHeight w:val="144"/>
          <w:tblCellSpacing w:w="0" w:type="dxa"/>
        </w:trPr>
        <w:tc>
          <w:tcPr>
            <w:tcW w:w="458" w:type="dxa"/>
            <w:tcMar>
              <w:top w:w="50" w:type="dxa"/>
              <w:left w:w="100" w:type="dxa"/>
            </w:tcMar>
            <w:vAlign w:val="center"/>
          </w:tcPr>
          <w:p w14:paraId="08E24CAE" w14:textId="77777777" w:rsidR="00323729" w:rsidRDefault="00F8312D">
            <w:pPr>
              <w:spacing w:after="0"/>
            </w:pPr>
            <w:r>
              <w:rPr>
                <w:rFonts w:ascii="Times New Roman" w:hAnsi="Times New Roman"/>
                <w:color w:val="000000"/>
                <w:sz w:val="24"/>
              </w:rPr>
              <w:t>25</w:t>
            </w:r>
          </w:p>
        </w:tc>
        <w:tc>
          <w:tcPr>
            <w:tcW w:w="3256" w:type="dxa"/>
            <w:tcMar>
              <w:top w:w="50" w:type="dxa"/>
              <w:left w:w="100" w:type="dxa"/>
            </w:tcMar>
            <w:vAlign w:val="center"/>
          </w:tcPr>
          <w:p w14:paraId="6CA47305"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7BDD6F6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082539" w14:textId="77777777" w:rsidR="00323729" w:rsidRDefault="00323729">
            <w:pPr>
              <w:spacing w:after="0"/>
              <w:ind w:left="135"/>
              <w:jc w:val="center"/>
            </w:pPr>
          </w:p>
        </w:tc>
        <w:tc>
          <w:tcPr>
            <w:tcW w:w="1600" w:type="dxa"/>
            <w:tcMar>
              <w:top w:w="50" w:type="dxa"/>
              <w:left w:w="100" w:type="dxa"/>
            </w:tcMar>
            <w:vAlign w:val="center"/>
          </w:tcPr>
          <w:p w14:paraId="4888F551" w14:textId="77777777" w:rsidR="00323729" w:rsidRDefault="00323729">
            <w:pPr>
              <w:spacing w:after="0"/>
              <w:ind w:left="135"/>
              <w:jc w:val="center"/>
            </w:pPr>
          </w:p>
        </w:tc>
        <w:tc>
          <w:tcPr>
            <w:tcW w:w="1131" w:type="dxa"/>
            <w:tcMar>
              <w:top w:w="50" w:type="dxa"/>
              <w:left w:w="100" w:type="dxa"/>
            </w:tcMar>
            <w:vAlign w:val="center"/>
          </w:tcPr>
          <w:p w14:paraId="4937F6C6" w14:textId="77777777" w:rsidR="00323729" w:rsidRDefault="00323729">
            <w:pPr>
              <w:spacing w:after="0"/>
              <w:ind w:left="135"/>
            </w:pPr>
          </w:p>
        </w:tc>
        <w:tc>
          <w:tcPr>
            <w:tcW w:w="1948" w:type="dxa"/>
            <w:tcMar>
              <w:top w:w="50" w:type="dxa"/>
              <w:left w:w="100" w:type="dxa"/>
            </w:tcMar>
            <w:vAlign w:val="center"/>
          </w:tcPr>
          <w:p w14:paraId="0302D55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24</w:t>
              </w:r>
              <w:r>
                <w:rPr>
                  <w:rFonts w:ascii="Times New Roman" w:hAnsi="Times New Roman"/>
                  <w:color w:val="0000FF"/>
                  <w:u w:val="single"/>
                </w:rPr>
                <w:t>c</w:t>
              </w:r>
            </w:hyperlink>
          </w:p>
        </w:tc>
      </w:tr>
      <w:tr w:rsidR="00323729" w:rsidRPr="000B029A" w14:paraId="79F55157" w14:textId="77777777">
        <w:trPr>
          <w:trHeight w:val="144"/>
          <w:tblCellSpacing w:w="0" w:type="dxa"/>
        </w:trPr>
        <w:tc>
          <w:tcPr>
            <w:tcW w:w="458" w:type="dxa"/>
            <w:tcMar>
              <w:top w:w="50" w:type="dxa"/>
              <w:left w:w="100" w:type="dxa"/>
            </w:tcMar>
            <w:vAlign w:val="center"/>
          </w:tcPr>
          <w:p w14:paraId="7B26FEA7" w14:textId="77777777" w:rsidR="00323729" w:rsidRDefault="00F8312D">
            <w:pPr>
              <w:spacing w:after="0"/>
            </w:pPr>
            <w:r>
              <w:rPr>
                <w:rFonts w:ascii="Times New Roman" w:hAnsi="Times New Roman"/>
                <w:color w:val="000000"/>
                <w:sz w:val="24"/>
              </w:rPr>
              <w:t>26</w:t>
            </w:r>
          </w:p>
        </w:tc>
        <w:tc>
          <w:tcPr>
            <w:tcW w:w="3256" w:type="dxa"/>
            <w:tcMar>
              <w:top w:w="50" w:type="dxa"/>
              <w:left w:w="100" w:type="dxa"/>
            </w:tcMar>
            <w:vAlign w:val="center"/>
          </w:tcPr>
          <w:p w14:paraId="22043652" w14:textId="77777777" w:rsidR="00323729" w:rsidRPr="00F8312D" w:rsidRDefault="00F8312D">
            <w:pPr>
              <w:spacing w:after="0"/>
              <w:ind w:left="135"/>
              <w:rPr>
                <w:lang w:val="ru-RU"/>
              </w:rPr>
            </w:pPr>
            <w:r w:rsidRPr="00F8312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16A49FC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91C99E" w14:textId="77777777" w:rsidR="00323729" w:rsidRDefault="00323729">
            <w:pPr>
              <w:spacing w:after="0"/>
              <w:ind w:left="135"/>
              <w:jc w:val="center"/>
            </w:pPr>
          </w:p>
        </w:tc>
        <w:tc>
          <w:tcPr>
            <w:tcW w:w="1600" w:type="dxa"/>
            <w:tcMar>
              <w:top w:w="50" w:type="dxa"/>
              <w:left w:w="100" w:type="dxa"/>
            </w:tcMar>
            <w:vAlign w:val="center"/>
          </w:tcPr>
          <w:p w14:paraId="27F07AB5" w14:textId="77777777" w:rsidR="00323729" w:rsidRDefault="00323729">
            <w:pPr>
              <w:spacing w:after="0"/>
              <w:ind w:left="135"/>
              <w:jc w:val="center"/>
            </w:pPr>
          </w:p>
        </w:tc>
        <w:tc>
          <w:tcPr>
            <w:tcW w:w="1131" w:type="dxa"/>
            <w:tcMar>
              <w:top w:w="50" w:type="dxa"/>
              <w:left w:w="100" w:type="dxa"/>
            </w:tcMar>
            <w:vAlign w:val="center"/>
          </w:tcPr>
          <w:p w14:paraId="4FA03018" w14:textId="77777777" w:rsidR="00323729" w:rsidRDefault="00323729">
            <w:pPr>
              <w:spacing w:after="0"/>
              <w:ind w:left="135"/>
            </w:pPr>
          </w:p>
        </w:tc>
        <w:tc>
          <w:tcPr>
            <w:tcW w:w="1948" w:type="dxa"/>
            <w:tcMar>
              <w:top w:w="50" w:type="dxa"/>
              <w:left w:w="100" w:type="dxa"/>
            </w:tcMar>
            <w:vAlign w:val="center"/>
          </w:tcPr>
          <w:p w14:paraId="4F61E75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8</w:t>
              </w:r>
              <w:r>
                <w:rPr>
                  <w:rFonts w:ascii="Times New Roman" w:hAnsi="Times New Roman"/>
                  <w:color w:val="0000FF"/>
                  <w:u w:val="single"/>
                </w:rPr>
                <w:t>a</w:t>
              </w:r>
              <w:r w:rsidRPr="00F8312D">
                <w:rPr>
                  <w:rFonts w:ascii="Times New Roman" w:hAnsi="Times New Roman"/>
                  <w:color w:val="0000FF"/>
                  <w:u w:val="single"/>
                  <w:lang w:val="ru-RU"/>
                </w:rPr>
                <w:t>6</w:t>
              </w:r>
            </w:hyperlink>
          </w:p>
        </w:tc>
      </w:tr>
      <w:tr w:rsidR="00323729" w14:paraId="03280B4A" w14:textId="77777777">
        <w:trPr>
          <w:trHeight w:val="144"/>
          <w:tblCellSpacing w:w="0" w:type="dxa"/>
        </w:trPr>
        <w:tc>
          <w:tcPr>
            <w:tcW w:w="458" w:type="dxa"/>
            <w:tcMar>
              <w:top w:w="50" w:type="dxa"/>
              <w:left w:w="100" w:type="dxa"/>
            </w:tcMar>
            <w:vAlign w:val="center"/>
          </w:tcPr>
          <w:p w14:paraId="533E7B27" w14:textId="77777777" w:rsidR="00323729" w:rsidRDefault="00F8312D">
            <w:pPr>
              <w:spacing w:after="0"/>
            </w:pPr>
            <w:r>
              <w:rPr>
                <w:rFonts w:ascii="Times New Roman" w:hAnsi="Times New Roman"/>
                <w:color w:val="000000"/>
                <w:sz w:val="24"/>
              </w:rPr>
              <w:t>27</w:t>
            </w:r>
          </w:p>
        </w:tc>
        <w:tc>
          <w:tcPr>
            <w:tcW w:w="3256" w:type="dxa"/>
            <w:tcMar>
              <w:top w:w="50" w:type="dxa"/>
              <w:left w:w="100" w:type="dxa"/>
            </w:tcMar>
            <w:vAlign w:val="center"/>
          </w:tcPr>
          <w:p w14:paraId="1F076D73" w14:textId="77777777" w:rsidR="00323729" w:rsidRDefault="00F8312D">
            <w:pPr>
              <w:spacing w:after="0"/>
              <w:ind w:left="135"/>
            </w:pPr>
            <w:r w:rsidRPr="00F8312D">
              <w:rPr>
                <w:rFonts w:ascii="Times New Roman" w:hAnsi="Times New Roman"/>
                <w:color w:val="000000"/>
                <w:sz w:val="24"/>
                <w:lang w:val="ru-RU"/>
              </w:rPr>
              <w:t xml:space="preserve">Восприятие картин зимнего пейзажа в </w:t>
            </w:r>
            <w:proofErr w:type="gramStart"/>
            <w:r w:rsidRPr="00F8312D">
              <w:rPr>
                <w:rFonts w:ascii="Times New Roman" w:hAnsi="Times New Roman"/>
                <w:color w:val="000000"/>
                <w:sz w:val="24"/>
                <w:lang w:val="ru-RU"/>
              </w:rPr>
              <w:t>стихотворениях ,</w:t>
            </w:r>
            <w:proofErr w:type="gramEnd"/>
            <w:r w:rsidRPr="00F8312D">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w:t>
            </w:r>
            <w:proofErr w:type="gramStart"/>
            <w:r>
              <w:rPr>
                <w:rFonts w:ascii="Times New Roman" w:hAnsi="Times New Roman"/>
                <w:color w:val="000000"/>
                <w:sz w:val="24"/>
              </w:rPr>
              <w:t>» ,</w:t>
            </w:r>
            <w:proofErr w:type="gramEnd"/>
            <w:r>
              <w:rPr>
                <w:rFonts w:ascii="Times New Roman" w:hAnsi="Times New Roman"/>
                <w:color w:val="000000"/>
                <w:sz w:val="24"/>
              </w:rPr>
              <w:t xml:space="preserve">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14:paraId="7AFE85ED"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164DB4C" w14:textId="77777777" w:rsidR="00323729" w:rsidRDefault="00323729">
            <w:pPr>
              <w:spacing w:after="0"/>
              <w:ind w:left="135"/>
              <w:jc w:val="center"/>
            </w:pPr>
          </w:p>
        </w:tc>
        <w:tc>
          <w:tcPr>
            <w:tcW w:w="1600" w:type="dxa"/>
            <w:tcMar>
              <w:top w:w="50" w:type="dxa"/>
              <w:left w:w="100" w:type="dxa"/>
            </w:tcMar>
            <w:vAlign w:val="center"/>
          </w:tcPr>
          <w:p w14:paraId="653DB25F" w14:textId="77777777" w:rsidR="00323729" w:rsidRDefault="00323729">
            <w:pPr>
              <w:spacing w:after="0"/>
              <w:ind w:left="135"/>
              <w:jc w:val="center"/>
            </w:pPr>
          </w:p>
        </w:tc>
        <w:tc>
          <w:tcPr>
            <w:tcW w:w="1131" w:type="dxa"/>
            <w:tcMar>
              <w:top w:w="50" w:type="dxa"/>
              <w:left w:w="100" w:type="dxa"/>
            </w:tcMar>
            <w:vAlign w:val="center"/>
          </w:tcPr>
          <w:p w14:paraId="0AF0D675" w14:textId="77777777" w:rsidR="00323729" w:rsidRDefault="00323729">
            <w:pPr>
              <w:spacing w:after="0"/>
              <w:ind w:left="135"/>
            </w:pPr>
          </w:p>
        </w:tc>
        <w:tc>
          <w:tcPr>
            <w:tcW w:w="1948" w:type="dxa"/>
            <w:tcMar>
              <w:top w:w="50" w:type="dxa"/>
              <w:left w:w="100" w:type="dxa"/>
            </w:tcMar>
            <w:vAlign w:val="center"/>
          </w:tcPr>
          <w:p w14:paraId="54600837" w14:textId="77777777" w:rsidR="00323729" w:rsidRDefault="00323729">
            <w:pPr>
              <w:spacing w:after="0"/>
              <w:ind w:left="135"/>
            </w:pPr>
          </w:p>
        </w:tc>
      </w:tr>
      <w:tr w:rsidR="00323729" w:rsidRPr="000B029A" w14:paraId="6A356AD6" w14:textId="77777777">
        <w:trPr>
          <w:trHeight w:val="144"/>
          <w:tblCellSpacing w:w="0" w:type="dxa"/>
        </w:trPr>
        <w:tc>
          <w:tcPr>
            <w:tcW w:w="458" w:type="dxa"/>
            <w:tcMar>
              <w:top w:w="50" w:type="dxa"/>
              <w:left w:w="100" w:type="dxa"/>
            </w:tcMar>
            <w:vAlign w:val="center"/>
          </w:tcPr>
          <w:p w14:paraId="3245B92D" w14:textId="77777777" w:rsidR="00323729" w:rsidRDefault="00F8312D">
            <w:pPr>
              <w:spacing w:after="0"/>
            </w:pPr>
            <w:r>
              <w:rPr>
                <w:rFonts w:ascii="Times New Roman" w:hAnsi="Times New Roman"/>
                <w:color w:val="000000"/>
                <w:sz w:val="24"/>
              </w:rPr>
              <w:t>28</w:t>
            </w:r>
          </w:p>
        </w:tc>
        <w:tc>
          <w:tcPr>
            <w:tcW w:w="3256" w:type="dxa"/>
            <w:tcMar>
              <w:top w:w="50" w:type="dxa"/>
              <w:left w:w="100" w:type="dxa"/>
            </w:tcMar>
            <w:vAlign w:val="center"/>
          </w:tcPr>
          <w:p w14:paraId="37DDBC08" w14:textId="77777777" w:rsidR="00323729" w:rsidRPr="00F8312D" w:rsidRDefault="00F8312D">
            <w:pPr>
              <w:spacing w:after="0"/>
              <w:ind w:left="135"/>
              <w:rPr>
                <w:lang w:val="ru-RU"/>
              </w:rPr>
            </w:pPr>
            <w:r w:rsidRPr="00F8312D">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14:paraId="508350B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BCD6E5" w14:textId="77777777" w:rsidR="00323729" w:rsidRDefault="00323729">
            <w:pPr>
              <w:spacing w:after="0"/>
              <w:ind w:left="135"/>
              <w:jc w:val="center"/>
            </w:pPr>
          </w:p>
        </w:tc>
        <w:tc>
          <w:tcPr>
            <w:tcW w:w="1600" w:type="dxa"/>
            <w:tcMar>
              <w:top w:w="50" w:type="dxa"/>
              <w:left w:w="100" w:type="dxa"/>
            </w:tcMar>
            <w:vAlign w:val="center"/>
          </w:tcPr>
          <w:p w14:paraId="5F8CFB89" w14:textId="77777777" w:rsidR="00323729" w:rsidRDefault="00323729">
            <w:pPr>
              <w:spacing w:after="0"/>
              <w:ind w:left="135"/>
              <w:jc w:val="center"/>
            </w:pPr>
          </w:p>
        </w:tc>
        <w:tc>
          <w:tcPr>
            <w:tcW w:w="1131" w:type="dxa"/>
            <w:tcMar>
              <w:top w:w="50" w:type="dxa"/>
              <w:left w:w="100" w:type="dxa"/>
            </w:tcMar>
            <w:vAlign w:val="center"/>
          </w:tcPr>
          <w:p w14:paraId="3E9AA9A3" w14:textId="77777777" w:rsidR="00323729" w:rsidRDefault="00323729">
            <w:pPr>
              <w:spacing w:after="0"/>
              <w:ind w:left="135"/>
            </w:pPr>
          </w:p>
        </w:tc>
        <w:tc>
          <w:tcPr>
            <w:tcW w:w="1948" w:type="dxa"/>
            <w:tcMar>
              <w:top w:w="50" w:type="dxa"/>
              <w:left w:w="100" w:type="dxa"/>
            </w:tcMar>
            <w:vAlign w:val="center"/>
          </w:tcPr>
          <w:p w14:paraId="4E6A972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676</w:t>
              </w:r>
            </w:hyperlink>
          </w:p>
        </w:tc>
      </w:tr>
      <w:tr w:rsidR="00323729" w:rsidRPr="000B029A" w14:paraId="46EACEDF" w14:textId="77777777">
        <w:trPr>
          <w:trHeight w:val="144"/>
          <w:tblCellSpacing w:w="0" w:type="dxa"/>
        </w:trPr>
        <w:tc>
          <w:tcPr>
            <w:tcW w:w="458" w:type="dxa"/>
            <w:tcMar>
              <w:top w:w="50" w:type="dxa"/>
              <w:left w:w="100" w:type="dxa"/>
            </w:tcMar>
            <w:vAlign w:val="center"/>
          </w:tcPr>
          <w:p w14:paraId="1E509260" w14:textId="77777777" w:rsidR="00323729" w:rsidRDefault="00F8312D">
            <w:pPr>
              <w:spacing w:after="0"/>
            </w:pPr>
            <w:r>
              <w:rPr>
                <w:rFonts w:ascii="Times New Roman" w:hAnsi="Times New Roman"/>
                <w:color w:val="000000"/>
                <w:sz w:val="24"/>
              </w:rPr>
              <w:t>29</w:t>
            </w:r>
          </w:p>
        </w:tc>
        <w:tc>
          <w:tcPr>
            <w:tcW w:w="3256" w:type="dxa"/>
            <w:tcMar>
              <w:top w:w="50" w:type="dxa"/>
              <w:left w:w="100" w:type="dxa"/>
            </w:tcMar>
            <w:vAlign w:val="center"/>
          </w:tcPr>
          <w:p w14:paraId="140C1F4E" w14:textId="77777777" w:rsidR="00323729" w:rsidRPr="00F8312D" w:rsidRDefault="00F8312D">
            <w:pPr>
              <w:spacing w:after="0"/>
              <w:ind w:left="135"/>
              <w:rPr>
                <w:lang w:val="ru-RU"/>
              </w:rPr>
            </w:pPr>
            <w:r w:rsidRPr="00F8312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3019B02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889B11" w14:textId="77777777" w:rsidR="00323729" w:rsidRDefault="00323729">
            <w:pPr>
              <w:spacing w:after="0"/>
              <w:ind w:left="135"/>
              <w:jc w:val="center"/>
            </w:pPr>
          </w:p>
        </w:tc>
        <w:tc>
          <w:tcPr>
            <w:tcW w:w="1600" w:type="dxa"/>
            <w:tcMar>
              <w:top w:w="50" w:type="dxa"/>
              <w:left w:w="100" w:type="dxa"/>
            </w:tcMar>
            <w:vAlign w:val="center"/>
          </w:tcPr>
          <w:p w14:paraId="67B1CA84" w14:textId="77777777" w:rsidR="00323729" w:rsidRDefault="00323729">
            <w:pPr>
              <w:spacing w:after="0"/>
              <w:ind w:left="135"/>
              <w:jc w:val="center"/>
            </w:pPr>
          </w:p>
        </w:tc>
        <w:tc>
          <w:tcPr>
            <w:tcW w:w="1131" w:type="dxa"/>
            <w:tcMar>
              <w:top w:w="50" w:type="dxa"/>
              <w:left w:w="100" w:type="dxa"/>
            </w:tcMar>
            <w:vAlign w:val="center"/>
          </w:tcPr>
          <w:p w14:paraId="2AB32703" w14:textId="77777777" w:rsidR="00323729" w:rsidRDefault="00323729">
            <w:pPr>
              <w:spacing w:after="0"/>
              <w:ind w:left="135"/>
            </w:pPr>
          </w:p>
        </w:tc>
        <w:tc>
          <w:tcPr>
            <w:tcW w:w="1948" w:type="dxa"/>
            <w:tcMar>
              <w:top w:w="50" w:type="dxa"/>
              <w:left w:w="100" w:type="dxa"/>
            </w:tcMar>
            <w:vAlign w:val="center"/>
          </w:tcPr>
          <w:p w14:paraId="35EC57A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784</w:t>
              </w:r>
            </w:hyperlink>
          </w:p>
        </w:tc>
      </w:tr>
      <w:tr w:rsidR="00323729" w:rsidRPr="000B029A" w14:paraId="7F03C6EA" w14:textId="77777777">
        <w:trPr>
          <w:trHeight w:val="144"/>
          <w:tblCellSpacing w:w="0" w:type="dxa"/>
        </w:trPr>
        <w:tc>
          <w:tcPr>
            <w:tcW w:w="458" w:type="dxa"/>
            <w:tcMar>
              <w:top w:w="50" w:type="dxa"/>
              <w:left w:w="100" w:type="dxa"/>
            </w:tcMar>
            <w:vAlign w:val="center"/>
          </w:tcPr>
          <w:p w14:paraId="390F25DE" w14:textId="77777777" w:rsidR="00323729" w:rsidRDefault="00F8312D">
            <w:pPr>
              <w:spacing w:after="0"/>
            </w:pPr>
            <w:r>
              <w:rPr>
                <w:rFonts w:ascii="Times New Roman" w:hAnsi="Times New Roman"/>
                <w:color w:val="000000"/>
                <w:sz w:val="24"/>
              </w:rPr>
              <w:t>30</w:t>
            </w:r>
          </w:p>
        </w:tc>
        <w:tc>
          <w:tcPr>
            <w:tcW w:w="3256" w:type="dxa"/>
            <w:tcMar>
              <w:top w:w="50" w:type="dxa"/>
              <w:left w:w="100" w:type="dxa"/>
            </w:tcMar>
            <w:vAlign w:val="center"/>
          </w:tcPr>
          <w:p w14:paraId="152C7BDC" w14:textId="77777777" w:rsidR="00323729" w:rsidRDefault="00F8312D">
            <w:pPr>
              <w:spacing w:after="0"/>
              <w:ind w:left="135"/>
            </w:pPr>
            <w:r w:rsidRPr="00F8312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14:paraId="669861F7"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F31FA9" w14:textId="77777777" w:rsidR="00323729" w:rsidRDefault="00323729">
            <w:pPr>
              <w:spacing w:after="0"/>
              <w:ind w:left="135"/>
              <w:jc w:val="center"/>
            </w:pPr>
          </w:p>
        </w:tc>
        <w:tc>
          <w:tcPr>
            <w:tcW w:w="1600" w:type="dxa"/>
            <w:tcMar>
              <w:top w:w="50" w:type="dxa"/>
              <w:left w:w="100" w:type="dxa"/>
            </w:tcMar>
            <w:vAlign w:val="center"/>
          </w:tcPr>
          <w:p w14:paraId="50129BEB" w14:textId="77777777" w:rsidR="00323729" w:rsidRDefault="00323729">
            <w:pPr>
              <w:spacing w:after="0"/>
              <w:ind w:left="135"/>
              <w:jc w:val="center"/>
            </w:pPr>
          </w:p>
        </w:tc>
        <w:tc>
          <w:tcPr>
            <w:tcW w:w="1131" w:type="dxa"/>
            <w:tcMar>
              <w:top w:w="50" w:type="dxa"/>
              <w:left w:w="100" w:type="dxa"/>
            </w:tcMar>
            <w:vAlign w:val="center"/>
          </w:tcPr>
          <w:p w14:paraId="74F45438" w14:textId="77777777" w:rsidR="00323729" w:rsidRDefault="00323729">
            <w:pPr>
              <w:spacing w:after="0"/>
              <w:ind w:left="135"/>
            </w:pPr>
          </w:p>
        </w:tc>
        <w:tc>
          <w:tcPr>
            <w:tcW w:w="1948" w:type="dxa"/>
            <w:tcMar>
              <w:top w:w="50" w:type="dxa"/>
              <w:left w:w="100" w:type="dxa"/>
            </w:tcMar>
            <w:vAlign w:val="center"/>
          </w:tcPr>
          <w:p w14:paraId="5C4FDDF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43</w:t>
              </w:r>
              <w:r>
                <w:rPr>
                  <w:rFonts w:ascii="Times New Roman" w:hAnsi="Times New Roman"/>
                  <w:color w:val="0000FF"/>
                  <w:u w:val="single"/>
                </w:rPr>
                <w:t>c</w:t>
              </w:r>
            </w:hyperlink>
          </w:p>
        </w:tc>
      </w:tr>
      <w:tr w:rsidR="00323729" w:rsidRPr="000B029A" w14:paraId="3059FE30" w14:textId="77777777">
        <w:trPr>
          <w:trHeight w:val="144"/>
          <w:tblCellSpacing w:w="0" w:type="dxa"/>
        </w:trPr>
        <w:tc>
          <w:tcPr>
            <w:tcW w:w="458" w:type="dxa"/>
            <w:tcMar>
              <w:top w:w="50" w:type="dxa"/>
              <w:left w:w="100" w:type="dxa"/>
            </w:tcMar>
            <w:vAlign w:val="center"/>
          </w:tcPr>
          <w:p w14:paraId="4EF2EBF4" w14:textId="77777777" w:rsidR="00323729" w:rsidRDefault="00F8312D">
            <w:pPr>
              <w:spacing w:after="0"/>
            </w:pPr>
            <w:r>
              <w:rPr>
                <w:rFonts w:ascii="Times New Roman" w:hAnsi="Times New Roman"/>
                <w:color w:val="000000"/>
                <w:sz w:val="24"/>
              </w:rPr>
              <w:t>31</w:t>
            </w:r>
          </w:p>
        </w:tc>
        <w:tc>
          <w:tcPr>
            <w:tcW w:w="3256" w:type="dxa"/>
            <w:tcMar>
              <w:top w:w="50" w:type="dxa"/>
              <w:left w:w="100" w:type="dxa"/>
            </w:tcMar>
            <w:vAlign w:val="center"/>
          </w:tcPr>
          <w:p w14:paraId="5852CDAD"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14:paraId="7BA93E1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C0B754" w14:textId="77777777" w:rsidR="00323729" w:rsidRDefault="00323729">
            <w:pPr>
              <w:spacing w:after="0"/>
              <w:ind w:left="135"/>
              <w:jc w:val="center"/>
            </w:pPr>
          </w:p>
        </w:tc>
        <w:tc>
          <w:tcPr>
            <w:tcW w:w="1600" w:type="dxa"/>
            <w:tcMar>
              <w:top w:w="50" w:type="dxa"/>
              <w:left w:w="100" w:type="dxa"/>
            </w:tcMar>
            <w:vAlign w:val="center"/>
          </w:tcPr>
          <w:p w14:paraId="4A45CE6F" w14:textId="77777777" w:rsidR="00323729" w:rsidRDefault="00323729">
            <w:pPr>
              <w:spacing w:after="0"/>
              <w:ind w:left="135"/>
              <w:jc w:val="center"/>
            </w:pPr>
          </w:p>
        </w:tc>
        <w:tc>
          <w:tcPr>
            <w:tcW w:w="1131" w:type="dxa"/>
            <w:tcMar>
              <w:top w:w="50" w:type="dxa"/>
              <w:left w:w="100" w:type="dxa"/>
            </w:tcMar>
            <w:vAlign w:val="center"/>
          </w:tcPr>
          <w:p w14:paraId="730D45A6" w14:textId="77777777" w:rsidR="00323729" w:rsidRDefault="00323729">
            <w:pPr>
              <w:spacing w:after="0"/>
              <w:ind w:left="135"/>
            </w:pPr>
          </w:p>
        </w:tc>
        <w:tc>
          <w:tcPr>
            <w:tcW w:w="1948" w:type="dxa"/>
            <w:tcMar>
              <w:top w:w="50" w:type="dxa"/>
              <w:left w:w="100" w:type="dxa"/>
            </w:tcMar>
            <w:vAlign w:val="center"/>
          </w:tcPr>
          <w:p w14:paraId="5F35DC8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554</w:t>
              </w:r>
            </w:hyperlink>
          </w:p>
        </w:tc>
      </w:tr>
      <w:tr w:rsidR="00323729" w:rsidRPr="000B029A" w14:paraId="0A32020B" w14:textId="77777777">
        <w:trPr>
          <w:trHeight w:val="144"/>
          <w:tblCellSpacing w:w="0" w:type="dxa"/>
        </w:trPr>
        <w:tc>
          <w:tcPr>
            <w:tcW w:w="458" w:type="dxa"/>
            <w:tcMar>
              <w:top w:w="50" w:type="dxa"/>
              <w:left w:w="100" w:type="dxa"/>
            </w:tcMar>
            <w:vAlign w:val="center"/>
          </w:tcPr>
          <w:p w14:paraId="0779346F" w14:textId="77777777" w:rsidR="00323729" w:rsidRDefault="00F8312D">
            <w:pPr>
              <w:spacing w:after="0"/>
            </w:pPr>
            <w:r>
              <w:rPr>
                <w:rFonts w:ascii="Times New Roman" w:hAnsi="Times New Roman"/>
                <w:color w:val="000000"/>
                <w:sz w:val="24"/>
              </w:rPr>
              <w:t>32</w:t>
            </w:r>
          </w:p>
        </w:tc>
        <w:tc>
          <w:tcPr>
            <w:tcW w:w="3256" w:type="dxa"/>
            <w:tcMar>
              <w:top w:w="50" w:type="dxa"/>
              <w:left w:w="100" w:type="dxa"/>
            </w:tcMar>
            <w:vAlign w:val="center"/>
          </w:tcPr>
          <w:p w14:paraId="4FDD3441" w14:textId="77777777" w:rsidR="00323729" w:rsidRDefault="00F8312D">
            <w:pPr>
              <w:spacing w:after="0"/>
              <w:ind w:left="135"/>
            </w:pPr>
            <w:r w:rsidRPr="00F8312D">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14:paraId="742A88B6"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CBABED" w14:textId="77777777" w:rsidR="00323729" w:rsidRDefault="00323729">
            <w:pPr>
              <w:spacing w:after="0"/>
              <w:ind w:left="135"/>
              <w:jc w:val="center"/>
            </w:pPr>
          </w:p>
        </w:tc>
        <w:tc>
          <w:tcPr>
            <w:tcW w:w="1600" w:type="dxa"/>
            <w:tcMar>
              <w:top w:w="50" w:type="dxa"/>
              <w:left w:w="100" w:type="dxa"/>
            </w:tcMar>
            <w:vAlign w:val="center"/>
          </w:tcPr>
          <w:p w14:paraId="068F55AE" w14:textId="77777777" w:rsidR="00323729" w:rsidRDefault="00323729">
            <w:pPr>
              <w:spacing w:after="0"/>
              <w:ind w:left="135"/>
              <w:jc w:val="center"/>
            </w:pPr>
          </w:p>
        </w:tc>
        <w:tc>
          <w:tcPr>
            <w:tcW w:w="1131" w:type="dxa"/>
            <w:tcMar>
              <w:top w:w="50" w:type="dxa"/>
              <w:left w:w="100" w:type="dxa"/>
            </w:tcMar>
            <w:vAlign w:val="center"/>
          </w:tcPr>
          <w:p w14:paraId="43D698A0" w14:textId="77777777" w:rsidR="00323729" w:rsidRDefault="00323729">
            <w:pPr>
              <w:spacing w:after="0"/>
              <w:ind w:left="135"/>
            </w:pPr>
          </w:p>
        </w:tc>
        <w:tc>
          <w:tcPr>
            <w:tcW w:w="1948" w:type="dxa"/>
            <w:tcMar>
              <w:top w:w="50" w:type="dxa"/>
              <w:left w:w="100" w:type="dxa"/>
            </w:tcMar>
            <w:vAlign w:val="center"/>
          </w:tcPr>
          <w:p w14:paraId="1AAA169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5142</w:t>
              </w:r>
            </w:hyperlink>
          </w:p>
        </w:tc>
      </w:tr>
      <w:tr w:rsidR="00323729" w:rsidRPr="000B029A" w14:paraId="10AA1729" w14:textId="77777777">
        <w:trPr>
          <w:trHeight w:val="144"/>
          <w:tblCellSpacing w:w="0" w:type="dxa"/>
        </w:trPr>
        <w:tc>
          <w:tcPr>
            <w:tcW w:w="458" w:type="dxa"/>
            <w:tcMar>
              <w:top w:w="50" w:type="dxa"/>
              <w:left w:w="100" w:type="dxa"/>
            </w:tcMar>
            <w:vAlign w:val="center"/>
          </w:tcPr>
          <w:p w14:paraId="3B850948" w14:textId="77777777" w:rsidR="00323729" w:rsidRDefault="00F8312D">
            <w:pPr>
              <w:spacing w:after="0"/>
            </w:pPr>
            <w:r>
              <w:rPr>
                <w:rFonts w:ascii="Times New Roman" w:hAnsi="Times New Roman"/>
                <w:color w:val="000000"/>
                <w:sz w:val="24"/>
              </w:rPr>
              <w:t>33</w:t>
            </w:r>
          </w:p>
        </w:tc>
        <w:tc>
          <w:tcPr>
            <w:tcW w:w="3256" w:type="dxa"/>
            <w:tcMar>
              <w:top w:w="50" w:type="dxa"/>
              <w:left w:w="100" w:type="dxa"/>
            </w:tcMar>
            <w:vAlign w:val="center"/>
          </w:tcPr>
          <w:p w14:paraId="79C1EC37" w14:textId="77777777" w:rsidR="00323729" w:rsidRPr="00F8312D" w:rsidRDefault="00F8312D">
            <w:pPr>
              <w:spacing w:after="0"/>
              <w:ind w:left="135"/>
              <w:rPr>
                <w:lang w:val="ru-RU"/>
              </w:rPr>
            </w:pPr>
            <w:r w:rsidRPr="00F8312D">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14:paraId="1F8FEAC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2D8976" w14:textId="77777777" w:rsidR="00323729" w:rsidRDefault="00323729">
            <w:pPr>
              <w:spacing w:after="0"/>
              <w:ind w:left="135"/>
              <w:jc w:val="center"/>
            </w:pPr>
          </w:p>
        </w:tc>
        <w:tc>
          <w:tcPr>
            <w:tcW w:w="1600" w:type="dxa"/>
            <w:tcMar>
              <w:top w:w="50" w:type="dxa"/>
              <w:left w:w="100" w:type="dxa"/>
            </w:tcMar>
            <w:vAlign w:val="center"/>
          </w:tcPr>
          <w:p w14:paraId="40FF592C" w14:textId="77777777" w:rsidR="00323729" w:rsidRDefault="00323729">
            <w:pPr>
              <w:spacing w:after="0"/>
              <w:ind w:left="135"/>
              <w:jc w:val="center"/>
            </w:pPr>
          </w:p>
        </w:tc>
        <w:tc>
          <w:tcPr>
            <w:tcW w:w="1131" w:type="dxa"/>
            <w:tcMar>
              <w:top w:w="50" w:type="dxa"/>
              <w:left w:w="100" w:type="dxa"/>
            </w:tcMar>
            <w:vAlign w:val="center"/>
          </w:tcPr>
          <w:p w14:paraId="1F0CB6A4" w14:textId="77777777" w:rsidR="00323729" w:rsidRDefault="00323729">
            <w:pPr>
              <w:spacing w:after="0"/>
              <w:ind w:left="135"/>
            </w:pPr>
          </w:p>
        </w:tc>
        <w:tc>
          <w:tcPr>
            <w:tcW w:w="1948" w:type="dxa"/>
            <w:tcMar>
              <w:top w:w="50" w:type="dxa"/>
              <w:left w:w="100" w:type="dxa"/>
            </w:tcMar>
            <w:vAlign w:val="center"/>
          </w:tcPr>
          <w:p w14:paraId="45C77A4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1</w:t>
              </w:r>
              <w:r>
                <w:rPr>
                  <w:rFonts w:ascii="Times New Roman" w:hAnsi="Times New Roman"/>
                  <w:color w:val="0000FF"/>
                  <w:u w:val="single"/>
                </w:rPr>
                <w:t>d</w:t>
              </w:r>
              <w:r w:rsidRPr="00F8312D">
                <w:rPr>
                  <w:rFonts w:ascii="Times New Roman" w:hAnsi="Times New Roman"/>
                  <w:color w:val="0000FF"/>
                  <w:u w:val="single"/>
                  <w:lang w:val="ru-RU"/>
                </w:rPr>
                <w:t>6</w:t>
              </w:r>
            </w:hyperlink>
          </w:p>
        </w:tc>
      </w:tr>
      <w:tr w:rsidR="00323729" w:rsidRPr="000B029A" w14:paraId="0890070E" w14:textId="77777777">
        <w:trPr>
          <w:trHeight w:val="144"/>
          <w:tblCellSpacing w:w="0" w:type="dxa"/>
        </w:trPr>
        <w:tc>
          <w:tcPr>
            <w:tcW w:w="458" w:type="dxa"/>
            <w:tcMar>
              <w:top w:w="50" w:type="dxa"/>
              <w:left w:w="100" w:type="dxa"/>
            </w:tcMar>
            <w:vAlign w:val="center"/>
          </w:tcPr>
          <w:p w14:paraId="684749EC" w14:textId="77777777" w:rsidR="00323729" w:rsidRDefault="00F8312D">
            <w:pPr>
              <w:spacing w:after="0"/>
            </w:pPr>
            <w:r>
              <w:rPr>
                <w:rFonts w:ascii="Times New Roman" w:hAnsi="Times New Roman"/>
                <w:color w:val="000000"/>
                <w:sz w:val="24"/>
              </w:rPr>
              <w:t>34</w:t>
            </w:r>
          </w:p>
        </w:tc>
        <w:tc>
          <w:tcPr>
            <w:tcW w:w="3256" w:type="dxa"/>
            <w:tcMar>
              <w:top w:w="50" w:type="dxa"/>
              <w:left w:w="100" w:type="dxa"/>
            </w:tcMar>
            <w:vAlign w:val="center"/>
          </w:tcPr>
          <w:p w14:paraId="11EBCE4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Восприятие пейзажной лирики </w:t>
            </w:r>
            <w:r w:rsidRPr="00F8312D">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1E54868E"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BBAC17D" w14:textId="77777777" w:rsidR="00323729" w:rsidRDefault="00323729">
            <w:pPr>
              <w:spacing w:after="0"/>
              <w:ind w:left="135"/>
              <w:jc w:val="center"/>
            </w:pPr>
          </w:p>
        </w:tc>
        <w:tc>
          <w:tcPr>
            <w:tcW w:w="1600" w:type="dxa"/>
            <w:tcMar>
              <w:top w:w="50" w:type="dxa"/>
              <w:left w:w="100" w:type="dxa"/>
            </w:tcMar>
            <w:vAlign w:val="center"/>
          </w:tcPr>
          <w:p w14:paraId="369DB253" w14:textId="77777777" w:rsidR="00323729" w:rsidRDefault="00323729">
            <w:pPr>
              <w:spacing w:after="0"/>
              <w:ind w:left="135"/>
              <w:jc w:val="center"/>
            </w:pPr>
          </w:p>
        </w:tc>
        <w:tc>
          <w:tcPr>
            <w:tcW w:w="1131" w:type="dxa"/>
            <w:tcMar>
              <w:top w:w="50" w:type="dxa"/>
              <w:left w:w="100" w:type="dxa"/>
            </w:tcMar>
            <w:vAlign w:val="center"/>
          </w:tcPr>
          <w:p w14:paraId="5ACEF2CB" w14:textId="77777777" w:rsidR="00323729" w:rsidRDefault="00323729">
            <w:pPr>
              <w:spacing w:after="0"/>
              <w:ind w:left="135"/>
            </w:pPr>
          </w:p>
        </w:tc>
        <w:tc>
          <w:tcPr>
            <w:tcW w:w="1948" w:type="dxa"/>
            <w:tcMar>
              <w:top w:w="50" w:type="dxa"/>
              <w:left w:w="100" w:type="dxa"/>
            </w:tcMar>
            <w:vAlign w:val="center"/>
          </w:tcPr>
          <w:p w14:paraId="50452B0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2</w:t>
              </w:r>
              <w:r>
                <w:rPr>
                  <w:rFonts w:ascii="Times New Roman" w:hAnsi="Times New Roman"/>
                  <w:color w:val="0000FF"/>
                  <w:u w:val="single"/>
                </w:rPr>
                <w:t>e</w:t>
              </w:r>
              <w:r w:rsidRPr="00F8312D">
                <w:rPr>
                  <w:rFonts w:ascii="Times New Roman" w:hAnsi="Times New Roman"/>
                  <w:color w:val="0000FF"/>
                  <w:u w:val="single"/>
                  <w:lang w:val="ru-RU"/>
                </w:rPr>
                <w:t>4</w:t>
              </w:r>
            </w:hyperlink>
          </w:p>
        </w:tc>
      </w:tr>
      <w:tr w:rsidR="00323729" w:rsidRPr="000B029A" w14:paraId="17FB96A9" w14:textId="77777777">
        <w:trPr>
          <w:trHeight w:val="144"/>
          <w:tblCellSpacing w:w="0" w:type="dxa"/>
        </w:trPr>
        <w:tc>
          <w:tcPr>
            <w:tcW w:w="458" w:type="dxa"/>
            <w:tcMar>
              <w:top w:w="50" w:type="dxa"/>
              <w:left w:w="100" w:type="dxa"/>
            </w:tcMar>
            <w:vAlign w:val="center"/>
          </w:tcPr>
          <w:p w14:paraId="186B6C52" w14:textId="77777777" w:rsidR="00323729" w:rsidRDefault="00F8312D">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6C273D29"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386230A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F139BB" w14:textId="77777777" w:rsidR="00323729" w:rsidRDefault="00323729">
            <w:pPr>
              <w:spacing w:after="0"/>
              <w:ind w:left="135"/>
              <w:jc w:val="center"/>
            </w:pPr>
          </w:p>
        </w:tc>
        <w:tc>
          <w:tcPr>
            <w:tcW w:w="1600" w:type="dxa"/>
            <w:tcMar>
              <w:top w:w="50" w:type="dxa"/>
              <w:left w:w="100" w:type="dxa"/>
            </w:tcMar>
            <w:vAlign w:val="center"/>
          </w:tcPr>
          <w:p w14:paraId="26408437" w14:textId="77777777" w:rsidR="00323729" w:rsidRDefault="00323729">
            <w:pPr>
              <w:spacing w:after="0"/>
              <w:ind w:left="135"/>
              <w:jc w:val="center"/>
            </w:pPr>
          </w:p>
        </w:tc>
        <w:tc>
          <w:tcPr>
            <w:tcW w:w="1131" w:type="dxa"/>
            <w:tcMar>
              <w:top w:w="50" w:type="dxa"/>
              <w:left w:w="100" w:type="dxa"/>
            </w:tcMar>
            <w:vAlign w:val="center"/>
          </w:tcPr>
          <w:p w14:paraId="141CFE30" w14:textId="77777777" w:rsidR="00323729" w:rsidRDefault="00323729">
            <w:pPr>
              <w:spacing w:after="0"/>
              <w:ind w:left="135"/>
            </w:pPr>
          </w:p>
        </w:tc>
        <w:tc>
          <w:tcPr>
            <w:tcW w:w="1948" w:type="dxa"/>
            <w:tcMar>
              <w:top w:w="50" w:type="dxa"/>
              <w:left w:w="100" w:type="dxa"/>
            </w:tcMar>
            <w:vAlign w:val="center"/>
          </w:tcPr>
          <w:p w14:paraId="3750208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5</w:t>
              </w:r>
              <w:r>
                <w:rPr>
                  <w:rFonts w:ascii="Times New Roman" w:hAnsi="Times New Roman"/>
                  <w:color w:val="0000FF"/>
                  <w:u w:val="single"/>
                </w:rPr>
                <w:t>c</w:t>
              </w:r>
              <w:r w:rsidRPr="00F8312D">
                <w:rPr>
                  <w:rFonts w:ascii="Times New Roman" w:hAnsi="Times New Roman"/>
                  <w:color w:val="0000FF"/>
                  <w:u w:val="single"/>
                  <w:lang w:val="ru-RU"/>
                </w:rPr>
                <w:t>8</w:t>
              </w:r>
            </w:hyperlink>
          </w:p>
        </w:tc>
      </w:tr>
      <w:tr w:rsidR="00323729" w:rsidRPr="000B029A" w14:paraId="72F432D9" w14:textId="77777777">
        <w:trPr>
          <w:trHeight w:val="144"/>
          <w:tblCellSpacing w:w="0" w:type="dxa"/>
        </w:trPr>
        <w:tc>
          <w:tcPr>
            <w:tcW w:w="458" w:type="dxa"/>
            <w:tcMar>
              <w:top w:w="50" w:type="dxa"/>
              <w:left w:w="100" w:type="dxa"/>
            </w:tcMar>
            <w:vAlign w:val="center"/>
          </w:tcPr>
          <w:p w14:paraId="29CF81CD" w14:textId="77777777" w:rsidR="00323729" w:rsidRDefault="00F8312D">
            <w:pPr>
              <w:spacing w:after="0"/>
            </w:pPr>
            <w:r>
              <w:rPr>
                <w:rFonts w:ascii="Times New Roman" w:hAnsi="Times New Roman"/>
                <w:color w:val="000000"/>
                <w:sz w:val="24"/>
              </w:rPr>
              <w:t>36</w:t>
            </w:r>
          </w:p>
        </w:tc>
        <w:tc>
          <w:tcPr>
            <w:tcW w:w="3256" w:type="dxa"/>
            <w:tcMar>
              <w:top w:w="50" w:type="dxa"/>
              <w:left w:w="100" w:type="dxa"/>
            </w:tcMar>
            <w:vAlign w:val="center"/>
          </w:tcPr>
          <w:p w14:paraId="18B355FD"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14:paraId="32F68D7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9D33A5" w14:textId="77777777" w:rsidR="00323729" w:rsidRDefault="00323729">
            <w:pPr>
              <w:spacing w:after="0"/>
              <w:ind w:left="135"/>
              <w:jc w:val="center"/>
            </w:pPr>
          </w:p>
        </w:tc>
        <w:tc>
          <w:tcPr>
            <w:tcW w:w="1600" w:type="dxa"/>
            <w:tcMar>
              <w:top w:w="50" w:type="dxa"/>
              <w:left w:w="100" w:type="dxa"/>
            </w:tcMar>
            <w:vAlign w:val="center"/>
          </w:tcPr>
          <w:p w14:paraId="24D303A1" w14:textId="77777777" w:rsidR="00323729" w:rsidRDefault="00323729">
            <w:pPr>
              <w:spacing w:after="0"/>
              <w:ind w:left="135"/>
              <w:jc w:val="center"/>
            </w:pPr>
          </w:p>
        </w:tc>
        <w:tc>
          <w:tcPr>
            <w:tcW w:w="1131" w:type="dxa"/>
            <w:tcMar>
              <w:top w:w="50" w:type="dxa"/>
              <w:left w:w="100" w:type="dxa"/>
            </w:tcMar>
            <w:vAlign w:val="center"/>
          </w:tcPr>
          <w:p w14:paraId="4E3F044A" w14:textId="77777777" w:rsidR="00323729" w:rsidRDefault="00323729">
            <w:pPr>
              <w:spacing w:after="0"/>
              <w:ind w:left="135"/>
            </w:pPr>
          </w:p>
        </w:tc>
        <w:tc>
          <w:tcPr>
            <w:tcW w:w="1948" w:type="dxa"/>
            <w:tcMar>
              <w:top w:w="50" w:type="dxa"/>
              <w:left w:w="100" w:type="dxa"/>
            </w:tcMar>
            <w:vAlign w:val="center"/>
          </w:tcPr>
          <w:p w14:paraId="62946BB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ca</w:t>
              </w:r>
              <w:r w:rsidRPr="00F8312D">
                <w:rPr>
                  <w:rFonts w:ascii="Times New Roman" w:hAnsi="Times New Roman"/>
                  <w:color w:val="0000FF"/>
                  <w:u w:val="single"/>
                  <w:lang w:val="ru-RU"/>
                </w:rPr>
                <w:t>64</w:t>
              </w:r>
            </w:hyperlink>
          </w:p>
        </w:tc>
      </w:tr>
      <w:tr w:rsidR="00323729" w:rsidRPr="000B029A" w14:paraId="79172387" w14:textId="77777777">
        <w:trPr>
          <w:trHeight w:val="144"/>
          <w:tblCellSpacing w:w="0" w:type="dxa"/>
        </w:trPr>
        <w:tc>
          <w:tcPr>
            <w:tcW w:w="458" w:type="dxa"/>
            <w:tcMar>
              <w:top w:w="50" w:type="dxa"/>
              <w:left w:w="100" w:type="dxa"/>
            </w:tcMar>
            <w:vAlign w:val="center"/>
          </w:tcPr>
          <w:p w14:paraId="1D4FAEF6" w14:textId="77777777" w:rsidR="00323729" w:rsidRDefault="00F8312D">
            <w:pPr>
              <w:spacing w:after="0"/>
            </w:pPr>
            <w:r>
              <w:rPr>
                <w:rFonts w:ascii="Times New Roman" w:hAnsi="Times New Roman"/>
                <w:color w:val="000000"/>
                <w:sz w:val="24"/>
              </w:rPr>
              <w:t>37</w:t>
            </w:r>
          </w:p>
        </w:tc>
        <w:tc>
          <w:tcPr>
            <w:tcW w:w="3256" w:type="dxa"/>
            <w:tcMar>
              <w:top w:w="50" w:type="dxa"/>
              <w:left w:w="100" w:type="dxa"/>
            </w:tcMar>
            <w:vAlign w:val="center"/>
          </w:tcPr>
          <w:p w14:paraId="14F7DE39"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0414F5C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26325B" w14:textId="77777777" w:rsidR="00323729" w:rsidRDefault="00323729">
            <w:pPr>
              <w:spacing w:after="0"/>
              <w:ind w:left="135"/>
              <w:jc w:val="center"/>
            </w:pPr>
          </w:p>
        </w:tc>
        <w:tc>
          <w:tcPr>
            <w:tcW w:w="1600" w:type="dxa"/>
            <w:tcMar>
              <w:top w:w="50" w:type="dxa"/>
              <w:left w:w="100" w:type="dxa"/>
            </w:tcMar>
            <w:vAlign w:val="center"/>
          </w:tcPr>
          <w:p w14:paraId="5B669D15" w14:textId="77777777" w:rsidR="00323729" w:rsidRDefault="00323729">
            <w:pPr>
              <w:spacing w:after="0"/>
              <w:ind w:left="135"/>
              <w:jc w:val="center"/>
            </w:pPr>
          </w:p>
        </w:tc>
        <w:tc>
          <w:tcPr>
            <w:tcW w:w="1131" w:type="dxa"/>
            <w:tcMar>
              <w:top w:w="50" w:type="dxa"/>
              <w:left w:w="100" w:type="dxa"/>
            </w:tcMar>
            <w:vAlign w:val="center"/>
          </w:tcPr>
          <w:p w14:paraId="0AA5082C" w14:textId="77777777" w:rsidR="00323729" w:rsidRDefault="00323729">
            <w:pPr>
              <w:spacing w:after="0"/>
              <w:ind w:left="135"/>
            </w:pPr>
          </w:p>
        </w:tc>
        <w:tc>
          <w:tcPr>
            <w:tcW w:w="1948" w:type="dxa"/>
            <w:tcMar>
              <w:top w:w="50" w:type="dxa"/>
              <w:left w:w="100" w:type="dxa"/>
            </w:tcMar>
            <w:vAlign w:val="center"/>
          </w:tcPr>
          <w:p w14:paraId="783735C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6</w:t>
              </w:r>
              <w:r>
                <w:rPr>
                  <w:rFonts w:ascii="Times New Roman" w:hAnsi="Times New Roman"/>
                  <w:color w:val="0000FF"/>
                  <w:u w:val="single"/>
                </w:rPr>
                <w:t>f</w:t>
              </w:r>
              <w:r w:rsidRPr="00F8312D">
                <w:rPr>
                  <w:rFonts w:ascii="Times New Roman" w:hAnsi="Times New Roman"/>
                  <w:color w:val="0000FF"/>
                  <w:u w:val="single"/>
                  <w:lang w:val="ru-RU"/>
                </w:rPr>
                <w:t>4</w:t>
              </w:r>
            </w:hyperlink>
          </w:p>
        </w:tc>
      </w:tr>
      <w:tr w:rsidR="00323729" w:rsidRPr="000B029A" w14:paraId="5D46C50D" w14:textId="77777777">
        <w:trPr>
          <w:trHeight w:val="144"/>
          <w:tblCellSpacing w:w="0" w:type="dxa"/>
        </w:trPr>
        <w:tc>
          <w:tcPr>
            <w:tcW w:w="458" w:type="dxa"/>
            <w:tcMar>
              <w:top w:w="50" w:type="dxa"/>
              <w:left w:w="100" w:type="dxa"/>
            </w:tcMar>
            <w:vAlign w:val="center"/>
          </w:tcPr>
          <w:p w14:paraId="07BAE536" w14:textId="77777777" w:rsidR="00323729" w:rsidRDefault="00F8312D">
            <w:pPr>
              <w:spacing w:after="0"/>
            </w:pPr>
            <w:r>
              <w:rPr>
                <w:rFonts w:ascii="Times New Roman" w:hAnsi="Times New Roman"/>
                <w:color w:val="000000"/>
                <w:sz w:val="24"/>
              </w:rPr>
              <w:t>38</w:t>
            </w:r>
          </w:p>
        </w:tc>
        <w:tc>
          <w:tcPr>
            <w:tcW w:w="3256" w:type="dxa"/>
            <w:tcMar>
              <w:top w:w="50" w:type="dxa"/>
              <w:left w:w="100" w:type="dxa"/>
            </w:tcMar>
            <w:vAlign w:val="center"/>
          </w:tcPr>
          <w:p w14:paraId="27F8032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F8312D">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14:paraId="709D2A3B"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86A1570" w14:textId="77777777" w:rsidR="00323729" w:rsidRDefault="00323729">
            <w:pPr>
              <w:spacing w:after="0"/>
              <w:ind w:left="135"/>
              <w:jc w:val="center"/>
            </w:pPr>
          </w:p>
        </w:tc>
        <w:tc>
          <w:tcPr>
            <w:tcW w:w="1600" w:type="dxa"/>
            <w:tcMar>
              <w:top w:w="50" w:type="dxa"/>
              <w:left w:w="100" w:type="dxa"/>
            </w:tcMar>
            <w:vAlign w:val="center"/>
          </w:tcPr>
          <w:p w14:paraId="78C55B33" w14:textId="77777777" w:rsidR="00323729" w:rsidRDefault="00323729">
            <w:pPr>
              <w:spacing w:after="0"/>
              <w:ind w:left="135"/>
              <w:jc w:val="center"/>
            </w:pPr>
          </w:p>
        </w:tc>
        <w:tc>
          <w:tcPr>
            <w:tcW w:w="1131" w:type="dxa"/>
            <w:tcMar>
              <w:top w:w="50" w:type="dxa"/>
              <w:left w:w="100" w:type="dxa"/>
            </w:tcMar>
            <w:vAlign w:val="center"/>
          </w:tcPr>
          <w:p w14:paraId="4648BAD9" w14:textId="77777777" w:rsidR="00323729" w:rsidRDefault="00323729">
            <w:pPr>
              <w:spacing w:after="0"/>
              <w:ind w:left="135"/>
            </w:pPr>
          </w:p>
        </w:tc>
        <w:tc>
          <w:tcPr>
            <w:tcW w:w="1948" w:type="dxa"/>
            <w:tcMar>
              <w:top w:w="50" w:type="dxa"/>
              <w:left w:w="100" w:type="dxa"/>
            </w:tcMar>
            <w:vAlign w:val="center"/>
          </w:tcPr>
          <w:p w14:paraId="6F34F27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80</w:t>
              </w:r>
              <w:r>
                <w:rPr>
                  <w:rFonts w:ascii="Times New Roman" w:hAnsi="Times New Roman"/>
                  <w:color w:val="0000FF"/>
                  <w:u w:val="single"/>
                </w:rPr>
                <w:t>c</w:t>
              </w:r>
            </w:hyperlink>
          </w:p>
        </w:tc>
      </w:tr>
      <w:tr w:rsidR="00323729" w:rsidRPr="000B029A" w14:paraId="11C903BB" w14:textId="77777777">
        <w:trPr>
          <w:trHeight w:val="144"/>
          <w:tblCellSpacing w:w="0" w:type="dxa"/>
        </w:trPr>
        <w:tc>
          <w:tcPr>
            <w:tcW w:w="458" w:type="dxa"/>
            <w:tcMar>
              <w:top w:w="50" w:type="dxa"/>
              <w:left w:w="100" w:type="dxa"/>
            </w:tcMar>
            <w:vAlign w:val="center"/>
          </w:tcPr>
          <w:p w14:paraId="7F026D71" w14:textId="77777777" w:rsidR="00323729" w:rsidRDefault="00F8312D">
            <w:pPr>
              <w:spacing w:after="0"/>
            </w:pPr>
            <w:r>
              <w:rPr>
                <w:rFonts w:ascii="Times New Roman" w:hAnsi="Times New Roman"/>
                <w:color w:val="000000"/>
                <w:sz w:val="24"/>
              </w:rPr>
              <w:t>39</w:t>
            </w:r>
          </w:p>
        </w:tc>
        <w:tc>
          <w:tcPr>
            <w:tcW w:w="3256" w:type="dxa"/>
            <w:tcMar>
              <w:top w:w="50" w:type="dxa"/>
              <w:left w:w="100" w:type="dxa"/>
            </w:tcMar>
            <w:vAlign w:val="center"/>
          </w:tcPr>
          <w:p w14:paraId="1B2D9392"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14:paraId="3E8303E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39BA24" w14:textId="77777777" w:rsidR="00323729" w:rsidRDefault="00323729">
            <w:pPr>
              <w:spacing w:after="0"/>
              <w:ind w:left="135"/>
              <w:jc w:val="center"/>
            </w:pPr>
          </w:p>
        </w:tc>
        <w:tc>
          <w:tcPr>
            <w:tcW w:w="1600" w:type="dxa"/>
            <w:tcMar>
              <w:top w:w="50" w:type="dxa"/>
              <w:left w:w="100" w:type="dxa"/>
            </w:tcMar>
            <w:vAlign w:val="center"/>
          </w:tcPr>
          <w:p w14:paraId="18A6CF45" w14:textId="77777777" w:rsidR="00323729" w:rsidRDefault="00323729">
            <w:pPr>
              <w:spacing w:after="0"/>
              <w:ind w:left="135"/>
              <w:jc w:val="center"/>
            </w:pPr>
          </w:p>
        </w:tc>
        <w:tc>
          <w:tcPr>
            <w:tcW w:w="1131" w:type="dxa"/>
            <w:tcMar>
              <w:top w:w="50" w:type="dxa"/>
              <w:left w:w="100" w:type="dxa"/>
            </w:tcMar>
            <w:vAlign w:val="center"/>
          </w:tcPr>
          <w:p w14:paraId="526A5BE3" w14:textId="77777777" w:rsidR="00323729" w:rsidRDefault="00323729">
            <w:pPr>
              <w:spacing w:after="0"/>
              <w:ind w:left="135"/>
            </w:pPr>
          </w:p>
        </w:tc>
        <w:tc>
          <w:tcPr>
            <w:tcW w:w="1948" w:type="dxa"/>
            <w:tcMar>
              <w:top w:w="50" w:type="dxa"/>
              <w:left w:w="100" w:type="dxa"/>
            </w:tcMar>
            <w:vAlign w:val="center"/>
          </w:tcPr>
          <w:p w14:paraId="5553FAC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cc</w:t>
              </w:r>
              <w:r w:rsidRPr="00F8312D">
                <w:rPr>
                  <w:rFonts w:ascii="Times New Roman" w:hAnsi="Times New Roman"/>
                  <w:color w:val="0000FF"/>
                  <w:u w:val="single"/>
                  <w:lang w:val="ru-RU"/>
                </w:rPr>
                <w:t>80</w:t>
              </w:r>
            </w:hyperlink>
          </w:p>
        </w:tc>
      </w:tr>
      <w:tr w:rsidR="00323729" w:rsidRPr="000B029A" w14:paraId="5CABB33A" w14:textId="77777777">
        <w:trPr>
          <w:trHeight w:val="144"/>
          <w:tblCellSpacing w:w="0" w:type="dxa"/>
        </w:trPr>
        <w:tc>
          <w:tcPr>
            <w:tcW w:w="458" w:type="dxa"/>
            <w:tcMar>
              <w:top w:w="50" w:type="dxa"/>
              <w:left w:w="100" w:type="dxa"/>
            </w:tcMar>
            <w:vAlign w:val="center"/>
          </w:tcPr>
          <w:p w14:paraId="67A0E96F" w14:textId="77777777" w:rsidR="00323729" w:rsidRDefault="00F8312D">
            <w:pPr>
              <w:spacing w:after="0"/>
            </w:pPr>
            <w:r>
              <w:rPr>
                <w:rFonts w:ascii="Times New Roman" w:hAnsi="Times New Roman"/>
                <w:color w:val="000000"/>
                <w:sz w:val="24"/>
              </w:rPr>
              <w:t>40</w:t>
            </w:r>
          </w:p>
        </w:tc>
        <w:tc>
          <w:tcPr>
            <w:tcW w:w="3256" w:type="dxa"/>
            <w:tcMar>
              <w:top w:w="50" w:type="dxa"/>
              <w:left w:w="100" w:type="dxa"/>
            </w:tcMar>
            <w:vAlign w:val="center"/>
          </w:tcPr>
          <w:p w14:paraId="232832A0"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582ADBC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3EF95F" w14:textId="77777777" w:rsidR="00323729" w:rsidRDefault="00323729">
            <w:pPr>
              <w:spacing w:after="0"/>
              <w:ind w:left="135"/>
              <w:jc w:val="center"/>
            </w:pPr>
          </w:p>
        </w:tc>
        <w:tc>
          <w:tcPr>
            <w:tcW w:w="1600" w:type="dxa"/>
            <w:tcMar>
              <w:top w:w="50" w:type="dxa"/>
              <w:left w:w="100" w:type="dxa"/>
            </w:tcMar>
            <w:vAlign w:val="center"/>
          </w:tcPr>
          <w:p w14:paraId="2DF1B0AB" w14:textId="77777777" w:rsidR="00323729" w:rsidRDefault="00323729">
            <w:pPr>
              <w:spacing w:after="0"/>
              <w:ind w:left="135"/>
              <w:jc w:val="center"/>
            </w:pPr>
          </w:p>
        </w:tc>
        <w:tc>
          <w:tcPr>
            <w:tcW w:w="1131" w:type="dxa"/>
            <w:tcMar>
              <w:top w:w="50" w:type="dxa"/>
              <w:left w:w="100" w:type="dxa"/>
            </w:tcMar>
            <w:vAlign w:val="center"/>
          </w:tcPr>
          <w:p w14:paraId="2C134D0A" w14:textId="77777777" w:rsidR="00323729" w:rsidRDefault="00323729">
            <w:pPr>
              <w:spacing w:after="0"/>
              <w:ind w:left="135"/>
            </w:pPr>
          </w:p>
        </w:tc>
        <w:tc>
          <w:tcPr>
            <w:tcW w:w="1948" w:type="dxa"/>
            <w:tcMar>
              <w:top w:w="50" w:type="dxa"/>
              <w:left w:w="100" w:type="dxa"/>
            </w:tcMar>
            <w:vAlign w:val="center"/>
          </w:tcPr>
          <w:p w14:paraId="7B7F45F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cb</w:t>
              </w:r>
              <w:r w:rsidRPr="00F8312D">
                <w:rPr>
                  <w:rFonts w:ascii="Times New Roman" w:hAnsi="Times New Roman"/>
                  <w:color w:val="0000FF"/>
                  <w:u w:val="single"/>
                  <w:lang w:val="ru-RU"/>
                </w:rPr>
                <w:t>68</w:t>
              </w:r>
            </w:hyperlink>
          </w:p>
        </w:tc>
      </w:tr>
      <w:tr w:rsidR="00323729" w:rsidRPr="000B029A" w14:paraId="51E1BB49" w14:textId="77777777">
        <w:trPr>
          <w:trHeight w:val="144"/>
          <w:tblCellSpacing w:w="0" w:type="dxa"/>
        </w:trPr>
        <w:tc>
          <w:tcPr>
            <w:tcW w:w="458" w:type="dxa"/>
            <w:tcMar>
              <w:top w:w="50" w:type="dxa"/>
              <w:left w:w="100" w:type="dxa"/>
            </w:tcMar>
            <w:vAlign w:val="center"/>
          </w:tcPr>
          <w:p w14:paraId="42078F36" w14:textId="77777777" w:rsidR="00323729" w:rsidRDefault="00F8312D">
            <w:pPr>
              <w:spacing w:after="0"/>
            </w:pPr>
            <w:r>
              <w:rPr>
                <w:rFonts w:ascii="Times New Roman" w:hAnsi="Times New Roman"/>
                <w:color w:val="000000"/>
                <w:sz w:val="24"/>
              </w:rPr>
              <w:t>41</w:t>
            </w:r>
          </w:p>
        </w:tc>
        <w:tc>
          <w:tcPr>
            <w:tcW w:w="3256" w:type="dxa"/>
            <w:tcMar>
              <w:top w:w="50" w:type="dxa"/>
              <w:left w:w="100" w:type="dxa"/>
            </w:tcMar>
            <w:vAlign w:val="center"/>
          </w:tcPr>
          <w:p w14:paraId="370DEDF9" w14:textId="77777777" w:rsidR="00323729" w:rsidRPr="00F8312D" w:rsidRDefault="00F8312D">
            <w:pPr>
              <w:spacing w:after="0"/>
              <w:ind w:left="135"/>
              <w:rPr>
                <w:lang w:val="ru-RU"/>
              </w:rPr>
            </w:pPr>
            <w:r w:rsidRPr="00F8312D">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14:paraId="2C6F3DC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A0D5DA" w14:textId="77777777" w:rsidR="00323729" w:rsidRDefault="00323729">
            <w:pPr>
              <w:spacing w:after="0"/>
              <w:ind w:left="135"/>
              <w:jc w:val="center"/>
            </w:pPr>
          </w:p>
        </w:tc>
        <w:tc>
          <w:tcPr>
            <w:tcW w:w="1600" w:type="dxa"/>
            <w:tcMar>
              <w:top w:w="50" w:type="dxa"/>
              <w:left w:w="100" w:type="dxa"/>
            </w:tcMar>
            <w:vAlign w:val="center"/>
          </w:tcPr>
          <w:p w14:paraId="2F38E3A3" w14:textId="77777777" w:rsidR="00323729" w:rsidRDefault="00323729">
            <w:pPr>
              <w:spacing w:after="0"/>
              <w:ind w:left="135"/>
              <w:jc w:val="center"/>
            </w:pPr>
          </w:p>
        </w:tc>
        <w:tc>
          <w:tcPr>
            <w:tcW w:w="1131" w:type="dxa"/>
            <w:tcMar>
              <w:top w:w="50" w:type="dxa"/>
              <w:left w:w="100" w:type="dxa"/>
            </w:tcMar>
            <w:vAlign w:val="center"/>
          </w:tcPr>
          <w:p w14:paraId="3481BD15" w14:textId="77777777" w:rsidR="00323729" w:rsidRDefault="00323729">
            <w:pPr>
              <w:spacing w:after="0"/>
              <w:ind w:left="135"/>
            </w:pPr>
          </w:p>
        </w:tc>
        <w:tc>
          <w:tcPr>
            <w:tcW w:w="1948" w:type="dxa"/>
            <w:tcMar>
              <w:top w:w="50" w:type="dxa"/>
              <w:left w:w="100" w:type="dxa"/>
            </w:tcMar>
            <w:vAlign w:val="center"/>
          </w:tcPr>
          <w:p w14:paraId="703F927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w:t>
              </w:r>
              <w:r w:rsidRPr="00F8312D">
                <w:rPr>
                  <w:rFonts w:ascii="Times New Roman" w:hAnsi="Times New Roman"/>
                  <w:color w:val="0000FF"/>
                  <w:u w:val="single"/>
                  <w:lang w:val="ru-RU"/>
                </w:rPr>
                <w:t>82</w:t>
              </w:r>
              <w:r>
                <w:rPr>
                  <w:rFonts w:ascii="Times New Roman" w:hAnsi="Times New Roman"/>
                  <w:color w:val="0000FF"/>
                  <w:u w:val="single"/>
                </w:rPr>
                <w:t>c</w:t>
              </w:r>
            </w:hyperlink>
          </w:p>
        </w:tc>
      </w:tr>
      <w:tr w:rsidR="00323729" w:rsidRPr="000B029A" w14:paraId="7096DADE" w14:textId="77777777">
        <w:trPr>
          <w:trHeight w:val="144"/>
          <w:tblCellSpacing w:w="0" w:type="dxa"/>
        </w:trPr>
        <w:tc>
          <w:tcPr>
            <w:tcW w:w="458" w:type="dxa"/>
            <w:tcMar>
              <w:top w:w="50" w:type="dxa"/>
              <w:left w:w="100" w:type="dxa"/>
            </w:tcMar>
            <w:vAlign w:val="center"/>
          </w:tcPr>
          <w:p w14:paraId="5BDACF3C" w14:textId="77777777" w:rsidR="00323729" w:rsidRDefault="00F8312D">
            <w:pPr>
              <w:spacing w:after="0"/>
            </w:pPr>
            <w:r>
              <w:rPr>
                <w:rFonts w:ascii="Times New Roman" w:hAnsi="Times New Roman"/>
                <w:color w:val="000000"/>
                <w:sz w:val="24"/>
              </w:rPr>
              <w:t>42</w:t>
            </w:r>
          </w:p>
        </w:tc>
        <w:tc>
          <w:tcPr>
            <w:tcW w:w="3256" w:type="dxa"/>
            <w:tcMar>
              <w:top w:w="50" w:type="dxa"/>
              <w:left w:w="100" w:type="dxa"/>
            </w:tcMar>
            <w:vAlign w:val="center"/>
          </w:tcPr>
          <w:p w14:paraId="744D2A54"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14:paraId="4F5DCA2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2235AE" w14:textId="77777777" w:rsidR="00323729" w:rsidRDefault="00323729">
            <w:pPr>
              <w:spacing w:after="0"/>
              <w:ind w:left="135"/>
              <w:jc w:val="center"/>
            </w:pPr>
          </w:p>
        </w:tc>
        <w:tc>
          <w:tcPr>
            <w:tcW w:w="1600" w:type="dxa"/>
            <w:tcMar>
              <w:top w:w="50" w:type="dxa"/>
              <w:left w:w="100" w:type="dxa"/>
            </w:tcMar>
            <w:vAlign w:val="center"/>
          </w:tcPr>
          <w:p w14:paraId="27722E6D" w14:textId="77777777" w:rsidR="00323729" w:rsidRDefault="00323729">
            <w:pPr>
              <w:spacing w:after="0"/>
              <w:ind w:left="135"/>
              <w:jc w:val="center"/>
            </w:pPr>
          </w:p>
        </w:tc>
        <w:tc>
          <w:tcPr>
            <w:tcW w:w="1131" w:type="dxa"/>
            <w:tcMar>
              <w:top w:w="50" w:type="dxa"/>
              <w:left w:w="100" w:type="dxa"/>
            </w:tcMar>
            <w:vAlign w:val="center"/>
          </w:tcPr>
          <w:p w14:paraId="626BD9BF" w14:textId="77777777" w:rsidR="00323729" w:rsidRDefault="00323729">
            <w:pPr>
              <w:spacing w:after="0"/>
              <w:ind w:left="135"/>
            </w:pPr>
          </w:p>
        </w:tc>
        <w:tc>
          <w:tcPr>
            <w:tcW w:w="1948" w:type="dxa"/>
            <w:tcMar>
              <w:top w:w="50" w:type="dxa"/>
              <w:left w:w="100" w:type="dxa"/>
            </w:tcMar>
            <w:vAlign w:val="center"/>
          </w:tcPr>
          <w:p w14:paraId="5E8D5F8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938</w:t>
              </w:r>
            </w:hyperlink>
          </w:p>
        </w:tc>
      </w:tr>
      <w:tr w:rsidR="00323729" w:rsidRPr="000B029A" w14:paraId="102FC906" w14:textId="77777777">
        <w:trPr>
          <w:trHeight w:val="144"/>
          <w:tblCellSpacing w:w="0" w:type="dxa"/>
        </w:trPr>
        <w:tc>
          <w:tcPr>
            <w:tcW w:w="458" w:type="dxa"/>
            <w:tcMar>
              <w:top w:w="50" w:type="dxa"/>
              <w:left w:w="100" w:type="dxa"/>
            </w:tcMar>
            <w:vAlign w:val="center"/>
          </w:tcPr>
          <w:p w14:paraId="66575727" w14:textId="77777777" w:rsidR="00323729" w:rsidRDefault="00F8312D">
            <w:pPr>
              <w:spacing w:after="0"/>
            </w:pPr>
            <w:r>
              <w:rPr>
                <w:rFonts w:ascii="Times New Roman" w:hAnsi="Times New Roman"/>
                <w:color w:val="000000"/>
                <w:sz w:val="24"/>
              </w:rPr>
              <w:t>43</w:t>
            </w:r>
          </w:p>
        </w:tc>
        <w:tc>
          <w:tcPr>
            <w:tcW w:w="3256" w:type="dxa"/>
            <w:tcMar>
              <w:top w:w="50" w:type="dxa"/>
              <w:left w:w="100" w:type="dxa"/>
            </w:tcMar>
            <w:vAlign w:val="center"/>
          </w:tcPr>
          <w:p w14:paraId="3FB77193"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14:paraId="7B8CD84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525816"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30A2FAB" w14:textId="77777777" w:rsidR="00323729" w:rsidRDefault="00323729">
            <w:pPr>
              <w:spacing w:after="0"/>
              <w:ind w:left="135"/>
              <w:jc w:val="center"/>
            </w:pPr>
          </w:p>
        </w:tc>
        <w:tc>
          <w:tcPr>
            <w:tcW w:w="1131" w:type="dxa"/>
            <w:tcMar>
              <w:top w:w="50" w:type="dxa"/>
              <w:left w:w="100" w:type="dxa"/>
            </w:tcMar>
            <w:vAlign w:val="center"/>
          </w:tcPr>
          <w:p w14:paraId="58D36745" w14:textId="77777777" w:rsidR="00323729" w:rsidRDefault="00323729">
            <w:pPr>
              <w:spacing w:after="0"/>
              <w:ind w:left="135"/>
            </w:pPr>
          </w:p>
        </w:tc>
        <w:tc>
          <w:tcPr>
            <w:tcW w:w="1948" w:type="dxa"/>
            <w:tcMar>
              <w:top w:w="50" w:type="dxa"/>
              <w:left w:w="100" w:type="dxa"/>
            </w:tcMar>
            <w:vAlign w:val="center"/>
          </w:tcPr>
          <w:p w14:paraId="412DAC1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fc</w:t>
              </w:r>
              <w:r w:rsidRPr="00F8312D">
                <w:rPr>
                  <w:rFonts w:ascii="Times New Roman" w:hAnsi="Times New Roman"/>
                  <w:color w:val="0000FF"/>
                  <w:u w:val="single"/>
                  <w:lang w:val="ru-RU"/>
                </w:rPr>
                <w:t>6</w:t>
              </w:r>
              <w:r>
                <w:rPr>
                  <w:rFonts w:ascii="Times New Roman" w:hAnsi="Times New Roman"/>
                  <w:color w:val="0000FF"/>
                  <w:u w:val="single"/>
                </w:rPr>
                <w:t>e</w:t>
              </w:r>
            </w:hyperlink>
          </w:p>
        </w:tc>
      </w:tr>
      <w:tr w:rsidR="00323729" w:rsidRPr="000B029A" w14:paraId="26FA5C0E" w14:textId="77777777">
        <w:trPr>
          <w:trHeight w:val="144"/>
          <w:tblCellSpacing w:w="0" w:type="dxa"/>
        </w:trPr>
        <w:tc>
          <w:tcPr>
            <w:tcW w:w="458" w:type="dxa"/>
            <w:tcMar>
              <w:top w:w="50" w:type="dxa"/>
              <w:left w:w="100" w:type="dxa"/>
            </w:tcMar>
            <w:vAlign w:val="center"/>
          </w:tcPr>
          <w:p w14:paraId="143F966B" w14:textId="77777777" w:rsidR="00323729" w:rsidRDefault="00F8312D">
            <w:pPr>
              <w:spacing w:after="0"/>
            </w:pPr>
            <w:r>
              <w:rPr>
                <w:rFonts w:ascii="Times New Roman" w:hAnsi="Times New Roman"/>
                <w:color w:val="000000"/>
                <w:sz w:val="24"/>
              </w:rPr>
              <w:t>44</w:t>
            </w:r>
          </w:p>
        </w:tc>
        <w:tc>
          <w:tcPr>
            <w:tcW w:w="3256" w:type="dxa"/>
            <w:tcMar>
              <w:top w:w="50" w:type="dxa"/>
              <w:left w:w="100" w:type="dxa"/>
            </w:tcMar>
            <w:vAlign w:val="center"/>
          </w:tcPr>
          <w:p w14:paraId="667A32ED" w14:textId="77777777" w:rsidR="00323729" w:rsidRDefault="00F8312D">
            <w:pPr>
              <w:spacing w:after="0"/>
              <w:ind w:left="135"/>
            </w:pPr>
            <w:r w:rsidRPr="00F8312D">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14:paraId="7900A6CE"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90C1E94" w14:textId="77777777" w:rsidR="00323729" w:rsidRDefault="00323729">
            <w:pPr>
              <w:spacing w:after="0"/>
              <w:ind w:left="135"/>
              <w:jc w:val="center"/>
            </w:pPr>
          </w:p>
        </w:tc>
        <w:tc>
          <w:tcPr>
            <w:tcW w:w="1600" w:type="dxa"/>
            <w:tcMar>
              <w:top w:w="50" w:type="dxa"/>
              <w:left w:w="100" w:type="dxa"/>
            </w:tcMar>
            <w:vAlign w:val="center"/>
          </w:tcPr>
          <w:p w14:paraId="50FDE36A" w14:textId="77777777" w:rsidR="00323729" w:rsidRDefault="00323729">
            <w:pPr>
              <w:spacing w:after="0"/>
              <w:ind w:left="135"/>
              <w:jc w:val="center"/>
            </w:pPr>
          </w:p>
        </w:tc>
        <w:tc>
          <w:tcPr>
            <w:tcW w:w="1131" w:type="dxa"/>
            <w:tcMar>
              <w:top w:w="50" w:type="dxa"/>
              <w:left w:w="100" w:type="dxa"/>
            </w:tcMar>
            <w:vAlign w:val="center"/>
          </w:tcPr>
          <w:p w14:paraId="370A3692" w14:textId="77777777" w:rsidR="00323729" w:rsidRDefault="00323729">
            <w:pPr>
              <w:spacing w:after="0"/>
              <w:ind w:left="135"/>
            </w:pPr>
          </w:p>
        </w:tc>
        <w:tc>
          <w:tcPr>
            <w:tcW w:w="1948" w:type="dxa"/>
            <w:tcMar>
              <w:top w:w="50" w:type="dxa"/>
              <w:left w:w="100" w:type="dxa"/>
            </w:tcMar>
            <w:vAlign w:val="center"/>
          </w:tcPr>
          <w:p w14:paraId="1DDC497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cd</w:t>
              </w:r>
              <w:r w:rsidRPr="00F8312D">
                <w:rPr>
                  <w:rFonts w:ascii="Times New Roman" w:hAnsi="Times New Roman"/>
                  <w:color w:val="0000FF"/>
                  <w:u w:val="single"/>
                  <w:lang w:val="ru-RU"/>
                </w:rPr>
                <w:t>98</w:t>
              </w:r>
            </w:hyperlink>
          </w:p>
        </w:tc>
      </w:tr>
      <w:tr w:rsidR="00323729" w:rsidRPr="000B029A" w14:paraId="676CEED2" w14:textId="77777777">
        <w:trPr>
          <w:trHeight w:val="144"/>
          <w:tblCellSpacing w:w="0" w:type="dxa"/>
        </w:trPr>
        <w:tc>
          <w:tcPr>
            <w:tcW w:w="458" w:type="dxa"/>
            <w:tcMar>
              <w:top w:w="50" w:type="dxa"/>
              <w:left w:w="100" w:type="dxa"/>
            </w:tcMar>
            <w:vAlign w:val="center"/>
          </w:tcPr>
          <w:p w14:paraId="6DAA3D0E" w14:textId="77777777" w:rsidR="00323729" w:rsidRDefault="00F8312D">
            <w:pPr>
              <w:spacing w:after="0"/>
            </w:pPr>
            <w:r>
              <w:rPr>
                <w:rFonts w:ascii="Times New Roman" w:hAnsi="Times New Roman"/>
                <w:color w:val="000000"/>
                <w:sz w:val="24"/>
              </w:rPr>
              <w:t>45</w:t>
            </w:r>
          </w:p>
        </w:tc>
        <w:tc>
          <w:tcPr>
            <w:tcW w:w="3256" w:type="dxa"/>
            <w:tcMar>
              <w:top w:w="50" w:type="dxa"/>
              <w:left w:w="100" w:type="dxa"/>
            </w:tcMar>
            <w:vAlign w:val="center"/>
          </w:tcPr>
          <w:p w14:paraId="36F5363A"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782E178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496253" w14:textId="77777777" w:rsidR="00323729" w:rsidRDefault="00323729">
            <w:pPr>
              <w:spacing w:after="0"/>
              <w:ind w:left="135"/>
              <w:jc w:val="center"/>
            </w:pPr>
          </w:p>
        </w:tc>
        <w:tc>
          <w:tcPr>
            <w:tcW w:w="1600" w:type="dxa"/>
            <w:tcMar>
              <w:top w:w="50" w:type="dxa"/>
              <w:left w:w="100" w:type="dxa"/>
            </w:tcMar>
            <w:vAlign w:val="center"/>
          </w:tcPr>
          <w:p w14:paraId="694DBA54" w14:textId="77777777" w:rsidR="00323729" w:rsidRDefault="00323729">
            <w:pPr>
              <w:spacing w:after="0"/>
              <w:ind w:left="135"/>
              <w:jc w:val="center"/>
            </w:pPr>
          </w:p>
        </w:tc>
        <w:tc>
          <w:tcPr>
            <w:tcW w:w="1131" w:type="dxa"/>
            <w:tcMar>
              <w:top w:w="50" w:type="dxa"/>
              <w:left w:w="100" w:type="dxa"/>
            </w:tcMar>
            <w:vAlign w:val="center"/>
          </w:tcPr>
          <w:p w14:paraId="65F220D9" w14:textId="77777777" w:rsidR="00323729" w:rsidRDefault="00323729">
            <w:pPr>
              <w:spacing w:after="0"/>
              <w:ind w:left="135"/>
            </w:pPr>
          </w:p>
        </w:tc>
        <w:tc>
          <w:tcPr>
            <w:tcW w:w="1948" w:type="dxa"/>
            <w:tcMar>
              <w:top w:w="50" w:type="dxa"/>
              <w:left w:w="100" w:type="dxa"/>
            </w:tcMar>
            <w:vAlign w:val="center"/>
          </w:tcPr>
          <w:p w14:paraId="14E31A1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072</w:t>
              </w:r>
            </w:hyperlink>
          </w:p>
        </w:tc>
      </w:tr>
      <w:tr w:rsidR="00323729" w:rsidRPr="000B029A" w14:paraId="2AD2E467" w14:textId="77777777">
        <w:trPr>
          <w:trHeight w:val="144"/>
          <w:tblCellSpacing w:w="0" w:type="dxa"/>
        </w:trPr>
        <w:tc>
          <w:tcPr>
            <w:tcW w:w="458" w:type="dxa"/>
            <w:tcMar>
              <w:top w:w="50" w:type="dxa"/>
              <w:left w:w="100" w:type="dxa"/>
            </w:tcMar>
            <w:vAlign w:val="center"/>
          </w:tcPr>
          <w:p w14:paraId="5912E1E7" w14:textId="77777777" w:rsidR="00323729" w:rsidRDefault="00F8312D">
            <w:pPr>
              <w:spacing w:after="0"/>
            </w:pPr>
            <w:r>
              <w:rPr>
                <w:rFonts w:ascii="Times New Roman" w:hAnsi="Times New Roman"/>
                <w:color w:val="000000"/>
                <w:sz w:val="24"/>
              </w:rPr>
              <w:t>46</w:t>
            </w:r>
          </w:p>
        </w:tc>
        <w:tc>
          <w:tcPr>
            <w:tcW w:w="3256" w:type="dxa"/>
            <w:tcMar>
              <w:top w:w="50" w:type="dxa"/>
              <w:left w:w="100" w:type="dxa"/>
            </w:tcMar>
            <w:vAlign w:val="center"/>
          </w:tcPr>
          <w:p w14:paraId="44713F2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Знакомство с произведениями И. </w:t>
            </w:r>
            <w:r w:rsidRPr="00F8312D">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14:paraId="4791562C"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DA3B1FF" w14:textId="77777777" w:rsidR="00323729" w:rsidRDefault="00323729">
            <w:pPr>
              <w:spacing w:after="0"/>
              <w:ind w:left="135"/>
              <w:jc w:val="center"/>
            </w:pPr>
          </w:p>
        </w:tc>
        <w:tc>
          <w:tcPr>
            <w:tcW w:w="1600" w:type="dxa"/>
            <w:tcMar>
              <w:top w:w="50" w:type="dxa"/>
              <w:left w:w="100" w:type="dxa"/>
            </w:tcMar>
            <w:vAlign w:val="center"/>
          </w:tcPr>
          <w:p w14:paraId="7BF05F92" w14:textId="77777777" w:rsidR="00323729" w:rsidRDefault="00323729">
            <w:pPr>
              <w:spacing w:after="0"/>
              <w:ind w:left="135"/>
              <w:jc w:val="center"/>
            </w:pPr>
          </w:p>
        </w:tc>
        <w:tc>
          <w:tcPr>
            <w:tcW w:w="1131" w:type="dxa"/>
            <w:tcMar>
              <w:top w:w="50" w:type="dxa"/>
              <w:left w:w="100" w:type="dxa"/>
            </w:tcMar>
            <w:vAlign w:val="center"/>
          </w:tcPr>
          <w:p w14:paraId="4F8F5F5F" w14:textId="77777777" w:rsidR="00323729" w:rsidRDefault="00323729">
            <w:pPr>
              <w:spacing w:after="0"/>
              <w:ind w:left="135"/>
            </w:pPr>
          </w:p>
        </w:tc>
        <w:tc>
          <w:tcPr>
            <w:tcW w:w="1948" w:type="dxa"/>
            <w:tcMar>
              <w:top w:w="50" w:type="dxa"/>
              <w:left w:w="100" w:type="dxa"/>
            </w:tcMar>
            <w:vAlign w:val="center"/>
          </w:tcPr>
          <w:p w14:paraId="4A4A98C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298</w:t>
              </w:r>
            </w:hyperlink>
          </w:p>
        </w:tc>
      </w:tr>
      <w:tr w:rsidR="00323729" w:rsidRPr="000B029A" w14:paraId="451841D1" w14:textId="77777777">
        <w:trPr>
          <w:trHeight w:val="144"/>
          <w:tblCellSpacing w:w="0" w:type="dxa"/>
        </w:trPr>
        <w:tc>
          <w:tcPr>
            <w:tcW w:w="458" w:type="dxa"/>
            <w:tcMar>
              <w:top w:w="50" w:type="dxa"/>
              <w:left w:w="100" w:type="dxa"/>
            </w:tcMar>
            <w:vAlign w:val="center"/>
          </w:tcPr>
          <w:p w14:paraId="77911769" w14:textId="77777777" w:rsidR="00323729" w:rsidRDefault="00F8312D">
            <w:pPr>
              <w:spacing w:after="0"/>
            </w:pPr>
            <w:r>
              <w:rPr>
                <w:rFonts w:ascii="Times New Roman" w:hAnsi="Times New Roman"/>
                <w:color w:val="000000"/>
                <w:sz w:val="24"/>
              </w:rPr>
              <w:lastRenderedPageBreak/>
              <w:t>47</w:t>
            </w:r>
          </w:p>
        </w:tc>
        <w:tc>
          <w:tcPr>
            <w:tcW w:w="3256" w:type="dxa"/>
            <w:tcMar>
              <w:top w:w="50" w:type="dxa"/>
              <w:left w:w="100" w:type="dxa"/>
            </w:tcMar>
            <w:vAlign w:val="center"/>
          </w:tcPr>
          <w:p w14:paraId="143C08BD"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5E27FC3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03EE13" w14:textId="77777777" w:rsidR="00323729" w:rsidRDefault="00323729">
            <w:pPr>
              <w:spacing w:after="0"/>
              <w:ind w:left="135"/>
              <w:jc w:val="center"/>
            </w:pPr>
          </w:p>
        </w:tc>
        <w:tc>
          <w:tcPr>
            <w:tcW w:w="1600" w:type="dxa"/>
            <w:tcMar>
              <w:top w:w="50" w:type="dxa"/>
              <w:left w:w="100" w:type="dxa"/>
            </w:tcMar>
            <w:vAlign w:val="center"/>
          </w:tcPr>
          <w:p w14:paraId="14D120CD" w14:textId="77777777" w:rsidR="00323729" w:rsidRDefault="00323729">
            <w:pPr>
              <w:spacing w:after="0"/>
              <w:ind w:left="135"/>
              <w:jc w:val="center"/>
            </w:pPr>
          </w:p>
        </w:tc>
        <w:tc>
          <w:tcPr>
            <w:tcW w:w="1131" w:type="dxa"/>
            <w:tcMar>
              <w:top w:w="50" w:type="dxa"/>
              <w:left w:w="100" w:type="dxa"/>
            </w:tcMar>
            <w:vAlign w:val="center"/>
          </w:tcPr>
          <w:p w14:paraId="35E42068" w14:textId="77777777" w:rsidR="00323729" w:rsidRDefault="00323729">
            <w:pPr>
              <w:spacing w:after="0"/>
              <w:ind w:left="135"/>
            </w:pPr>
          </w:p>
        </w:tc>
        <w:tc>
          <w:tcPr>
            <w:tcW w:w="1948" w:type="dxa"/>
            <w:tcMar>
              <w:top w:w="50" w:type="dxa"/>
              <w:left w:w="100" w:type="dxa"/>
            </w:tcMar>
            <w:vAlign w:val="center"/>
          </w:tcPr>
          <w:p w14:paraId="0BBBF7A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194</w:t>
              </w:r>
            </w:hyperlink>
          </w:p>
        </w:tc>
      </w:tr>
      <w:tr w:rsidR="00323729" w:rsidRPr="000B029A" w14:paraId="098DC52F" w14:textId="77777777">
        <w:trPr>
          <w:trHeight w:val="144"/>
          <w:tblCellSpacing w:w="0" w:type="dxa"/>
        </w:trPr>
        <w:tc>
          <w:tcPr>
            <w:tcW w:w="458" w:type="dxa"/>
            <w:tcMar>
              <w:top w:w="50" w:type="dxa"/>
              <w:left w:w="100" w:type="dxa"/>
            </w:tcMar>
            <w:vAlign w:val="center"/>
          </w:tcPr>
          <w:p w14:paraId="4EA1D6B3" w14:textId="77777777" w:rsidR="00323729" w:rsidRDefault="00F8312D">
            <w:pPr>
              <w:spacing w:after="0"/>
            </w:pPr>
            <w:r>
              <w:rPr>
                <w:rFonts w:ascii="Times New Roman" w:hAnsi="Times New Roman"/>
                <w:color w:val="000000"/>
                <w:sz w:val="24"/>
              </w:rPr>
              <w:t>48</w:t>
            </w:r>
          </w:p>
        </w:tc>
        <w:tc>
          <w:tcPr>
            <w:tcW w:w="3256" w:type="dxa"/>
            <w:tcMar>
              <w:top w:w="50" w:type="dxa"/>
              <w:left w:w="100" w:type="dxa"/>
            </w:tcMar>
            <w:vAlign w:val="center"/>
          </w:tcPr>
          <w:p w14:paraId="31B680D2" w14:textId="77777777" w:rsidR="00323729" w:rsidRPr="00F8312D" w:rsidRDefault="00F8312D">
            <w:pPr>
              <w:spacing w:after="0"/>
              <w:ind w:left="135"/>
              <w:rPr>
                <w:lang w:val="ru-RU"/>
              </w:rPr>
            </w:pPr>
            <w:r w:rsidRPr="00F8312D">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14:paraId="4178D26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2D8D24" w14:textId="77777777" w:rsidR="00323729" w:rsidRDefault="00323729">
            <w:pPr>
              <w:spacing w:after="0"/>
              <w:ind w:left="135"/>
              <w:jc w:val="center"/>
            </w:pPr>
          </w:p>
        </w:tc>
        <w:tc>
          <w:tcPr>
            <w:tcW w:w="1600" w:type="dxa"/>
            <w:tcMar>
              <w:top w:w="50" w:type="dxa"/>
              <w:left w:w="100" w:type="dxa"/>
            </w:tcMar>
            <w:vAlign w:val="center"/>
          </w:tcPr>
          <w:p w14:paraId="158C8D59" w14:textId="77777777" w:rsidR="00323729" w:rsidRDefault="00323729">
            <w:pPr>
              <w:spacing w:after="0"/>
              <w:ind w:left="135"/>
              <w:jc w:val="center"/>
            </w:pPr>
          </w:p>
        </w:tc>
        <w:tc>
          <w:tcPr>
            <w:tcW w:w="1131" w:type="dxa"/>
            <w:tcMar>
              <w:top w:w="50" w:type="dxa"/>
              <w:left w:w="100" w:type="dxa"/>
            </w:tcMar>
            <w:vAlign w:val="center"/>
          </w:tcPr>
          <w:p w14:paraId="4C175F0E" w14:textId="77777777" w:rsidR="00323729" w:rsidRDefault="00323729">
            <w:pPr>
              <w:spacing w:after="0"/>
              <w:ind w:left="135"/>
            </w:pPr>
          </w:p>
        </w:tc>
        <w:tc>
          <w:tcPr>
            <w:tcW w:w="1948" w:type="dxa"/>
            <w:tcMar>
              <w:top w:w="50" w:type="dxa"/>
              <w:left w:w="100" w:type="dxa"/>
            </w:tcMar>
            <w:vAlign w:val="center"/>
          </w:tcPr>
          <w:p w14:paraId="37A6801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50358</w:t>
              </w:r>
            </w:hyperlink>
          </w:p>
        </w:tc>
      </w:tr>
      <w:tr w:rsidR="00323729" w:rsidRPr="000B029A" w14:paraId="79FD4C59" w14:textId="77777777">
        <w:trPr>
          <w:trHeight w:val="144"/>
          <w:tblCellSpacing w:w="0" w:type="dxa"/>
        </w:trPr>
        <w:tc>
          <w:tcPr>
            <w:tcW w:w="458" w:type="dxa"/>
            <w:tcMar>
              <w:top w:w="50" w:type="dxa"/>
              <w:left w:w="100" w:type="dxa"/>
            </w:tcMar>
            <w:vAlign w:val="center"/>
          </w:tcPr>
          <w:p w14:paraId="1ED25E17" w14:textId="77777777" w:rsidR="00323729" w:rsidRDefault="00F8312D">
            <w:pPr>
              <w:spacing w:after="0"/>
            </w:pPr>
            <w:r>
              <w:rPr>
                <w:rFonts w:ascii="Times New Roman" w:hAnsi="Times New Roman"/>
                <w:color w:val="000000"/>
                <w:sz w:val="24"/>
              </w:rPr>
              <w:t>49</w:t>
            </w:r>
          </w:p>
        </w:tc>
        <w:tc>
          <w:tcPr>
            <w:tcW w:w="3256" w:type="dxa"/>
            <w:tcMar>
              <w:top w:w="50" w:type="dxa"/>
              <w:left w:w="100" w:type="dxa"/>
            </w:tcMar>
            <w:vAlign w:val="center"/>
          </w:tcPr>
          <w:p w14:paraId="07704CCF" w14:textId="77777777" w:rsidR="00323729" w:rsidRPr="00F8312D" w:rsidRDefault="00F8312D">
            <w:pPr>
              <w:spacing w:after="0"/>
              <w:ind w:left="135"/>
              <w:rPr>
                <w:lang w:val="ru-RU"/>
              </w:rPr>
            </w:pPr>
            <w:r w:rsidRPr="00F8312D">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8312D">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14:paraId="7A3F5A5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7AB8B0" w14:textId="77777777" w:rsidR="00323729" w:rsidRDefault="00323729">
            <w:pPr>
              <w:spacing w:after="0"/>
              <w:ind w:left="135"/>
              <w:jc w:val="center"/>
            </w:pPr>
          </w:p>
        </w:tc>
        <w:tc>
          <w:tcPr>
            <w:tcW w:w="1600" w:type="dxa"/>
            <w:tcMar>
              <w:top w:w="50" w:type="dxa"/>
              <w:left w:w="100" w:type="dxa"/>
            </w:tcMar>
            <w:vAlign w:val="center"/>
          </w:tcPr>
          <w:p w14:paraId="5E0C318B" w14:textId="77777777" w:rsidR="00323729" w:rsidRDefault="00323729">
            <w:pPr>
              <w:spacing w:after="0"/>
              <w:ind w:left="135"/>
              <w:jc w:val="center"/>
            </w:pPr>
          </w:p>
        </w:tc>
        <w:tc>
          <w:tcPr>
            <w:tcW w:w="1131" w:type="dxa"/>
            <w:tcMar>
              <w:top w:w="50" w:type="dxa"/>
              <w:left w:w="100" w:type="dxa"/>
            </w:tcMar>
            <w:vAlign w:val="center"/>
          </w:tcPr>
          <w:p w14:paraId="14D59A35" w14:textId="77777777" w:rsidR="00323729" w:rsidRDefault="00323729">
            <w:pPr>
              <w:spacing w:after="0"/>
              <w:ind w:left="135"/>
            </w:pPr>
          </w:p>
        </w:tc>
        <w:tc>
          <w:tcPr>
            <w:tcW w:w="1948" w:type="dxa"/>
            <w:tcMar>
              <w:top w:w="50" w:type="dxa"/>
              <w:left w:w="100" w:type="dxa"/>
            </w:tcMar>
            <w:vAlign w:val="center"/>
          </w:tcPr>
          <w:p w14:paraId="6189AEA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35</w:t>
              </w:r>
              <w:r>
                <w:rPr>
                  <w:rFonts w:ascii="Times New Roman" w:hAnsi="Times New Roman"/>
                  <w:color w:val="0000FF"/>
                  <w:u w:val="single"/>
                </w:rPr>
                <w:t>a</w:t>
              </w:r>
            </w:hyperlink>
          </w:p>
        </w:tc>
      </w:tr>
      <w:tr w:rsidR="00323729" w:rsidRPr="000B029A" w14:paraId="57F8C1A4" w14:textId="77777777">
        <w:trPr>
          <w:trHeight w:val="144"/>
          <w:tblCellSpacing w:w="0" w:type="dxa"/>
        </w:trPr>
        <w:tc>
          <w:tcPr>
            <w:tcW w:w="458" w:type="dxa"/>
            <w:tcMar>
              <w:top w:w="50" w:type="dxa"/>
              <w:left w:w="100" w:type="dxa"/>
            </w:tcMar>
            <w:vAlign w:val="center"/>
          </w:tcPr>
          <w:p w14:paraId="0566E7D3" w14:textId="77777777" w:rsidR="00323729" w:rsidRDefault="00F8312D">
            <w:pPr>
              <w:spacing w:after="0"/>
            </w:pPr>
            <w:r>
              <w:rPr>
                <w:rFonts w:ascii="Times New Roman" w:hAnsi="Times New Roman"/>
                <w:color w:val="000000"/>
                <w:sz w:val="24"/>
              </w:rPr>
              <w:t>50</w:t>
            </w:r>
          </w:p>
        </w:tc>
        <w:tc>
          <w:tcPr>
            <w:tcW w:w="3256" w:type="dxa"/>
            <w:tcMar>
              <w:top w:w="50" w:type="dxa"/>
              <w:left w:w="100" w:type="dxa"/>
            </w:tcMar>
            <w:vAlign w:val="center"/>
          </w:tcPr>
          <w:p w14:paraId="57D835EF"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14:paraId="1C99F91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F53347" w14:textId="77777777" w:rsidR="00323729" w:rsidRDefault="00323729">
            <w:pPr>
              <w:spacing w:after="0"/>
              <w:ind w:left="135"/>
              <w:jc w:val="center"/>
            </w:pPr>
          </w:p>
        </w:tc>
        <w:tc>
          <w:tcPr>
            <w:tcW w:w="1600" w:type="dxa"/>
            <w:tcMar>
              <w:top w:w="50" w:type="dxa"/>
              <w:left w:w="100" w:type="dxa"/>
            </w:tcMar>
            <w:vAlign w:val="center"/>
          </w:tcPr>
          <w:p w14:paraId="2EBD21C8" w14:textId="77777777" w:rsidR="00323729" w:rsidRDefault="00323729">
            <w:pPr>
              <w:spacing w:after="0"/>
              <w:ind w:left="135"/>
              <w:jc w:val="center"/>
            </w:pPr>
          </w:p>
        </w:tc>
        <w:tc>
          <w:tcPr>
            <w:tcW w:w="1131" w:type="dxa"/>
            <w:tcMar>
              <w:top w:w="50" w:type="dxa"/>
              <w:left w:w="100" w:type="dxa"/>
            </w:tcMar>
            <w:vAlign w:val="center"/>
          </w:tcPr>
          <w:p w14:paraId="28C5BA38" w14:textId="77777777" w:rsidR="00323729" w:rsidRDefault="00323729">
            <w:pPr>
              <w:spacing w:after="0"/>
              <w:ind w:left="135"/>
            </w:pPr>
          </w:p>
        </w:tc>
        <w:tc>
          <w:tcPr>
            <w:tcW w:w="1948" w:type="dxa"/>
            <w:tcMar>
              <w:top w:w="50" w:type="dxa"/>
              <w:left w:w="100" w:type="dxa"/>
            </w:tcMar>
            <w:vAlign w:val="center"/>
          </w:tcPr>
          <w:p w14:paraId="4485B18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684</w:t>
              </w:r>
            </w:hyperlink>
          </w:p>
        </w:tc>
      </w:tr>
      <w:tr w:rsidR="00323729" w:rsidRPr="000B029A" w14:paraId="2192782A" w14:textId="77777777">
        <w:trPr>
          <w:trHeight w:val="144"/>
          <w:tblCellSpacing w:w="0" w:type="dxa"/>
        </w:trPr>
        <w:tc>
          <w:tcPr>
            <w:tcW w:w="458" w:type="dxa"/>
            <w:tcMar>
              <w:top w:w="50" w:type="dxa"/>
              <w:left w:w="100" w:type="dxa"/>
            </w:tcMar>
            <w:vAlign w:val="center"/>
          </w:tcPr>
          <w:p w14:paraId="7D29877E" w14:textId="77777777" w:rsidR="00323729" w:rsidRDefault="00F8312D">
            <w:pPr>
              <w:spacing w:after="0"/>
            </w:pPr>
            <w:r>
              <w:rPr>
                <w:rFonts w:ascii="Times New Roman" w:hAnsi="Times New Roman"/>
                <w:color w:val="000000"/>
                <w:sz w:val="24"/>
              </w:rPr>
              <w:t>51</w:t>
            </w:r>
          </w:p>
        </w:tc>
        <w:tc>
          <w:tcPr>
            <w:tcW w:w="3256" w:type="dxa"/>
            <w:tcMar>
              <w:top w:w="50" w:type="dxa"/>
              <w:left w:w="100" w:type="dxa"/>
            </w:tcMar>
            <w:vAlign w:val="center"/>
          </w:tcPr>
          <w:p w14:paraId="3D3FE196" w14:textId="77777777" w:rsidR="00323729" w:rsidRPr="00F8312D" w:rsidRDefault="00F8312D">
            <w:pPr>
              <w:spacing w:after="0"/>
              <w:ind w:left="135"/>
              <w:rPr>
                <w:lang w:val="ru-RU"/>
              </w:rPr>
            </w:pPr>
            <w:r w:rsidRPr="00F8312D">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56BE183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B42FA7" w14:textId="77777777" w:rsidR="00323729" w:rsidRDefault="00323729">
            <w:pPr>
              <w:spacing w:after="0"/>
              <w:ind w:left="135"/>
              <w:jc w:val="center"/>
            </w:pPr>
          </w:p>
        </w:tc>
        <w:tc>
          <w:tcPr>
            <w:tcW w:w="1600" w:type="dxa"/>
            <w:tcMar>
              <w:top w:w="50" w:type="dxa"/>
              <w:left w:w="100" w:type="dxa"/>
            </w:tcMar>
            <w:vAlign w:val="center"/>
          </w:tcPr>
          <w:p w14:paraId="7C94F78D" w14:textId="77777777" w:rsidR="00323729" w:rsidRDefault="00323729">
            <w:pPr>
              <w:spacing w:after="0"/>
              <w:ind w:left="135"/>
              <w:jc w:val="center"/>
            </w:pPr>
          </w:p>
        </w:tc>
        <w:tc>
          <w:tcPr>
            <w:tcW w:w="1131" w:type="dxa"/>
            <w:tcMar>
              <w:top w:w="50" w:type="dxa"/>
              <w:left w:w="100" w:type="dxa"/>
            </w:tcMar>
            <w:vAlign w:val="center"/>
          </w:tcPr>
          <w:p w14:paraId="79E9CCE9" w14:textId="77777777" w:rsidR="00323729" w:rsidRDefault="00323729">
            <w:pPr>
              <w:spacing w:after="0"/>
              <w:ind w:left="135"/>
            </w:pPr>
          </w:p>
        </w:tc>
        <w:tc>
          <w:tcPr>
            <w:tcW w:w="1948" w:type="dxa"/>
            <w:tcMar>
              <w:top w:w="50" w:type="dxa"/>
              <w:left w:w="100" w:type="dxa"/>
            </w:tcMar>
            <w:vAlign w:val="center"/>
          </w:tcPr>
          <w:p w14:paraId="19670E0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ea</w:t>
              </w:r>
              <w:r w:rsidRPr="00F8312D">
                <w:rPr>
                  <w:rFonts w:ascii="Times New Roman" w:hAnsi="Times New Roman"/>
                  <w:color w:val="0000FF"/>
                  <w:u w:val="single"/>
                  <w:lang w:val="ru-RU"/>
                </w:rPr>
                <w:t>8</w:t>
              </w:r>
              <w:r>
                <w:rPr>
                  <w:rFonts w:ascii="Times New Roman" w:hAnsi="Times New Roman"/>
                  <w:color w:val="0000FF"/>
                  <w:u w:val="single"/>
                </w:rPr>
                <w:t>a</w:t>
              </w:r>
            </w:hyperlink>
          </w:p>
        </w:tc>
      </w:tr>
      <w:tr w:rsidR="00323729" w:rsidRPr="000B029A" w14:paraId="7CECD229" w14:textId="77777777">
        <w:trPr>
          <w:trHeight w:val="144"/>
          <w:tblCellSpacing w:w="0" w:type="dxa"/>
        </w:trPr>
        <w:tc>
          <w:tcPr>
            <w:tcW w:w="458" w:type="dxa"/>
            <w:tcMar>
              <w:top w:w="50" w:type="dxa"/>
              <w:left w:w="100" w:type="dxa"/>
            </w:tcMar>
            <w:vAlign w:val="center"/>
          </w:tcPr>
          <w:p w14:paraId="0B18B7A1" w14:textId="77777777" w:rsidR="00323729" w:rsidRDefault="00F8312D">
            <w:pPr>
              <w:spacing w:after="0"/>
            </w:pPr>
            <w:r>
              <w:rPr>
                <w:rFonts w:ascii="Times New Roman" w:hAnsi="Times New Roman"/>
                <w:color w:val="000000"/>
                <w:sz w:val="24"/>
              </w:rPr>
              <w:t>52</w:t>
            </w:r>
          </w:p>
        </w:tc>
        <w:tc>
          <w:tcPr>
            <w:tcW w:w="3256" w:type="dxa"/>
            <w:tcMar>
              <w:top w:w="50" w:type="dxa"/>
              <w:left w:w="100" w:type="dxa"/>
            </w:tcMar>
            <w:vAlign w:val="center"/>
          </w:tcPr>
          <w:p w14:paraId="4E496332" w14:textId="77777777" w:rsidR="00323729" w:rsidRPr="00F8312D" w:rsidRDefault="00F8312D">
            <w:pPr>
              <w:spacing w:after="0"/>
              <w:ind w:left="135"/>
              <w:rPr>
                <w:lang w:val="ru-RU"/>
              </w:rPr>
            </w:pPr>
            <w:r w:rsidRPr="00F8312D">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14:paraId="706F487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3C9649" w14:textId="77777777" w:rsidR="00323729" w:rsidRDefault="00323729">
            <w:pPr>
              <w:spacing w:after="0"/>
              <w:ind w:left="135"/>
              <w:jc w:val="center"/>
            </w:pPr>
          </w:p>
        </w:tc>
        <w:tc>
          <w:tcPr>
            <w:tcW w:w="1600" w:type="dxa"/>
            <w:tcMar>
              <w:top w:w="50" w:type="dxa"/>
              <w:left w:w="100" w:type="dxa"/>
            </w:tcMar>
            <w:vAlign w:val="center"/>
          </w:tcPr>
          <w:p w14:paraId="475E553F" w14:textId="77777777" w:rsidR="00323729" w:rsidRDefault="00323729">
            <w:pPr>
              <w:spacing w:after="0"/>
              <w:ind w:left="135"/>
              <w:jc w:val="center"/>
            </w:pPr>
          </w:p>
        </w:tc>
        <w:tc>
          <w:tcPr>
            <w:tcW w:w="1131" w:type="dxa"/>
            <w:tcMar>
              <w:top w:w="50" w:type="dxa"/>
              <w:left w:w="100" w:type="dxa"/>
            </w:tcMar>
            <w:vAlign w:val="center"/>
          </w:tcPr>
          <w:p w14:paraId="08F92CEE" w14:textId="77777777" w:rsidR="00323729" w:rsidRDefault="00323729">
            <w:pPr>
              <w:spacing w:after="0"/>
              <w:ind w:left="135"/>
            </w:pPr>
          </w:p>
        </w:tc>
        <w:tc>
          <w:tcPr>
            <w:tcW w:w="1948" w:type="dxa"/>
            <w:tcMar>
              <w:top w:w="50" w:type="dxa"/>
              <w:left w:w="100" w:type="dxa"/>
            </w:tcMar>
            <w:vAlign w:val="center"/>
          </w:tcPr>
          <w:p w14:paraId="5A3D4E2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576</w:t>
              </w:r>
            </w:hyperlink>
            <w:r w:rsidRPr="00F8312D">
              <w:rPr>
                <w:rFonts w:ascii="Times New Roman" w:hAnsi="Times New Roman"/>
                <w:color w:val="000000"/>
                <w:sz w:val="24"/>
                <w:lang w:val="ru-RU"/>
              </w:rPr>
              <w:t xml:space="preserve"> </w:t>
            </w:r>
            <w:hyperlink r:id="rId8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972</w:t>
              </w:r>
            </w:hyperlink>
          </w:p>
        </w:tc>
      </w:tr>
      <w:tr w:rsidR="00323729" w:rsidRPr="000B029A" w14:paraId="6EFD5839" w14:textId="77777777">
        <w:trPr>
          <w:trHeight w:val="144"/>
          <w:tblCellSpacing w:w="0" w:type="dxa"/>
        </w:trPr>
        <w:tc>
          <w:tcPr>
            <w:tcW w:w="458" w:type="dxa"/>
            <w:tcMar>
              <w:top w:w="50" w:type="dxa"/>
              <w:left w:w="100" w:type="dxa"/>
            </w:tcMar>
            <w:vAlign w:val="center"/>
          </w:tcPr>
          <w:p w14:paraId="2447697B" w14:textId="77777777" w:rsidR="00323729" w:rsidRDefault="00F8312D">
            <w:pPr>
              <w:spacing w:after="0"/>
            </w:pPr>
            <w:r>
              <w:rPr>
                <w:rFonts w:ascii="Times New Roman" w:hAnsi="Times New Roman"/>
                <w:color w:val="000000"/>
                <w:sz w:val="24"/>
              </w:rPr>
              <w:t>53</w:t>
            </w:r>
          </w:p>
        </w:tc>
        <w:tc>
          <w:tcPr>
            <w:tcW w:w="3256" w:type="dxa"/>
            <w:tcMar>
              <w:top w:w="50" w:type="dxa"/>
              <w:left w:w="100" w:type="dxa"/>
            </w:tcMar>
            <w:vAlign w:val="center"/>
          </w:tcPr>
          <w:p w14:paraId="62A64D74" w14:textId="77777777" w:rsidR="00323729" w:rsidRPr="00F8312D" w:rsidRDefault="00F8312D">
            <w:pPr>
              <w:spacing w:after="0"/>
              <w:ind w:left="135"/>
              <w:rPr>
                <w:lang w:val="ru-RU"/>
              </w:rPr>
            </w:pPr>
            <w:r w:rsidRPr="00F8312D">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14:paraId="20F636B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9D6FE2" w14:textId="77777777" w:rsidR="00323729" w:rsidRDefault="00323729">
            <w:pPr>
              <w:spacing w:after="0"/>
              <w:ind w:left="135"/>
              <w:jc w:val="center"/>
            </w:pPr>
          </w:p>
        </w:tc>
        <w:tc>
          <w:tcPr>
            <w:tcW w:w="1600" w:type="dxa"/>
            <w:tcMar>
              <w:top w:w="50" w:type="dxa"/>
              <w:left w:w="100" w:type="dxa"/>
            </w:tcMar>
            <w:vAlign w:val="center"/>
          </w:tcPr>
          <w:p w14:paraId="52D9F86F" w14:textId="77777777" w:rsidR="00323729" w:rsidRDefault="00323729">
            <w:pPr>
              <w:spacing w:after="0"/>
              <w:ind w:left="135"/>
              <w:jc w:val="center"/>
            </w:pPr>
          </w:p>
        </w:tc>
        <w:tc>
          <w:tcPr>
            <w:tcW w:w="1131" w:type="dxa"/>
            <w:tcMar>
              <w:top w:w="50" w:type="dxa"/>
              <w:left w:w="100" w:type="dxa"/>
            </w:tcMar>
            <w:vAlign w:val="center"/>
          </w:tcPr>
          <w:p w14:paraId="0F1C912B" w14:textId="77777777" w:rsidR="00323729" w:rsidRDefault="00323729">
            <w:pPr>
              <w:spacing w:after="0"/>
              <w:ind w:left="135"/>
            </w:pPr>
          </w:p>
        </w:tc>
        <w:tc>
          <w:tcPr>
            <w:tcW w:w="1948" w:type="dxa"/>
            <w:tcMar>
              <w:top w:w="50" w:type="dxa"/>
              <w:left w:w="100" w:type="dxa"/>
            </w:tcMar>
            <w:vAlign w:val="center"/>
          </w:tcPr>
          <w:p w14:paraId="55F9E61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eecc</w:t>
              </w:r>
            </w:hyperlink>
          </w:p>
        </w:tc>
      </w:tr>
      <w:tr w:rsidR="00323729" w:rsidRPr="000B029A" w14:paraId="1C2E946E" w14:textId="77777777">
        <w:trPr>
          <w:trHeight w:val="144"/>
          <w:tblCellSpacing w:w="0" w:type="dxa"/>
        </w:trPr>
        <w:tc>
          <w:tcPr>
            <w:tcW w:w="458" w:type="dxa"/>
            <w:tcMar>
              <w:top w:w="50" w:type="dxa"/>
              <w:left w:w="100" w:type="dxa"/>
            </w:tcMar>
            <w:vAlign w:val="center"/>
          </w:tcPr>
          <w:p w14:paraId="082E6850" w14:textId="77777777" w:rsidR="00323729" w:rsidRDefault="00F8312D">
            <w:pPr>
              <w:spacing w:after="0"/>
            </w:pPr>
            <w:r>
              <w:rPr>
                <w:rFonts w:ascii="Times New Roman" w:hAnsi="Times New Roman"/>
                <w:color w:val="000000"/>
                <w:sz w:val="24"/>
              </w:rPr>
              <w:t>54</w:t>
            </w:r>
          </w:p>
        </w:tc>
        <w:tc>
          <w:tcPr>
            <w:tcW w:w="3256" w:type="dxa"/>
            <w:tcMar>
              <w:top w:w="50" w:type="dxa"/>
              <w:left w:w="100" w:type="dxa"/>
            </w:tcMar>
            <w:vAlign w:val="center"/>
          </w:tcPr>
          <w:p w14:paraId="7764843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F8312D">
              <w:rPr>
                <w:rFonts w:ascii="Times New Roman" w:hAnsi="Times New Roman"/>
                <w:color w:val="000000"/>
                <w:sz w:val="24"/>
                <w:lang w:val="ru-RU"/>
              </w:rPr>
              <w:lastRenderedPageBreak/>
              <w:t>плана</w:t>
            </w:r>
          </w:p>
        </w:tc>
        <w:tc>
          <w:tcPr>
            <w:tcW w:w="805" w:type="dxa"/>
            <w:tcMar>
              <w:top w:w="50" w:type="dxa"/>
              <w:left w:w="100" w:type="dxa"/>
            </w:tcMar>
            <w:vAlign w:val="center"/>
          </w:tcPr>
          <w:p w14:paraId="663183A1"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4939A52" w14:textId="77777777" w:rsidR="00323729" w:rsidRDefault="00323729">
            <w:pPr>
              <w:spacing w:after="0"/>
              <w:ind w:left="135"/>
              <w:jc w:val="center"/>
            </w:pPr>
          </w:p>
        </w:tc>
        <w:tc>
          <w:tcPr>
            <w:tcW w:w="1600" w:type="dxa"/>
            <w:tcMar>
              <w:top w:w="50" w:type="dxa"/>
              <w:left w:w="100" w:type="dxa"/>
            </w:tcMar>
            <w:vAlign w:val="center"/>
          </w:tcPr>
          <w:p w14:paraId="7D9405AA" w14:textId="77777777" w:rsidR="00323729" w:rsidRDefault="00323729">
            <w:pPr>
              <w:spacing w:after="0"/>
              <w:ind w:left="135"/>
              <w:jc w:val="center"/>
            </w:pPr>
          </w:p>
        </w:tc>
        <w:tc>
          <w:tcPr>
            <w:tcW w:w="1131" w:type="dxa"/>
            <w:tcMar>
              <w:top w:w="50" w:type="dxa"/>
              <w:left w:w="100" w:type="dxa"/>
            </w:tcMar>
            <w:vAlign w:val="center"/>
          </w:tcPr>
          <w:p w14:paraId="32AA4EB5" w14:textId="77777777" w:rsidR="00323729" w:rsidRDefault="00323729">
            <w:pPr>
              <w:spacing w:after="0"/>
              <w:ind w:left="135"/>
            </w:pPr>
          </w:p>
        </w:tc>
        <w:tc>
          <w:tcPr>
            <w:tcW w:w="1948" w:type="dxa"/>
            <w:tcMar>
              <w:top w:w="50" w:type="dxa"/>
              <w:left w:w="100" w:type="dxa"/>
            </w:tcMar>
            <w:vAlign w:val="center"/>
          </w:tcPr>
          <w:p w14:paraId="4A9A4AA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972</w:t>
              </w:r>
            </w:hyperlink>
          </w:p>
        </w:tc>
      </w:tr>
      <w:tr w:rsidR="00323729" w:rsidRPr="000B029A" w14:paraId="7196BA84" w14:textId="77777777">
        <w:trPr>
          <w:trHeight w:val="144"/>
          <w:tblCellSpacing w:w="0" w:type="dxa"/>
        </w:trPr>
        <w:tc>
          <w:tcPr>
            <w:tcW w:w="458" w:type="dxa"/>
            <w:tcMar>
              <w:top w:w="50" w:type="dxa"/>
              <w:left w:w="100" w:type="dxa"/>
            </w:tcMar>
            <w:vAlign w:val="center"/>
          </w:tcPr>
          <w:p w14:paraId="4200F66F" w14:textId="77777777" w:rsidR="00323729" w:rsidRDefault="00F8312D">
            <w:pPr>
              <w:spacing w:after="0"/>
            </w:pPr>
            <w:r>
              <w:rPr>
                <w:rFonts w:ascii="Times New Roman" w:hAnsi="Times New Roman"/>
                <w:color w:val="000000"/>
                <w:sz w:val="24"/>
              </w:rPr>
              <w:t>55</w:t>
            </w:r>
          </w:p>
        </w:tc>
        <w:tc>
          <w:tcPr>
            <w:tcW w:w="3256" w:type="dxa"/>
            <w:tcMar>
              <w:top w:w="50" w:type="dxa"/>
              <w:left w:w="100" w:type="dxa"/>
            </w:tcMar>
            <w:vAlign w:val="center"/>
          </w:tcPr>
          <w:p w14:paraId="39FADC30"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67DDEB7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9E04E6" w14:textId="77777777" w:rsidR="00323729" w:rsidRDefault="00323729">
            <w:pPr>
              <w:spacing w:after="0"/>
              <w:ind w:left="135"/>
              <w:jc w:val="center"/>
            </w:pPr>
          </w:p>
        </w:tc>
        <w:tc>
          <w:tcPr>
            <w:tcW w:w="1600" w:type="dxa"/>
            <w:tcMar>
              <w:top w:w="50" w:type="dxa"/>
              <w:left w:w="100" w:type="dxa"/>
            </w:tcMar>
            <w:vAlign w:val="center"/>
          </w:tcPr>
          <w:p w14:paraId="142EC3E6" w14:textId="77777777" w:rsidR="00323729" w:rsidRDefault="00323729">
            <w:pPr>
              <w:spacing w:after="0"/>
              <w:ind w:left="135"/>
              <w:jc w:val="center"/>
            </w:pPr>
          </w:p>
        </w:tc>
        <w:tc>
          <w:tcPr>
            <w:tcW w:w="1131" w:type="dxa"/>
            <w:tcMar>
              <w:top w:w="50" w:type="dxa"/>
              <w:left w:w="100" w:type="dxa"/>
            </w:tcMar>
            <w:vAlign w:val="center"/>
          </w:tcPr>
          <w:p w14:paraId="611E07F3" w14:textId="77777777" w:rsidR="00323729" w:rsidRDefault="00323729">
            <w:pPr>
              <w:spacing w:after="0"/>
              <w:ind w:left="135"/>
            </w:pPr>
          </w:p>
        </w:tc>
        <w:tc>
          <w:tcPr>
            <w:tcW w:w="1948" w:type="dxa"/>
            <w:tcMar>
              <w:top w:w="50" w:type="dxa"/>
              <w:left w:w="100" w:type="dxa"/>
            </w:tcMar>
            <w:vAlign w:val="center"/>
          </w:tcPr>
          <w:p w14:paraId="5823D45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w:t>
              </w:r>
              <w:r w:rsidRPr="00F8312D">
                <w:rPr>
                  <w:rFonts w:ascii="Times New Roman" w:hAnsi="Times New Roman"/>
                  <w:color w:val="0000FF"/>
                  <w:u w:val="single"/>
                  <w:lang w:val="ru-RU"/>
                </w:rPr>
                <w:t>45</w:t>
              </w:r>
              <w:r>
                <w:rPr>
                  <w:rFonts w:ascii="Times New Roman" w:hAnsi="Times New Roman"/>
                  <w:color w:val="0000FF"/>
                  <w:u w:val="single"/>
                </w:rPr>
                <w:t>e</w:t>
              </w:r>
            </w:hyperlink>
          </w:p>
        </w:tc>
      </w:tr>
      <w:tr w:rsidR="00323729" w:rsidRPr="000B029A" w14:paraId="2E8CEFC2" w14:textId="77777777">
        <w:trPr>
          <w:trHeight w:val="144"/>
          <w:tblCellSpacing w:w="0" w:type="dxa"/>
        </w:trPr>
        <w:tc>
          <w:tcPr>
            <w:tcW w:w="458" w:type="dxa"/>
            <w:tcMar>
              <w:top w:w="50" w:type="dxa"/>
              <w:left w:w="100" w:type="dxa"/>
            </w:tcMar>
            <w:vAlign w:val="center"/>
          </w:tcPr>
          <w:p w14:paraId="3E7E45C6" w14:textId="77777777" w:rsidR="00323729" w:rsidRDefault="00F8312D">
            <w:pPr>
              <w:spacing w:after="0"/>
            </w:pPr>
            <w:r>
              <w:rPr>
                <w:rFonts w:ascii="Times New Roman" w:hAnsi="Times New Roman"/>
                <w:color w:val="000000"/>
                <w:sz w:val="24"/>
              </w:rPr>
              <w:t>56</w:t>
            </w:r>
          </w:p>
        </w:tc>
        <w:tc>
          <w:tcPr>
            <w:tcW w:w="3256" w:type="dxa"/>
            <w:tcMar>
              <w:top w:w="50" w:type="dxa"/>
              <w:left w:w="100" w:type="dxa"/>
            </w:tcMar>
            <w:vAlign w:val="center"/>
          </w:tcPr>
          <w:p w14:paraId="0D47A575"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10A33BE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3D711E" w14:textId="77777777" w:rsidR="00323729" w:rsidRDefault="00323729">
            <w:pPr>
              <w:spacing w:after="0"/>
              <w:ind w:left="135"/>
              <w:jc w:val="center"/>
            </w:pPr>
          </w:p>
        </w:tc>
        <w:tc>
          <w:tcPr>
            <w:tcW w:w="1600" w:type="dxa"/>
            <w:tcMar>
              <w:top w:w="50" w:type="dxa"/>
              <w:left w:w="100" w:type="dxa"/>
            </w:tcMar>
            <w:vAlign w:val="center"/>
          </w:tcPr>
          <w:p w14:paraId="0D297D32" w14:textId="77777777" w:rsidR="00323729" w:rsidRDefault="00323729">
            <w:pPr>
              <w:spacing w:after="0"/>
              <w:ind w:left="135"/>
              <w:jc w:val="center"/>
            </w:pPr>
          </w:p>
        </w:tc>
        <w:tc>
          <w:tcPr>
            <w:tcW w:w="1131" w:type="dxa"/>
            <w:tcMar>
              <w:top w:w="50" w:type="dxa"/>
              <w:left w:w="100" w:type="dxa"/>
            </w:tcMar>
            <w:vAlign w:val="center"/>
          </w:tcPr>
          <w:p w14:paraId="0BB48CDB" w14:textId="77777777" w:rsidR="00323729" w:rsidRDefault="00323729">
            <w:pPr>
              <w:spacing w:after="0"/>
              <w:ind w:left="135"/>
            </w:pPr>
          </w:p>
        </w:tc>
        <w:tc>
          <w:tcPr>
            <w:tcW w:w="1948" w:type="dxa"/>
            <w:tcMar>
              <w:top w:w="50" w:type="dxa"/>
              <w:left w:w="100" w:type="dxa"/>
            </w:tcMar>
            <w:vAlign w:val="center"/>
          </w:tcPr>
          <w:p w14:paraId="288C6F0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eb</w:t>
              </w:r>
              <w:r w:rsidRPr="00F8312D">
                <w:rPr>
                  <w:rFonts w:ascii="Times New Roman" w:hAnsi="Times New Roman"/>
                  <w:color w:val="0000FF"/>
                  <w:u w:val="single"/>
                  <w:lang w:val="ru-RU"/>
                </w:rPr>
                <w:t>98</w:t>
              </w:r>
            </w:hyperlink>
          </w:p>
        </w:tc>
      </w:tr>
      <w:tr w:rsidR="00323729" w:rsidRPr="000B029A" w14:paraId="415EADE1" w14:textId="77777777">
        <w:trPr>
          <w:trHeight w:val="144"/>
          <w:tblCellSpacing w:w="0" w:type="dxa"/>
        </w:trPr>
        <w:tc>
          <w:tcPr>
            <w:tcW w:w="458" w:type="dxa"/>
            <w:tcMar>
              <w:top w:w="50" w:type="dxa"/>
              <w:left w:w="100" w:type="dxa"/>
            </w:tcMar>
            <w:vAlign w:val="center"/>
          </w:tcPr>
          <w:p w14:paraId="6FD6BB7E" w14:textId="77777777" w:rsidR="00323729" w:rsidRDefault="00F8312D">
            <w:pPr>
              <w:spacing w:after="0"/>
            </w:pPr>
            <w:r>
              <w:rPr>
                <w:rFonts w:ascii="Times New Roman" w:hAnsi="Times New Roman"/>
                <w:color w:val="000000"/>
                <w:sz w:val="24"/>
              </w:rPr>
              <w:t>57</w:t>
            </w:r>
          </w:p>
        </w:tc>
        <w:tc>
          <w:tcPr>
            <w:tcW w:w="3256" w:type="dxa"/>
            <w:tcMar>
              <w:top w:w="50" w:type="dxa"/>
              <w:left w:w="100" w:type="dxa"/>
            </w:tcMar>
            <w:vAlign w:val="center"/>
          </w:tcPr>
          <w:p w14:paraId="1BE3BEB2"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14:paraId="0B17782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6825B7" w14:textId="77777777" w:rsidR="00323729" w:rsidRDefault="00323729">
            <w:pPr>
              <w:spacing w:after="0"/>
              <w:ind w:left="135"/>
              <w:jc w:val="center"/>
            </w:pPr>
          </w:p>
        </w:tc>
        <w:tc>
          <w:tcPr>
            <w:tcW w:w="1600" w:type="dxa"/>
            <w:tcMar>
              <w:top w:w="50" w:type="dxa"/>
              <w:left w:w="100" w:type="dxa"/>
            </w:tcMar>
            <w:vAlign w:val="center"/>
          </w:tcPr>
          <w:p w14:paraId="1C7B98E7" w14:textId="77777777" w:rsidR="00323729" w:rsidRDefault="00323729">
            <w:pPr>
              <w:spacing w:after="0"/>
              <w:ind w:left="135"/>
              <w:jc w:val="center"/>
            </w:pPr>
          </w:p>
        </w:tc>
        <w:tc>
          <w:tcPr>
            <w:tcW w:w="1131" w:type="dxa"/>
            <w:tcMar>
              <w:top w:w="50" w:type="dxa"/>
              <w:left w:w="100" w:type="dxa"/>
            </w:tcMar>
            <w:vAlign w:val="center"/>
          </w:tcPr>
          <w:p w14:paraId="4CA58AF7" w14:textId="77777777" w:rsidR="00323729" w:rsidRDefault="00323729">
            <w:pPr>
              <w:spacing w:after="0"/>
              <w:ind w:left="135"/>
            </w:pPr>
          </w:p>
        </w:tc>
        <w:tc>
          <w:tcPr>
            <w:tcW w:w="1948" w:type="dxa"/>
            <w:tcMar>
              <w:top w:w="50" w:type="dxa"/>
              <w:left w:w="100" w:type="dxa"/>
            </w:tcMar>
            <w:vAlign w:val="center"/>
          </w:tcPr>
          <w:p w14:paraId="05D116A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ed</w:t>
              </w:r>
              <w:r w:rsidRPr="00F8312D">
                <w:rPr>
                  <w:rFonts w:ascii="Times New Roman" w:hAnsi="Times New Roman"/>
                  <w:color w:val="0000FF"/>
                  <w:u w:val="single"/>
                  <w:lang w:val="ru-RU"/>
                </w:rPr>
                <w:t>00</w:t>
              </w:r>
            </w:hyperlink>
          </w:p>
        </w:tc>
      </w:tr>
      <w:tr w:rsidR="00323729" w:rsidRPr="000B029A" w14:paraId="6C21D164" w14:textId="77777777">
        <w:trPr>
          <w:trHeight w:val="144"/>
          <w:tblCellSpacing w:w="0" w:type="dxa"/>
        </w:trPr>
        <w:tc>
          <w:tcPr>
            <w:tcW w:w="458" w:type="dxa"/>
            <w:tcMar>
              <w:top w:w="50" w:type="dxa"/>
              <w:left w:w="100" w:type="dxa"/>
            </w:tcMar>
            <w:vAlign w:val="center"/>
          </w:tcPr>
          <w:p w14:paraId="684166D4" w14:textId="77777777" w:rsidR="00323729" w:rsidRDefault="00F8312D">
            <w:pPr>
              <w:spacing w:after="0"/>
            </w:pPr>
            <w:r>
              <w:rPr>
                <w:rFonts w:ascii="Times New Roman" w:hAnsi="Times New Roman"/>
                <w:color w:val="000000"/>
                <w:sz w:val="24"/>
              </w:rPr>
              <w:t>58</w:t>
            </w:r>
          </w:p>
        </w:tc>
        <w:tc>
          <w:tcPr>
            <w:tcW w:w="3256" w:type="dxa"/>
            <w:tcMar>
              <w:top w:w="50" w:type="dxa"/>
              <w:left w:w="100" w:type="dxa"/>
            </w:tcMar>
            <w:vAlign w:val="center"/>
          </w:tcPr>
          <w:p w14:paraId="3012C7E8"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14:paraId="5B8BD08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CC465B"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0B3CD14" w14:textId="77777777" w:rsidR="00323729" w:rsidRDefault="00323729">
            <w:pPr>
              <w:spacing w:after="0"/>
              <w:ind w:left="135"/>
              <w:jc w:val="center"/>
            </w:pPr>
          </w:p>
        </w:tc>
        <w:tc>
          <w:tcPr>
            <w:tcW w:w="1131" w:type="dxa"/>
            <w:tcMar>
              <w:top w:w="50" w:type="dxa"/>
              <w:left w:w="100" w:type="dxa"/>
            </w:tcMar>
            <w:vAlign w:val="center"/>
          </w:tcPr>
          <w:p w14:paraId="4CCF3EB3" w14:textId="77777777" w:rsidR="00323729" w:rsidRDefault="00323729">
            <w:pPr>
              <w:spacing w:after="0"/>
              <w:ind w:left="135"/>
            </w:pPr>
          </w:p>
        </w:tc>
        <w:tc>
          <w:tcPr>
            <w:tcW w:w="1948" w:type="dxa"/>
            <w:tcMar>
              <w:top w:w="50" w:type="dxa"/>
              <w:left w:w="100" w:type="dxa"/>
            </w:tcMar>
            <w:vAlign w:val="center"/>
          </w:tcPr>
          <w:p w14:paraId="45A528F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w:t>
              </w:r>
              <w:r w:rsidRPr="00F8312D">
                <w:rPr>
                  <w:rFonts w:ascii="Times New Roman" w:hAnsi="Times New Roman"/>
                  <w:color w:val="0000FF"/>
                  <w:u w:val="single"/>
                  <w:lang w:val="ru-RU"/>
                </w:rPr>
                <w:t>066</w:t>
              </w:r>
            </w:hyperlink>
          </w:p>
        </w:tc>
      </w:tr>
      <w:tr w:rsidR="00323729" w:rsidRPr="000B029A" w14:paraId="07C54C7A" w14:textId="77777777">
        <w:trPr>
          <w:trHeight w:val="144"/>
          <w:tblCellSpacing w:w="0" w:type="dxa"/>
        </w:trPr>
        <w:tc>
          <w:tcPr>
            <w:tcW w:w="458" w:type="dxa"/>
            <w:tcMar>
              <w:top w:w="50" w:type="dxa"/>
              <w:left w:w="100" w:type="dxa"/>
            </w:tcMar>
            <w:vAlign w:val="center"/>
          </w:tcPr>
          <w:p w14:paraId="686AC99C" w14:textId="77777777" w:rsidR="00323729" w:rsidRDefault="00F8312D">
            <w:pPr>
              <w:spacing w:after="0"/>
            </w:pPr>
            <w:r>
              <w:rPr>
                <w:rFonts w:ascii="Times New Roman" w:hAnsi="Times New Roman"/>
                <w:color w:val="000000"/>
                <w:sz w:val="24"/>
              </w:rPr>
              <w:t>59</w:t>
            </w:r>
          </w:p>
        </w:tc>
        <w:tc>
          <w:tcPr>
            <w:tcW w:w="3256" w:type="dxa"/>
            <w:tcMar>
              <w:top w:w="50" w:type="dxa"/>
              <w:left w:w="100" w:type="dxa"/>
            </w:tcMar>
            <w:vAlign w:val="center"/>
          </w:tcPr>
          <w:p w14:paraId="63C54F3E"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237DFB1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16FEC5" w14:textId="77777777" w:rsidR="00323729" w:rsidRDefault="00323729">
            <w:pPr>
              <w:spacing w:after="0"/>
              <w:ind w:left="135"/>
              <w:jc w:val="center"/>
            </w:pPr>
          </w:p>
        </w:tc>
        <w:tc>
          <w:tcPr>
            <w:tcW w:w="1600" w:type="dxa"/>
            <w:tcMar>
              <w:top w:w="50" w:type="dxa"/>
              <w:left w:w="100" w:type="dxa"/>
            </w:tcMar>
            <w:vAlign w:val="center"/>
          </w:tcPr>
          <w:p w14:paraId="14389BBE" w14:textId="77777777" w:rsidR="00323729" w:rsidRDefault="00323729">
            <w:pPr>
              <w:spacing w:after="0"/>
              <w:ind w:left="135"/>
              <w:jc w:val="center"/>
            </w:pPr>
          </w:p>
        </w:tc>
        <w:tc>
          <w:tcPr>
            <w:tcW w:w="1131" w:type="dxa"/>
            <w:tcMar>
              <w:top w:w="50" w:type="dxa"/>
              <w:left w:w="100" w:type="dxa"/>
            </w:tcMar>
            <w:vAlign w:val="center"/>
          </w:tcPr>
          <w:p w14:paraId="5ABB8923" w14:textId="77777777" w:rsidR="00323729" w:rsidRDefault="00323729">
            <w:pPr>
              <w:spacing w:after="0"/>
              <w:ind w:left="135"/>
            </w:pPr>
          </w:p>
        </w:tc>
        <w:tc>
          <w:tcPr>
            <w:tcW w:w="1948" w:type="dxa"/>
            <w:tcMar>
              <w:top w:w="50" w:type="dxa"/>
              <w:left w:w="100" w:type="dxa"/>
            </w:tcMar>
            <w:vAlign w:val="center"/>
          </w:tcPr>
          <w:p w14:paraId="6788D7A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w:t>
              </w:r>
              <w:r w:rsidRPr="00F8312D">
                <w:rPr>
                  <w:rFonts w:ascii="Times New Roman" w:hAnsi="Times New Roman"/>
                  <w:color w:val="0000FF"/>
                  <w:u w:val="single"/>
                  <w:lang w:val="ru-RU"/>
                </w:rPr>
                <w:t>1</w:t>
              </w:r>
              <w:r>
                <w:rPr>
                  <w:rFonts w:ascii="Times New Roman" w:hAnsi="Times New Roman"/>
                  <w:color w:val="0000FF"/>
                  <w:u w:val="single"/>
                </w:rPr>
                <w:t>c</w:t>
              </w:r>
              <w:r w:rsidRPr="00F8312D">
                <w:rPr>
                  <w:rFonts w:ascii="Times New Roman" w:hAnsi="Times New Roman"/>
                  <w:color w:val="0000FF"/>
                  <w:u w:val="single"/>
                  <w:lang w:val="ru-RU"/>
                </w:rPr>
                <w:t>4</w:t>
              </w:r>
            </w:hyperlink>
          </w:p>
        </w:tc>
      </w:tr>
      <w:tr w:rsidR="00323729" w:rsidRPr="000B029A" w14:paraId="3F9109BB" w14:textId="77777777">
        <w:trPr>
          <w:trHeight w:val="144"/>
          <w:tblCellSpacing w:w="0" w:type="dxa"/>
        </w:trPr>
        <w:tc>
          <w:tcPr>
            <w:tcW w:w="458" w:type="dxa"/>
            <w:tcMar>
              <w:top w:w="50" w:type="dxa"/>
              <w:left w:w="100" w:type="dxa"/>
            </w:tcMar>
            <w:vAlign w:val="center"/>
          </w:tcPr>
          <w:p w14:paraId="3713AA01" w14:textId="77777777" w:rsidR="00323729" w:rsidRDefault="00F8312D">
            <w:pPr>
              <w:spacing w:after="0"/>
            </w:pPr>
            <w:r>
              <w:rPr>
                <w:rFonts w:ascii="Times New Roman" w:hAnsi="Times New Roman"/>
                <w:color w:val="000000"/>
                <w:sz w:val="24"/>
              </w:rPr>
              <w:t>60</w:t>
            </w:r>
          </w:p>
        </w:tc>
        <w:tc>
          <w:tcPr>
            <w:tcW w:w="3256" w:type="dxa"/>
            <w:tcMar>
              <w:top w:w="50" w:type="dxa"/>
              <w:left w:w="100" w:type="dxa"/>
            </w:tcMar>
            <w:vAlign w:val="center"/>
          </w:tcPr>
          <w:p w14:paraId="086DBF5C"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7552DB7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BAB3DC" w14:textId="77777777" w:rsidR="00323729" w:rsidRDefault="00323729">
            <w:pPr>
              <w:spacing w:after="0"/>
              <w:ind w:left="135"/>
              <w:jc w:val="center"/>
            </w:pPr>
          </w:p>
        </w:tc>
        <w:tc>
          <w:tcPr>
            <w:tcW w:w="1600" w:type="dxa"/>
            <w:tcMar>
              <w:top w:w="50" w:type="dxa"/>
              <w:left w:w="100" w:type="dxa"/>
            </w:tcMar>
            <w:vAlign w:val="center"/>
          </w:tcPr>
          <w:p w14:paraId="4392BEFC" w14:textId="77777777" w:rsidR="00323729" w:rsidRDefault="00323729">
            <w:pPr>
              <w:spacing w:after="0"/>
              <w:ind w:left="135"/>
              <w:jc w:val="center"/>
            </w:pPr>
          </w:p>
        </w:tc>
        <w:tc>
          <w:tcPr>
            <w:tcW w:w="1131" w:type="dxa"/>
            <w:tcMar>
              <w:top w:w="50" w:type="dxa"/>
              <w:left w:w="100" w:type="dxa"/>
            </w:tcMar>
            <w:vAlign w:val="center"/>
          </w:tcPr>
          <w:p w14:paraId="6FB5AEFF" w14:textId="77777777" w:rsidR="00323729" w:rsidRDefault="00323729">
            <w:pPr>
              <w:spacing w:after="0"/>
              <w:ind w:left="135"/>
            </w:pPr>
          </w:p>
        </w:tc>
        <w:tc>
          <w:tcPr>
            <w:tcW w:w="1948" w:type="dxa"/>
            <w:tcMar>
              <w:top w:w="50" w:type="dxa"/>
              <w:left w:w="100" w:type="dxa"/>
            </w:tcMar>
            <w:vAlign w:val="center"/>
          </w:tcPr>
          <w:p w14:paraId="28076A9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514</w:t>
              </w:r>
              <w:r>
                <w:rPr>
                  <w:rFonts w:ascii="Times New Roman" w:hAnsi="Times New Roman"/>
                  <w:color w:val="0000FF"/>
                  <w:u w:val="single"/>
                </w:rPr>
                <w:t>ba</w:t>
              </w:r>
            </w:hyperlink>
          </w:p>
        </w:tc>
      </w:tr>
      <w:tr w:rsidR="00323729" w:rsidRPr="000B029A" w14:paraId="34761158" w14:textId="77777777">
        <w:trPr>
          <w:trHeight w:val="144"/>
          <w:tblCellSpacing w:w="0" w:type="dxa"/>
        </w:trPr>
        <w:tc>
          <w:tcPr>
            <w:tcW w:w="458" w:type="dxa"/>
            <w:tcMar>
              <w:top w:w="50" w:type="dxa"/>
              <w:left w:w="100" w:type="dxa"/>
            </w:tcMar>
            <w:vAlign w:val="center"/>
          </w:tcPr>
          <w:p w14:paraId="3A2F33D5" w14:textId="77777777" w:rsidR="00323729" w:rsidRDefault="00F8312D">
            <w:pPr>
              <w:spacing w:after="0"/>
            </w:pPr>
            <w:r>
              <w:rPr>
                <w:rFonts w:ascii="Times New Roman" w:hAnsi="Times New Roman"/>
                <w:color w:val="000000"/>
                <w:sz w:val="24"/>
              </w:rPr>
              <w:t>61</w:t>
            </w:r>
          </w:p>
        </w:tc>
        <w:tc>
          <w:tcPr>
            <w:tcW w:w="3256" w:type="dxa"/>
            <w:tcMar>
              <w:top w:w="50" w:type="dxa"/>
              <w:left w:w="100" w:type="dxa"/>
            </w:tcMar>
            <w:vAlign w:val="center"/>
          </w:tcPr>
          <w:p w14:paraId="3FE4579B"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3601BE5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F09C38" w14:textId="77777777" w:rsidR="00323729" w:rsidRDefault="00323729">
            <w:pPr>
              <w:spacing w:after="0"/>
              <w:ind w:left="135"/>
              <w:jc w:val="center"/>
            </w:pPr>
          </w:p>
        </w:tc>
        <w:tc>
          <w:tcPr>
            <w:tcW w:w="1600" w:type="dxa"/>
            <w:tcMar>
              <w:top w:w="50" w:type="dxa"/>
              <w:left w:w="100" w:type="dxa"/>
            </w:tcMar>
            <w:vAlign w:val="center"/>
          </w:tcPr>
          <w:p w14:paraId="58A61783" w14:textId="77777777" w:rsidR="00323729" w:rsidRDefault="00323729">
            <w:pPr>
              <w:spacing w:after="0"/>
              <w:ind w:left="135"/>
              <w:jc w:val="center"/>
            </w:pPr>
          </w:p>
        </w:tc>
        <w:tc>
          <w:tcPr>
            <w:tcW w:w="1131" w:type="dxa"/>
            <w:tcMar>
              <w:top w:w="50" w:type="dxa"/>
              <w:left w:w="100" w:type="dxa"/>
            </w:tcMar>
            <w:vAlign w:val="center"/>
          </w:tcPr>
          <w:p w14:paraId="76E0F080" w14:textId="77777777" w:rsidR="00323729" w:rsidRDefault="00323729">
            <w:pPr>
              <w:spacing w:after="0"/>
              <w:ind w:left="135"/>
            </w:pPr>
          </w:p>
        </w:tc>
        <w:tc>
          <w:tcPr>
            <w:tcW w:w="1948" w:type="dxa"/>
            <w:tcMar>
              <w:top w:w="50" w:type="dxa"/>
              <w:left w:w="100" w:type="dxa"/>
            </w:tcMar>
            <w:vAlign w:val="center"/>
          </w:tcPr>
          <w:p w14:paraId="2E775EA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w:t>
              </w:r>
              <w:r w:rsidRPr="00F8312D">
                <w:rPr>
                  <w:rFonts w:ascii="Times New Roman" w:hAnsi="Times New Roman"/>
                  <w:color w:val="0000FF"/>
                  <w:u w:val="single"/>
                  <w:lang w:val="ru-RU"/>
                </w:rPr>
                <w:t>958</w:t>
              </w:r>
            </w:hyperlink>
          </w:p>
        </w:tc>
      </w:tr>
      <w:tr w:rsidR="00323729" w:rsidRPr="000B029A" w14:paraId="783F518E" w14:textId="77777777">
        <w:trPr>
          <w:trHeight w:val="144"/>
          <w:tblCellSpacing w:w="0" w:type="dxa"/>
        </w:trPr>
        <w:tc>
          <w:tcPr>
            <w:tcW w:w="458" w:type="dxa"/>
            <w:tcMar>
              <w:top w:w="50" w:type="dxa"/>
              <w:left w:w="100" w:type="dxa"/>
            </w:tcMar>
            <w:vAlign w:val="center"/>
          </w:tcPr>
          <w:p w14:paraId="3084220E" w14:textId="77777777" w:rsidR="00323729" w:rsidRDefault="00F8312D">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581B38B1"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14:paraId="275AD4B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9E3D7A" w14:textId="77777777" w:rsidR="00323729" w:rsidRDefault="00323729">
            <w:pPr>
              <w:spacing w:after="0"/>
              <w:ind w:left="135"/>
              <w:jc w:val="center"/>
            </w:pPr>
          </w:p>
        </w:tc>
        <w:tc>
          <w:tcPr>
            <w:tcW w:w="1600" w:type="dxa"/>
            <w:tcMar>
              <w:top w:w="50" w:type="dxa"/>
              <w:left w:w="100" w:type="dxa"/>
            </w:tcMar>
            <w:vAlign w:val="center"/>
          </w:tcPr>
          <w:p w14:paraId="6BA94D7B" w14:textId="77777777" w:rsidR="00323729" w:rsidRDefault="00323729">
            <w:pPr>
              <w:spacing w:after="0"/>
              <w:ind w:left="135"/>
              <w:jc w:val="center"/>
            </w:pPr>
          </w:p>
        </w:tc>
        <w:tc>
          <w:tcPr>
            <w:tcW w:w="1131" w:type="dxa"/>
            <w:tcMar>
              <w:top w:w="50" w:type="dxa"/>
              <w:left w:w="100" w:type="dxa"/>
            </w:tcMar>
            <w:vAlign w:val="center"/>
          </w:tcPr>
          <w:p w14:paraId="590E518E" w14:textId="77777777" w:rsidR="00323729" w:rsidRDefault="00323729">
            <w:pPr>
              <w:spacing w:after="0"/>
              <w:ind w:left="135"/>
            </w:pPr>
          </w:p>
        </w:tc>
        <w:tc>
          <w:tcPr>
            <w:tcW w:w="1948" w:type="dxa"/>
            <w:tcMar>
              <w:top w:w="50" w:type="dxa"/>
              <w:left w:w="100" w:type="dxa"/>
            </w:tcMar>
            <w:vAlign w:val="center"/>
          </w:tcPr>
          <w:p w14:paraId="155BA7C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ff</w:t>
              </w:r>
              <w:r w:rsidRPr="00F8312D">
                <w:rPr>
                  <w:rFonts w:ascii="Times New Roman" w:hAnsi="Times New Roman"/>
                  <w:color w:val="0000FF"/>
                  <w:u w:val="single"/>
                  <w:lang w:val="ru-RU"/>
                </w:rPr>
                <w:t>70</w:t>
              </w:r>
            </w:hyperlink>
          </w:p>
        </w:tc>
      </w:tr>
      <w:tr w:rsidR="00323729" w:rsidRPr="000B029A" w14:paraId="011B50BF" w14:textId="77777777">
        <w:trPr>
          <w:trHeight w:val="144"/>
          <w:tblCellSpacing w:w="0" w:type="dxa"/>
        </w:trPr>
        <w:tc>
          <w:tcPr>
            <w:tcW w:w="458" w:type="dxa"/>
            <w:tcMar>
              <w:top w:w="50" w:type="dxa"/>
              <w:left w:w="100" w:type="dxa"/>
            </w:tcMar>
            <w:vAlign w:val="center"/>
          </w:tcPr>
          <w:p w14:paraId="3028A880" w14:textId="77777777" w:rsidR="00323729" w:rsidRDefault="00F8312D">
            <w:pPr>
              <w:spacing w:after="0"/>
            </w:pPr>
            <w:r>
              <w:rPr>
                <w:rFonts w:ascii="Times New Roman" w:hAnsi="Times New Roman"/>
                <w:color w:val="000000"/>
                <w:sz w:val="24"/>
              </w:rPr>
              <w:t>63</w:t>
            </w:r>
          </w:p>
        </w:tc>
        <w:tc>
          <w:tcPr>
            <w:tcW w:w="3256" w:type="dxa"/>
            <w:tcMar>
              <w:top w:w="50" w:type="dxa"/>
              <w:left w:w="100" w:type="dxa"/>
            </w:tcMar>
            <w:vAlign w:val="center"/>
          </w:tcPr>
          <w:p w14:paraId="22D51057"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62E0AB4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179C2E" w14:textId="77777777" w:rsidR="00323729" w:rsidRDefault="00323729">
            <w:pPr>
              <w:spacing w:after="0"/>
              <w:ind w:left="135"/>
              <w:jc w:val="center"/>
            </w:pPr>
          </w:p>
        </w:tc>
        <w:tc>
          <w:tcPr>
            <w:tcW w:w="1600" w:type="dxa"/>
            <w:tcMar>
              <w:top w:w="50" w:type="dxa"/>
              <w:left w:w="100" w:type="dxa"/>
            </w:tcMar>
            <w:vAlign w:val="center"/>
          </w:tcPr>
          <w:p w14:paraId="04CF854E" w14:textId="77777777" w:rsidR="00323729" w:rsidRDefault="00323729">
            <w:pPr>
              <w:spacing w:after="0"/>
              <w:ind w:left="135"/>
              <w:jc w:val="center"/>
            </w:pPr>
          </w:p>
        </w:tc>
        <w:tc>
          <w:tcPr>
            <w:tcW w:w="1131" w:type="dxa"/>
            <w:tcMar>
              <w:top w:w="50" w:type="dxa"/>
              <w:left w:w="100" w:type="dxa"/>
            </w:tcMar>
            <w:vAlign w:val="center"/>
          </w:tcPr>
          <w:p w14:paraId="2839A6BA" w14:textId="77777777" w:rsidR="00323729" w:rsidRDefault="00323729">
            <w:pPr>
              <w:spacing w:after="0"/>
              <w:ind w:left="135"/>
            </w:pPr>
          </w:p>
        </w:tc>
        <w:tc>
          <w:tcPr>
            <w:tcW w:w="1948" w:type="dxa"/>
            <w:tcMar>
              <w:top w:w="50" w:type="dxa"/>
              <w:left w:w="100" w:type="dxa"/>
            </w:tcMar>
            <w:vAlign w:val="center"/>
          </w:tcPr>
          <w:p w14:paraId="46BDF98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fc</w:t>
              </w:r>
              <w:r w:rsidRPr="00F8312D">
                <w:rPr>
                  <w:rFonts w:ascii="Times New Roman" w:hAnsi="Times New Roman"/>
                  <w:color w:val="0000FF"/>
                  <w:u w:val="single"/>
                  <w:lang w:val="ru-RU"/>
                </w:rPr>
                <w:t>6</w:t>
              </w:r>
              <w:r>
                <w:rPr>
                  <w:rFonts w:ascii="Times New Roman" w:hAnsi="Times New Roman"/>
                  <w:color w:val="0000FF"/>
                  <w:u w:val="single"/>
                </w:rPr>
                <w:t>e</w:t>
              </w:r>
            </w:hyperlink>
          </w:p>
        </w:tc>
      </w:tr>
      <w:tr w:rsidR="00323729" w:rsidRPr="000B029A" w14:paraId="4ABB3973" w14:textId="77777777">
        <w:trPr>
          <w:trHeight w:val="144"/>
          <w:tblCellSpacing w:w="0" w:type="dxa"/>
        </w:trPr>
        <w:tc>
          <w:tcPr>
            <w:tcW w:w="458" w:type="dxa"/>
            <w:tcMar>
              <w:top w:w="50" w:type="dxa"/>
              <w:left w:w="100" w:type="dxa"/>
            </w:tcMar>
            <w:vAlign w:val="center"/>
          </w:tcPr>
          <w:p w14:paraId="0FF55D8C" w14:textId="77777777" w:rsidR="00323729" w:rsidRDefault="00F8312D">
            <w:pPr>
              <w:spacing w:after="0"/>
            </w:pPr>
            <w:r>
              <w:rPr>
                <w:rFonts w:ascii="Times New Roman" w:hAnsi="Times New Roman"/>
                <w:color w:val="000000"/>
                <w:sz w:val="24"/>
              </w:rPr>
              <w:t>64</w:t>
            </w:r>
          </w:p>
        </w:tc>
        <w:tc>
          <w:tcPr>
            <w:tcW w:w="3256" w:type="dxa"/>
            <w:tcMar>
              <w:top w:w="50" w:type="dxa"/>
              <w:left w:w="100" w:type="dxa"/>
            </w:tcMar>
            <w:vAlign w:val="center"/>
          </w:tcPr>
          <w:p w14:paraId="53127324" w14:textId="77777777" w:rsidR="00323729" w:rsidRDefault="00F8312D">
            <w:pPr>
              <w:spacing w:after="0"/>
              <w:ind w:left="135"/>
            </w:pPr>
            <w:r w:rsidRPr="00F8312D">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14:paraId="05D802A9"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EACFA1" w14:textId="77777777" w:rsidR="00323729" w:rsidRDefault="00323729">
            <w:pPr>
              <w:spacing w:after="0"/>
              <w:ind w:left="135"/>
              <w:jc w:val="center"/>
            </w:pPr>
          </w:p>
        </w:tc>
        <w:tc>
          <w:tcPr>
            <w:tcW w:w="1600" w:type="dxa"/>
            <w:tcMar>
              <w:top w:w="50" w:type="dxa"/>
              <w:left w:w="100" w:type="dxa"/>
            </w:tcMar>
            <w:vAlign w:val="center"/>
          </w:tcPr>
          <w:p w14:paraId="2D2C4335" w14:textId="77777777" w:rsidR="00323729" w:rsidRDefault="00323729">
            <w:pPr>
              <w:spacing w:after="0"/>
              <w:ind w:left="135"/>
              <w:jc w:val="center"/>
            </w:pPr>
          </w:p>
        </w:tc>
        <w:tc>
          <w:tcPr>
            <w:tcW w:w="1131" w:type="dxa"/>
            <w:tcMar>
              <w:top w:w="50" w:type="dxa"/>
              <w:left w:w="100" w:type="dxa"/>
            </w:tcMar>
            <w:vAlign w:val="center"/>
          </w:tcPr>
          <w:p w14:paraId="161B1B6D" w14:textId="77777777" w:rsidR="00323729" w:rsidRDefault="00323729">
            <w:pPr>
              <w:spacing w:after="0"/>
              <w:ind w:left="135"/>
            </w:pPr>
          </w:p>
        </w:tc>
        <w:tc>
          <w:tcPr>
            <w:tcW w:w="1948" w:type="dxa"/>
            <w:tcMar>
              <w:top w:w="50" w:type="dxa"/>
              <w:left w:w="100" w:type="dxa"/>
            </w:tcMar>
            <w:vAlign w:val="center"/>
          </w:tcPr>
          <w:p w14:paraId="28F7EFE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52806</w:t>
              </w:r>
            </w:hyperlink>
            <w:r w:rsidRPr="00F8312D">
              <w:rPr>
                <w:rFonts w:ascii="Times New Roman" w:hAnsi="Times New Roman"/>
                <w:color w:val="000000"/>
                <w:sz w:val="24"/>
                <w:lang w:val="ru-RU"/>
              </w:rPr>
              <w:t xml:space="preserve"> </w:t>
            </w:r>
            <w:hyperlink r:id="rId10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w:t>
              </w:r>
              <w:r>
                <w:rPr>
                  <w:rFonts w:ascii="Times New Roman" w:hAnsi="Times New Roman"/>
                  <w:color w:val="0000FF"/>
                  <w:u w:val="single"/>
                </w:rPr>
                <w:t>bd</w:t>
              </w:r>
              <w:r w:rsidRPr="00F8312D">
                <w:rPr>
                  <w:rFonts w:ascii="Times New Roman" w:hAnsi="Times New Roman"/>
                  <w:color w:val="0000FF"/>
                  <w:u w:val="single"/>
                  <w:lang w:val="ru-RU"/>
                </w:rPr>
                <w:t>0</w:t>
              </w:r>
            </w:hyperlink>
          </w:p>
        </w:tc>
      </w:tr>
      <w:tr w:rsidR="00323729" w:rsidRPr="000B029A" w14:paraId="62CD8706" w14:textId="77777777">
        <w:trPr>
          <w:trHeight w:val="144"/>
          <w:tblCellSpacing w:w="0" w:type="dxa"/>
        </w:trPr>
        <w:tc>
          <w:tcPr>
            <w:tcW w:w="458" w:type="dxa"/>
            <w:tcMar>
              <w:top w:w="50" w:type="dxa"/>
              <w:left w:w="100" w:type="dxa"/>
            </w:tcMar>
            <w:vAlign w:val="center"/>
          </w:tcPr>
          <w:p w14:paraId="0B97C407" w14:textId="77777777" w:rsidR="00323729" w:rsidRDefault="00F8312D">
            <w:pPr>
              <w:spacing w:after="0"/>
            </w:pPr>
            <w:r>
              <w:rPr>
                <w:rFonts w:ascii="Times New Roman" w:hAnsi="Times New Roman"/>
                <w:color w:val="000000"/>
                <w:sz w:val="24"/>
              </w:rPr>
              <w:t>65</w:t>
            </w:r>
          </w:p>
        </w:tc>
        <w:tc>
          <w:tcPr>
            <w:tcW w:w="3256" w:type="dxa"/>
            <w:tcMar>
              <w:top w:w="50" w:type="dxa"/>
              <w:left w:w="100" w:type="dxa"/>
            </w:tcMar>
            <w:vAlign w:val="center"/>
          </w:tcPr>
          <w:p w14:paraId="5847EC73"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5A46E28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6E0ED7" w14:textId="77777777" w:rsidR="00323729" w:rsidRDefault="00323729">
            <w:pPr>
              <w:spacing w:after="0"/>
              <w:ind w:left="135"/>
              <w:jc w:val="center"/>
            </w:pPr>
          </w:p>
        </w:tc>
        <w:tc>
          <w:tcPr>
            <w:tcW w:w="1600" w:type="dxa"/>
            <w:tcMar>
              <w:top w:w="50" w:type="dxa"/>
              <w:left w:w="100" w:type="dxa"/>
            </w:tcMar>
            <w:vAlign w:val="center"/>
          </w:tcPr>
          <w:p w14:paraId="553C4338" w14:textId="77777777" w:rsidR="00323729" w:rsidRDefault="00323729">
            <w:pPr>
              <w:spacing w:after="0"/>
              <w:ind w:left="135"/>
              <w:jc w:val="center"/>
            </w:pPr>
          </w:p>
        </w:tc>
        <w:tc>
          <w:tcPr>
            <w:tcW w:w="1131" w:type="dxa"/>
            <w:tcMar>
              <w:top w:w="50" w:type="dxa"/>
              <w:left w:w="100" w:type="dxa"/>
            </w:tcMar>
            <w:vAlign w:val="center"/>
          </w:tcPr>
          <w:p w14:paraId="03EB9197" w14:textId="77777777" w:rsidR="00323729" w:rsidRDefault="00323729">
            <w:pPr>
              <w:spacing w:after="0"/>
              <w:ind w:left="135"/>
            </w:pPr>
          </w:p>
        </w:tc>
        <w:tc>
          <w:tcPr>
            <w:tcW w:w="1948" w:type="dxa"/>
            <w:tcMar>
              <w:top w:w="50" w:type="dxa"/>
              <w:left w:w="100" w:type="dxa"/>
            </w:tcMar>
            <w:vAlign w:val="center"/>
          </w:tcPr>
          <w:p w14:paraId="7F3D03F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fe</w:t>
              </w:r>
              <w:r w:rsidRPr="00F8312D">
                <w:rPr>
                  <w:rFonts w:ascii="Times New Roman" w:hAnsi="Times New Roman"/>
                  <w:color w:val="0000FF"/>
                  <w:u w:val="single"/>
                  <w:lang w:val="ru-RU"/>
                </w:rPr>
                <w:t>30</w:t>
              </w:r>
            </w:hyperlink>
          </w:p>
        </w:tc>
      </w:tr>
      <w:tr w:rsidR="00323729" w:rsidRPr="000B029A" w14:paraId="4ED6BED0" w14:textId="77777777">
        <w:trPr>
          <w:trHeight w:val="144"/>
          <w:tblCellSpacing w:w="0" w:type="dxa"/>
        </w:trPr>
        <w:tc>
          <w:tcPr>
            <w:tcW w:w="458" w:type="dxa"/>
            <w:tcMar>
              <w:top w:w="50" w:type="dxa"/>
              <w:left w:w="100" w:type="dxa"/>
            </w:tcMar>
            <w:vAlign w:val="center"/>
          </w:tcPr>
          <w:p w14:paraId="01C1D3DD" w14:textId="77777777" w:rsidR="00323729" w:rsidRDefault="00F8312D">
            <w:pPr>
              <w:spacing w:after="0"/>
            </w:pPr>
            <w:r>
              <w:rPr>
                <w:rFonts w:ascii="Times New Roman" w:hAnsi="Times New Roman"/>
                <w:color w:val="000000"/>
                <w:sz w:val="24"/>
              </w:rPr>
              <w:t>66</w:t>
            </w:r>
          </w:p>
        </w:tc>
        <w:tc>
          <w:tcPr>
            <w:tcW w:w="3256" w:type="dxa"/>
            <w:tcMar>
              <w:top w:w="50" w:type="dxa"/>
              <w:left w:w="100" w:type="dxa"/>
            </w:tcMar>
            <w:vAlign w:val="center"/>
          </w:tcPr>
          <w:p w14:paraId="03E9813B" w14:textId="77777777" w:rsidR="00323729" w:rsidRPr="00F8312D" w:rsidRDefault="00F8312D">
            <w:pPr>
              <w:spacing w:after="0"/>
              <w:ind w:left="135"/>
              <w:rPr>
                <w:lang w:val="ru-RU"/>
              </w:rPr>
            </w:pPr>
            <w:r w:rsidRPr="00F8312D">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14:paraId="300F73E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DE299E" w14:textId="77777777" w:rsidR="00323729" w:rsidRDefault="00323729">
            <w:pPr>
              <w:spacing w:after="0"/>
              <w:ind w:left="135"/>
              <w:jc w:val="center"/>
            </w:pPr>
          </w:p>
        </w:tc>
        <w:tc>
          <w:tcPr>
            <w:tcW w:w="1600" w:type="dxa"/>
            <w:tcMar>
              <w:top w:w="50" w:type="dxa"/>
              <w:left w:w="100" w:type="dxa"/>
            </w:tcMar>
            <w:vAlign w:val="center"/>
          </w:tcPr>
          <w:p w14:paraId="74EF72A4" w14:textId="77777777" w:rsidR="00323729" w:rsidRDefault="00323729">
            <w:pPr>
              <w:spacing w:after="0"/>
              <w:ind w:left="135"/>
              <w:jc w:val="center"/>
            </w:pPr>
          </w:p>
        </w:tc>
        <w:tc>
          <w:tcPr>
            <w:tcW w:w="1131" w:type="dxa"/>
            <w:tcMar>
              <w:top w:w="50" w:type="dxa"/>
              <w:left w:w="100" w:type="dxa"/>
            </w:tcMar>
            <w:vAlign w:val="center"/>
          </w:tcPr>
          <w:p w14:paraId="210DF6D0" w14:textId="77777777" w:rsidR="00323729" w:rsidRDefault="00323729">
            <w:pPr>
              <w:spacing w:after="0"/>
              <w:ind w:left="135"/>
            </w:pPr>
          </w:p>
        </w:tc>
        <w:tc>
          <w:tcPr>
            <w:tcW w:w="1948" w:type="dxa"/>
            <w:tcMar>
              <w:top w:w="50" w:type="dxa"/>
              <w:left w:w="100" w:type="dxa"/>
            </w:tcMar>
            <w:vAlign w:val="center"/>
          </w:tcPr>
          <w:p w14:paraId="2FC25F8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w:t>
              </w:r>
              <w:r>
                <w:rPr>
                  <w:rFonts w:ascii="Times New Roman" w:hAnsi="Times New Roman"/>
                  <w:color w:val="0000FF"/>
                  <w:u w:val="single"/>
                </w:rPr>
                <w:t>f</w:t>
              </w:r>
              <w:r w:rsidRPr="00F8312D">
                <w:rPr>
                  <w:rFonts w:ascii="Times New Roman" w:hAnsi="Times New Roman"/>
                  <w:color w:val="0000FF"/>
                  <w:u w:val="single"/>
                  <w:lang w:val="ru-RU"/>
                </w:rPr>
                <w:t>548</w:t>
              </w:r>
            </w:hyperlink>
          </w:p>
        </w:tc>
      </w:tr>
      <w:tr w:rsidR="00323729" w:rsidRPr="000B029A" w14:paraId="64157D3F" w14:textId="77777777">
        <w:trPr>
          <w:trHeight w:val="144"/>
          <w:tblCellSpacing w:w="0" w:type="dxa"/>
        </w:trPr>
        <w:tc>
          <w:tcPr>
            <w:tcW w:w="458" w:type="dxa"/>
            <w:tcMar>
              <w:top w:w="50" w:type="dxa"/>
              <w:left w:w="100" w:type="dxa"/>
            </w:tcMar>
            <w:vAlign w:val="center"/>
          </w:tcPr>
          <w:p w14:paraId="1F63216F" w14:textId="77777777" w:rsidR="00323729" w:rsidRDefault="00F8312D">
            <w:pPr>
              <w:spacing w:after="0"/>
            </w:pPr>
            <w:r>
              <w:rPr>
                <w:rFonts w:ascii="Times New Roman" w:hAnsi="Times New Roman"/>
                <w:color w:val="000000"/>
                <w:sz w:val="24"/>
              </w:rPr>
              <w:t>67</w:t>
            </w:r>
          </w:p>
        </w:tc>
        <w:tc>
          <w:tcPr>
            <w:tcW w:w="3256" w:type="dxa"/>
            <w:tcMar>
              <w:top w:w="50" w:type="dxa"/>
              <w:left w:w="100" w:type="dxa"/>
            </w:tcMar>
            <w:vAlign w:val="center"/>
          </w:tcPr>
          <w:p w14:paraId="39065A12" w14:textId="77777777" w:rsidR="00323729" w:rsidRDefault="00F8312D">
            <w:pPr>
              <w:spacing w:after="0"/>
              <w:ind w:left="135"/>
            </w:pPr>
            <w:r w:rsidRPr="00F8312D">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14:paraId="43BA279A"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8E0839" w14:textId="77777777" w:rsidR="00323729" w:rsidRDefault="00323729">
            <w:pPr>
              <w:spacing w:after="0"/>
              <w:ind w:left="135"/>
              <w:jc w:val="center"/>
            </w:pPr>
          </w:p>
        </w:tc>
        <w:tc>
          <w:tcPr>
            <w:tcW w:w="1600" w:type="dxa"/>
            <w:tcMar>
              <w:top w:w="50" w:type="dxa"/>
              <w:left w:w="100" w:type="dxa"/>
            </w:tcMar>
            <w:vAlign w:val="center"/>
          </w:tcPr>
          <w:p w14:paraId="7EDE6545" w14:textId="77777777" w:rsidR="00323729" w:rsidRDefault="00323729">
            <w:pPr>
              <w:spacing w:after="0"/>
              <w:ind w:left="135"/>
              <w:jc w:val="center"/>
            </w:pPr>
          </w:p>
        </w:tc>
        <w:tc>
          <w:tcPr>
            <w:tcW w:w="1131" w:type="dxa"/>
            <w:tcMar>
              <w:top w:w="50" w:type="dxa"/>
              <w:left w:w="100" w:type="dxa"/>
            </w:tcMar>
            <w:vAlign w:val="center"/>
          </w:tcPr>
          <w:p w14:paraId="34DFFDDB" w14:textId="77777777" w:rsidR="00323729" w:rsidRDefault="00323729">
            <w:pPr>
              <w:spacing w:after="0"/>
              <w:ind w:left="135"/>
            </w:pPr>
          </w:p>
        </w:tc>
        <w:tc>
          <w:tcPr>
            <w:tcW w:w="1948" w:type="dxa"/>
            <w:tcMar>
              <w:top w:w="50" w:type="dxa"/>
              <w:left w:w="100" w:type="dxa"/>
            </w:tcMar>
            <w:vAlign w:val="center"/>
          </w:tcPr>
          <w:p w14:paraId="101A82B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5072</w:t>
              </w:r>
              <w:r>
                <w:rPr>
                  <w:rFonts w:ascii="Times New Roman" w:hAnsi="Times New Roman"/>
                  <w:color w:val="0000FF"/>
                  <w:u w:val="single"/>
                </w:rPr>
                <w:t>c</w:t>
              </w:r>
            </w:hyperlink>
          </w:p>
        </w:tc>
      </w:tr>
      <w:tr w:rsidR="00323729" w:rsidRPr="000B029A" w14:paraId="2E17B1A7" w14:textId="77777777">
        <w:trPr>
          <w:trHeight w:val="144"/>
          <w:tblCellSpacing w:w="0" w:type="dxa"/>
        </w:trPr>
        <w:tc>
          <w:tcPr>
            <w:tcW w:w="458" w:type="dxa"/>
            <w:tcMar>
              <w:top w:w="50" w:type="dxa"/>
              <w:left w:w="100" w:type="dxa"/>
            </w:tcMar>
            <w:vAlign w:val="center"/>
          </w:tcPr>
          <w:p w14:paraId="2772C0C4" w14:textId="77777777" w:rsidR="00323729" w:rsidRDefault="00F8312D">
            <w:pPr>
              <w:spacing w:after="0"/>
            </w:pPr>
            <w:r>
              <w:rPr>
                <w:rFonts w:ascii="Times New Roman" w:hAnsi="Times New Roman"/>
                <w:color w:val="000000"/>
                <w:sz w:val="24"/>
              </w:rPr>
              <w:t>68</w:t>
            </w:r>
          </w:p>
        </w:tc>
        <w:tc>
          <w:tcPr>
            <w:tcW w:w="3256" w:type="dxa"/>
            <w:tcMar>
              <w:top w:w="50" w:type="dxa"/>
              <w:left w:w="100" w:type="dxa"/>
            </w:tcMar>
            <w:vAlign w:val="center"/>
          </w:tcPr>
          <w:p w14:paraId="7859E1BD" w14:textId="77777777" w:rsidR="00323729" w:rsidRPr="00F8312D" w:rsidRDefault="00F8312D">
            <w:pPr>
              <w:spacing w:after="0"/>
              <w:ind w:left="135"/>
              <w:rPr>
                <w:lang w:val="ru-RU"/>
              </w:rPr>
            </w:pPr>
            <w:r w:rsidRPr="00F8312D">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2B35F4E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009197" w14:textId="77777777" w:rsidR="00323729" w:rsidRDefault="00323729">
            <w:pPr>
              <w:spacing w:after="0"/>
              <w:ind w:left="135"/>
              <w:jc w:val="center"/>
            </w:pPr>
          </w:p>
        </w:tc>
        <w:tc>
          <w:tcPr>
            <w:tcW w:w="1600" w:type="dxa"/>
            <w:tcMar>
              <w:top w:w="50" w:type="dxa"/>
              <w:left w:w="100" w:type="dxa"/>
            </w:tcMar>
            <w:vAlign w:val="center"/>
          </w:tcPr>
          <w:p w14:paraId="40DE21A0" w14:textId="77777777" w:rsidR="00323729" w:rsidRDefault="00323729">
            <w:pPr>
              <w:spacing w:after="0"/>
              <w:ind w:left="135"/>
              <w:jc w:val="center"/>
            </w:pPr>
          </w:p>
        </w:tc>
        <w:tc>
          <w:tcPr>
            <w:tcW w:w="1131" w:type="dxa"/>
            <w:tcMar>
              <w:top w:w="50" w:type="dxa"/>
              <w:left w:w="100" w:type="dxa"/>
            </w:tcMar>
            <w:vAlign w:val="center"/>
          </w:tcPr>
          <w:p w14:paraId="24BCD3D0" w14:textId="77777777" w:rsidR="00323729" w:rsidRDefault="00323729">
            <w:pPr>
              <w:spacing w:after="0"/>
              <w:ind w:left="135"/>
            </w:pPr>
          </w:p>
        </w:tc>
        <w:tc>
          <w:tcPr>
            <w:tcW w:w="1948" w:type="dxa"/>
            <w:tcMar>
              <w:top w:w="50" w:type="dxa"/>
              <w:left w:w="100" w:type="dxa"/>
            </w:tcMar>
            <w:vAlign w:val="center"/>
          </w:tcPr>
          <w:p w14:paraId="7B16A07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50876</w:t>
              </w:r>
            </w:hyperlink>
          </w:p>
        </w:tc>
      </w:tr>
      <w:tr w:rsidR="00323729" w:rsidRPr="000B029A" w14:paraId="68C6584D" w14:textId="77777777">
        <w:trPr>
          <w:trHeight w:val="144"/>
          <w:tblCellSpacing w:w="0" w:type="dxa"/>
        </w:trPr>
        <w:tc>
          <w:tcPr>
            <w:tcW w:w="458" w:type="dxa"/>
            <w:tcMar>
              <w:top w:w="50" w:type="dxa"/>
              <w:left w:w="100" w:type="dxa"/>
            </w:tcMar>
            <w:vAlign w:val="center"/>
          </w:tcPr>
          <w:p w14:paraId="5E073034" w14:textId="77777777" w:rsidR="00323729" w:rsidRDefault="00F8312D">
            <w:pPr>
              <w:spacing w:after="0"/>
            </w:pPr>
            <w:r>
              <w:rPr>
                <w:rFonts w:ascii="Times New Roman" w:hAnsi="Times New Roman"/>
                <w:color w:val="000000"/>
                <w:sz w:val="24"/>
              </w:rPr>
              <w:t>69</w:t>
            </w:r>
          </w:p>
        </w:tc>
        <w:tc>
          <w:tcPr>
            <w:tcW w:w="3256" w:type="dxa"/>
            <w:tcMar>
              <w:top w:w="50" w:type="dxa"/>
              <w:left w:w="100" w:type="dxa"/>
            </w:tcMar>
            <w:vAlign w:val="center"/>
          </w:tcPr>
          <w:p w14:paraId="54D1213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Отражение темы «Родина» в произведении М.М. Пришвина </w:t>
            </w:r>
            <w:r w:rsidRPr="00F8312D">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14:paraId="75F52601"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8BFF670" w14:textId="77777777" w:rsidR="00323729" w:rsidRDefault="00323729">
            <w:pPr>
              <w:spacing w:after="0"/>
              <w:ind w:left="135"/>
              <w:jc w:val="center"/>
            </w:pPr>
          </w:p>
        </w:tc>
        <w:tc>
          <w:tcPr>
            <w:tcW w:w="1600" w:type="dxa"/>
            <w:tcMar>
              <w:top w:w="50" w:type="dxa"/>
              <w:left w:w="100" w:type="dxa"/>
            </w:tcMar>
            <w:vAlign w:val="center"/>
          </w:tcPr>
          <w:p w14:paraId="575E0D1D" w14:textId="77777777" w:rsidR="00323729" w:rsidRDefault="00323729">
            <w:pPr>
              <w:spacing w:after="0"/>
              <w:ind w:left="135"/>
              <w:jc w:val="center"/>
            </w:pPr>
          </w:p>
        </w:tc>
        <w:tc>
          <w:tcPr>
            <w:tcW w:w="1131" w:type="dxa"/>
            <w:tcMar>
              <w:top w:w="50" w:type="dxa"/>
              <w:left w:w="100" w:type="dxa"/>
            </w:tcMar>
            <w:vAlign w:val="center"/>
          </w:tcPr>
          <w:p w14:paraId="4E29F6FD" w14:textId="77777777" w:rsidR="00323729" w:rsidRDefault="00323729">
            <w:pPr>
              <w:spacing w:after="0"/>
              <w:ind w:left="135"/>
            </w:pPr>
          </w:p>
        </w:tc>
        <w:tc>
          <w:tcPr>
            <w:tcW w:w="1948" w:type="dxa"/>
            <w:tcMar>
              <w:top w:w="50" w:type="dxa"/>
              <w:left w:w="100" w:type="dxa"/>
            </w:tcMar>
            <w:vAlign w:val="center"/>
          </w:tcPr>
          <w:p w14:paraId="3AF51F8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478</w:t>
              </w:r>
              <w:r>
                <w:rPr>
                  <w:rFonts w:ascii="Times New Roman" w:hAnsi="Times New Roman"/>
                  <w:color w:val="0000FF"/>
                  <w:u w:val="single"/>
                </w:rPr>
                <w:t>de</w:t>
              </w:r>
            </w:hyperlink>
          </w:p>
        </w:tc>
      </w:tr>
      <w:tr w:rsidR="00323729" w:rsidRPr="000B029A" w14:paraId="59F8B088" w14:textId="77777777">
        <w:trPr>
          <w:trHeight w:val="144"/>
          <w:tblCellSpacing w:w="0" w:type="dxa"/>
        </w:trPr>
        <w:tc>
          <w:tcPr>
            <w:tcW w:w="458" w:type="dxa"/>
            <w:tcMar>
              <w:top w:w="50" w:type="dxa"/>
              <w:left w:w="100" w:type="dxa"/>
            </w:tcMar>
            <w:vAlign w:val="center"/>
          </w:tcPr>
          <w:p w14:paraId="1C3663E8" w14:textId="77777777" w:rsidR="00323729" w:rsidRDefault="00F8312D">
            <w:pPr>
              <w:spacing w:after="0"/>
            </w:pPr>
            <w:r>
              <w:rPr>
                <w:rFonts w:ascii="Times New Roman" w:hAnsi="Times New Roman"/>
                <w:color w:val="000000"/>
                <w:sz w:val="24"/>
              </w:rPr>
              <w:t>70</w:t>
            </w:r>
          </w:p>
        </w:tc>
        <w:tc>
          <w:tcPr>
            <w:tcW w:w="3256" w:type="dxa"/>
            <w:tcMar>
              <w:top w:w="50" w:type="dxa"/>
              <w:left w:w="100" w:type="dxa"/>
            </w:tcMar>
            <w:vAlign w:val="center"/>
          </w:tcPr>
          <w:p w14:paraId="6DA37E44" w14:textId="77777777" w:rsidR="00323729" w:rsidRDefault="00F8312D">
            <w:pPr>
              <w:spacing w:after="0"/>
              <w:ind w:left="135"/>
            </w:pPr>
            <w:r w:rsidRPr="00F8312D">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14:paraId="342FDF61"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995CA3" w14:textId="77777777" w:rsidR="00323729" w:rsidRDefault="00323729">
            <w:pPr>
              <w:spacing w:after="0"/>
              <w:ind w:left="135"/>
              <w:jc w:val="center"/>
            </w:pPr>
          </w:p>
        </w:tc>
        <w:tc>
          <w:tcPr>
            <w:tcW w:w="1600" w:type="dxa"/>
            <w:tcMar>
              <w:top w:w="50" w:type="dxa"/>
              <w:left w:w="100" w:type="dxa"/>
            </w:tcMar>
            <w:vAlign w:val="center"/>
          </w:tcPr>
          <w:p w14:paraId="3583AF3C" w14:textId="77777777" w:rsidR="00323729" w:rsidRDefault="00323729">
            <w:pPr>
              <w:spacing w:after="0"/>
              <w:ind w:left="135"/>
              <w:jc w:val="center"/>
            </w:pPr>
          </w:p>
        </w:tc>
        <w:tc>
          <w:tcPr>
            <w:tcW w:w="1131" w:type="dxa"/>
            <w:tcMar>
              <w:top w:w="50" w:type="dxa"/>
              <w:left w:w="100" w:type="dxa"/>
            </w:tcMar>
            <w:vAlign w:val="center"/>
          </w:tcPr>
          <w:p w14:paraId="17E6585B" w14:textId="77777777" w:rsidR="00323729" w:rsidRDefault="00323729">
            <w:pPr>
              <w:spacing w:after="0"/>
              <w:ind w:left="135"/>
            </w:pPr>
          </w:p>
        </w:tc>
        <w:tc>
          <w:tcPr>
            <w:tcW w:w="1948" w:type="dxa"/>
            <w:tcMar>
              <w:top w:w="50" w:type="dxa"/>
              <w:left w:w="100" w:type="dxa"/>
            </w:tcMar>
            <w:vAlign w:val="center"/>
          </w:tcPr>
          <w:p w14:paraId="7AD8607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47</w:t>
              </w:r>
              <w:r>
                <w:rPr>
                  <w:rFonts w:ascii="Times New Roman" w:hAnsi="Times New Roman"/>
                  <w:color w:val="0000FF"/>
                  <w:u w:val="single"/>
                </w:rPr>
                <w:t>a</w:t>
              </w:r>
              <w:r w:rsidRPr="00F8312D">
                <w:rPr>
                  <w:rFonts w:ascii="Times New Roman" w:hAnsi="Times New Roman"/>
                  <w:color w:val="0000FF"/>
                  <w:u w:val="single"/>
                  <w:lang w:val="ru-RU"/>
                </w:rPr>
                <w:t>6</w:t>
              </w:r>
              <w:r>
                <w:rPr>
                  <w:rFonts w:ascii="Times New Roman" w:hAnsi="Times New Roman"/>
                  <w:color w:val="0000FF"/>
                  <w:u w:val="single"/>
                </w:rPr>
                <w:t>e</w:t>
              </w:r>
            </w:hyperlink>
          </w:p>
        </w:tc>
      </w:tr>
      <w:tr w:rsidR="00323729" w:rsidRPr="000B029A" w14:paraId="2F31BFB1" w14:textId="77777777">
        <w:trPr>
          <w:trHeight w:val="144"/>
          <w:tblCellSpacing w:w="0" w:type="dxa"/>
        </w:trPr>
        <w:tc>
          <w:tcPr>
            <w:tcW w:w="458" w:type="dxa"/>
            <w:tcMar>
              <w:top w:w="50" w:type="dxa"/>
              <w:left w:w="100" w:type="dxa"/>
            </w:tcMar>
            <w:vAlign w:val="center"/>
          </w:tcPr>
          <w:p w14:paraId="34993762" w14:textId="77777777" w:rsidR="00323729" w:rsidRDefault="00F8312D">
            <w:pPr>
              <w:spacing w:after="0"/>
            </w:pPr>
            <w:r>
              <w:rPr>
                <w:rFonts w:ascii="Times New Roman" w:hAnsi="Times New Roman"/>
                <w:color w:val="000000"/>
                <w:sz w:val="24"/>
              </w:rPr>
              <w:t>71</w:t>
            </w:r>
          </w:p>
        </w:tc>
        <w:tc>
          <w:tcPr>
            <w:tcW w:w="3256" w:type="dxa"/>
            <w:tcMar>
              <w:top w:w="50" w:type="dxa"/>
              <w:left w:w="100" w:type="dxa"/>
            </w:tcMar>
            <w:vAlign w:val="center"/>
          </w:tcPr>
          <w:p w14:paraId="74EE8C9B" w14:textId="77777777" w:rsidR="00323729" w:rsidRPr="00F8312D" w:rsidRDefault="00F8312D">
            <w:pPr>
              <w:spacing w:after="0"/>
              <w:ind w:left="135"/>
              <w:rPr>
                <w:lang w:val="ru-RU"/>
              </w:rPr>
            </w:pPr>
            <w:r w:rsidRPr="00F8312D">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14:paraId="7E95069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2C0CC1" w14:textId="77777777" w:rsidR="00323729" w:rsidRDefault="00323729">
            <w:pPr>
              <w:spacing w:after="0"/>
              <w:ind w:left="135"/>
              <w:jc w:val="center"/>
            </w:pPr>
          </w:p>
        </w:tc>
        <w:tc>
          <w:tcPr>
            <w:tcW w:w="1600" w:type="dxa"/>
            <w:tcMar>
              <w:top w:w="50" w:type="dxa"/>
              <w:left w:w="100" w:type="dxa"/>
            </w:tcMar>
            <w:vAlign w:val="center"/>
          </w:tcPr>
          <w:p w14:paraId="52F21FDA" w14:textId="77777777" w:rsidR="00323729" w:rsidRDefault="00323729">
            <w:pPr>
              <w:spacing w:after="0"/>
              <w:ind w:left="135"/>
              <w:jc w:val="center"/>
            </w:pPr>
          </w:p>
        </w:tc>
        <w:tc>
          <w:tcPr>
            <w:tcW w:w="1131" w:type="dxa"/>
            <w:tcMar>
              <w:top w:w="50" w:type="dxa"/>
              <w:left w:w="100" w:type="dxa"/>
            </w:tcMar>
            <w:vAlign w:val="center"/>
          </w:tcPr>
          <w:p w14:paraId="2DBCE2EF" w14:textId="77777777" w:rsidR="00323729" w:rsidRDefault="00323729">
            <w:pPr>
              <w:spacing w:after="0"/>
              <w:ind w:left="135"/>
            </w:pPr>
          </w:p>
        </w:tc>
        <w:tc>
          <w:tcPr>
            <w:tcW w:w="1948" w:type="dxa"/>
            <w:tcMar>
              <w:top w:w="50" w:type="dxa"/>
              <w:left w:w="100" w:type="dxa"/>
            </w:tcMar>
            <w:vAlign w:val="center"/>
          </w:tcPr>
          <w:p w14:paraId="425AC48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47</w:t>
              </w:r>
              <w:r>
                <w:rPr>
                  <w:rFonts w:ascii="Times New Roman" w:hAnsi="Times New Roman"/>
                  <w:color w:val="0000FF"/>
                  <w:u w:val="single"/>
                </w:rPr>
                <w:t>c</w:t>
              </w:r>
              <w:r w:rsidRPr="00F8312D">
                <w:rPr>
                  <w:rFonts w:ascii="Times New Roman" w:hAnsi="Times New Roman"/>
                  <w:color w:val="0000FF"/>
                  <w:u w:val="single"/>
                  <w:lang w:val="ru-RU"/>
                </w:rPr>
                <w:t>76</w:t>
              </w:r>
            </w:hyperlink>
          </w:p>
        </w:tc>
      </w:tr>
      <w:tr w:rsidR="00323729" w:rsidRPr="000B029A" w14:paraId="7E4BB2BB" w14:textId="77777777">
        <w:trPr>
          <w:trHeight w:val="144"/>
          <w:tblCellSpacing w:w="0" w:type="dxa"/>
        </w:trPr>
        <w:tc>
          <w:tcPr>
            <w:tcW w:w="458" w:type="dxa"/>
            <w:tcMar>
              <w:top w:w="50" w:type="dxa"/>
              <w:left w:w="100" w:type="dxa"/>
            </w:tcMar>
            <w:vAlign w:val="center"/>
          </w:tcPr>
          <w:p w14:paraId="2293A492" w14:textId="77777777" w:rsidR="00323729" w:rsidRDefault="00F8312D">
            <w:pPr>
              <w:spacing w:after="0"/>
            </w:pPr>
            <w:r>
              <w:rPr>
                <w:rFonts w:ascii="Times New Roman" w:hAnsi="Times New Roman"/>
                <w:color w:val="000000"/>
                <w:sz w:val="24"/>
              </w:rPr>
              <w:t>72</w:t>
            </w:r>
          </w:p>
        </w:tc>
        <w:tc>
          <w:tcPr>
            <w:tcW w:w="3256" w:type="dxa"/>
            <w:tcMar>
              <w:top w:w="50" w:type="dxa"/>
              <w:left w:w="100" w:type="dxa"/>
            </w:tcMar>
            <w:vAlign w:val="center"/>
          </w:tcPr>
          <w:p w14:paraId="151D4285" w14:textId="77777777" w:rsidR="00323729" w:rsidRPr="00F8312D" w:rsidRDefault="00F8312D">
            <w:pPr>
              <w:spacing w:after="0"/>
              <w:ind w:left="135"/>
              <w:rPr>
                <w:lang w:val="ru-RU"/>
              </w:rPr>
            </w:pPr>
            <w:r w:rsidRPr="00F8312D">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14:paraId="1E8D94C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905893" w14:textId="77777777" w:rsidR="00323729" w:rsidRDefault="00323729">
            <w:pPr>
              <w:spacing w:after="0"/>
              <w:ind w:left="135"/>
              <w:jc w:val="center"/>
            </w:pPr>
          </w:p>
        </w:tc>
        <w:tc>
          <w:tcPr>
            <w:tcW w:w="1600" w:type="dxa"/>
            <w:tcMar>
              <w:top w:w="50" w:type="dxa"/>
              <w:left w:w="100" w:type="dxa"/>
            </w:tcMar>
            <w:vAlign w:val="center"/>
          </w:tcPr>
          <w:p w14:paraId="14A2DC8B" w14:textId="77777777" w:rsidR="00323729" w:rsidRDefault="00323729">
            <w:pPr>
              <w:spacing w:after="0"/>
              <w:ind w:left="135"/>
              <w:jc w:val="center"/>
            </w:pPr>
          </w:p>
        </w:tc>
        <w:tc>
          <w:tcPr>
            <w:tcW w:w="1131" w:type="dxa"/>
            <w:tcMar>
              <w:top w:w="50" w:type="dxa"/>
              <w:left w:w="100" w:type="dxa"/>
            </w:tcMar>
            <w:vAlign w:val="center"/>
          </w:tcPr>
          <w:p w14:paraId="46F36B81" w14:textId="77777777" w:rsidR="00323729" w:rsidRDefault="00323729">
            <w:pPr>
              <w:spacing w:after="0"/>
              <w:ind w:left="135"/>
            </w:pPr>
          </w:p>
        </w:tc>
        <w:tc>
          <w:tcPr>
            <w:tcW w:w="1948" w:type="dxa"/>
            <w:tcMar>
              <w:top w:w="50" w:type="dxa"/>
              <w:left w:w="100" w:type="dxa"/>
            </w:tcMar>
            <w:vAlign w:val="center"/>
          </w:tcPr>
          <w:p w14:paraId="037017B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47</w:t>
              </w:r>
              <w:r>
                <w:rPr>
                  <w:rFonts w:ascii="Times New Roman" w:hAnsi="Times New Roman"/>
                  <w:color w:val="0000FF"/>
                  <w:u w:val="single"/>
                </w:rPr>
                <w:t>d</w:t>
              </w:r>
              <w:r w:rsidRPr="00F8312D">
                <w:rPr>
                  <w:rFonts w:ascii="Times New Roman" w:hAnsi="Times New Roman"/>
                  <w:color w:val="0000FF"/>
                  <w:u w:val="single"/>
                  <w:lang w:val="ru-RU"/>
                </w:rPr>
                <w:t>84</w:t>
              </w:r>
            </w:hyperlink>
          </w:p>
        </w:tc>
      </w:tr>
      <w:tr w:rsidR="00323729" w:rsidRPr="000B029A" w14:paraId="1921FDA2" w14:textId="77777777">
        <w:trPr>
          <w:trHeight w:val="144"/>
          <w:tblCellSpacing w:w="0" w:type="dxa"/>
        </w:trPr>
        <w:tc>
          <w:tcPr>
            <w:tcW w:w="458" w:type="dxa"/>
            <w:tcMar>
              <w:top w:w="50" w:type="dxa"/>
              <w:left w:w="100" w:type="dxa"/>
            </w:tcMar>
            <w:vAlign w:val="center"/>
          </w:tcPr>
          <w:p w14:paraId="3914A08D" w14:textId="77777777" w:rsidR="00323729" w:rsidRDefault="00F8312D">
            <w:pPr>
              <w:spacing w:after="0"/>
            </w:pPr>
            <w:r>
              <w:rPr>
                <w:rFonts w:ascii="Times New Roman" w:hAnsi="Times New Roman"/>
                <w:color w:val="000000"/>
                <w:sz w:val="24"/>
              </w:rPr>
              <w:t>73</w:t>
            </w:r>
          </w:p>
        </w:tc>
        <w:tc>
          <w:tcPr>
            <w:tcW w:w="3256" w:type="dxa"/>
            <w:tcMar>
              <w:top w:w="50" w:type="dxa"/>
              <w:left w:w="100" w:type="dxa"/>
            </w:tcMar>
            <w:vAlign w:val="center"/>
          </w:tcPr>
          <w:p w14:paraId="67601B5C"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14:paraId="6D0685F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4E4400" w14:textId="77777777" w:rsidR="00323729" w:rsidRDefault="00323729">
            <w:pPr>
              <w:spacing w:after="0"/>
              <w:ind w:left="135"/>
              <w:jc w:val="center"/>
            </w:pPr>
          </w:p>
        </w:tc>
        <w:tc>
          <w:tcPr>
            <w:tcW w:w="1600" w:type="dxa"/>
            <w:tcMar>
              <w:top w:w="50" w:type="dxa"/>
              <w:left w:w="100" w:type="dxa"/>
            </w:tcMar>
            <w:vAlign w:val="center"/>
          </w:tcPr>
          <w:p w14:paraId="0B9383CD" w14:textId="77777777" w:rsidR="00323729" w:rsidRDefault="00323729">
            <w:pPr>
              <w:spacing w:after="0"/>
              <w:ind w:left="135"/>
              <w:jc w:val="center"/>
            </w:pPr>
          </w:p>
        </w:tc>
        <w:tc>
          <w:tcPr>
            <w:tcW w:w="1131" w:type="dxa"/>
            <w:tcMar>
              <w:top w:w="50" w:type="dxa"/>
              <w:left w:w="100" w:type="dxa"/>
            </w:tcMar>
            <w:vAlign w:val="center"/>
          </w:tcPr>
          <w:p w14:paraId="3534141C" w14:textId="77777777" w:rsidR="00323729" w:rsidRDefault="00323729">
            <w:pPr>
              <w:spacing w:after="0"/>
              <w:ind w:left="135"/>
            </w:pPr>
          </w:p>
        </w:tc>
        <w:tc>
          <w:tcPr>
            <w:tcW w:w="1948" w:type="dxa"/>
            <w:tcMar>
              <w:top w:w="50" w:type="dxa"/>
              <w:left w:w="100" w:type="dxa"/>
            </w:tcMar>
            <w:vAlign w:val="center"/>
          </w:tcPr>
          <w:p w14:paraId="29F4385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47</w:t>
              </w:r>
              <w:r>
                <w:rPr>
                  <w:rFonts w:ascii="Times New Roman" w:hAnsi="Times New Roman"/>
                  <w:color w:val="0000FF"/>
                  <w:u w:val="single"/>
                </w:rPr>
                <w:t>b</w:t>
              </w:r>
              <w:r w:rsidRPr="00F8312D">
                <w:rPr>
                  <w:rFonts w:ascii="Times New Roman" w:hAnsi="Times New Roman"/>
                  <w:color w:val="0000FF"/>
                  <w:u w:val="single"/>
                  <w:lang w:val="ru-RU"/>
                </w:rPr>
                <w:t>72</w:t>
              </w:r>
            </w:hyperlink>
          </w:p>
        </w:tc>
      </w:tr>
      <w:tr w:rsidR="00323729" w:rsidRPr="000B029A" w14:paraId="13FBC7EA" w14:textId="77777777">
        <w:trPr>
          <w:trHeight w:val="144"/>
          <w:tblCellSpacing w:w="0" w:type="dxa"/>
        </w:trPr>
        <w:tc>
          <w:tcPr>
            <w:tcW w:w="458" w:type="dxa"/>
            <w:tcMar>
              <w:top w:w="50" w:type="dxa"/>
              <w:left w:w="100" w:type="dxa"/>
            </w:tcMar>
            <w:vAlign w:val="center"/>
          </w:tcPr>
          <w:p w14:paraId="480BE0C8" w14:textId="77777777" w:rsidR="00323729" w:rsidRDefault="00F8312D">
            <w:pPr>
              <w:spacing w:after="0"/>
            </w:pPr>
            <w:r>
              <w:rPr>
                <w:rFonts w:ascii="Times New Roman" w:hAnsi="Times New Roman"/>
                <w:color w:val="000000"/>
                <w:sz w:val="24"/>
              </w:rPr>
              <w:t>74</w:t>
            </w:r>
          </w:p>
        </w:tc>
        <w:tc>
          <w:tcPr>
            <w:tcW w:w="3256" w:type="dxa"/>
            <w:tcMar>
              <w:top w:w="50" w:type="dxa"/>
              <w:left w:w="100" w:type="dxa"/>
            </w:tcMar>
            <w:vAlign w:val="center"/>
          </w:tcPr>
          <w:p w14:paraId="0ABB2397" w14:textId="77777777" w:rsidR="00323729" w:rsidRPr="00F8312D" w:rsidRDefault="00F8312D">
            <w:pPr>
              <w:spacing w:after="0"/>
              <w:ind w:left="135"/>
              <w:rPr>
                <w:lang w:val="ru-RU"/>
              </w:rPr>
            </w:pPr>
            <w:r w:rsidRPr="00F8312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4850FD8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1BA558" w14:textId="77777777" w:rsidR="00323729" w:rsidRDefault="00323729">
            <w:pPr>
              <w:spacing w:after="0"/>
              <w:ind w:left="135"/>
              <w:jc w:val="center"/>
            </w:pPr>
          </w:p>
        </w:tc>
        <w:tc>
          <w:tcPr>
            <w:tcW w:w="1600" w:type="dxa"/>
            <w:tcMar>
              <w:top w:w="50" w:type="dxa"/>
              <w:left w:w="100" w:type="dxa"/>
            </w:tcMar>
            <w:vAlign w:val="center"/>
          </w:tcPr>
          <w:p w14:paraId="4DA317BB" w14:textId="77777777" w:rsidR="00323729" w:rsidRDefault="00323729">
            <w:pPr>
              <w:spacing w:after="0"/>
              <w:ind w:left="135"/>
              <w:jc w:val="center"/>
            </w:pPr>
          </w:p>
        </w:tc>
        <w:tc>
          <w:tcPr>
            <w:tcW w:w="1131" w:type="dxa"/>
            <w:tcMar>
              <w:top w:w="50" w:type="dxa"/>
              <w:left w:w="100" w:type="dxa"/>
            </w:tcMar>
            <w:vAlign w:val="center"/>
          </w:tcPr>
          <w:p w14:paraId="04D236F5" w14:textId="77777777" w:rsidR="00323729" w:rsidRDefault="00323729">
            <w:pPr>
              <w:spacing w:after="0"/>
              <w:ind w:left="135"/>
            </w:pPr>
          </w:p>
        </w:tc>
        <w:tc>
          <w:tcPr>
            <w:tcW w:w="1948" w:type="dxa"/>
            <w:tcMar>
              <w:top w:w="50" w:type="dxa"/>
              <w:left w:w="100" w:type="dxa"/>
            </w:tcMar>
            <w:vAlign w:val="center"/>
          </w:tcPr>
          <w:p w14:paraId="0F92F63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w:t>
              </w:r>
              <w:r>
                <w:rPr>
                  <w:rFonts w:ascii="Times New Roman" w:hAnsi="Times New Roman"/>
                  <w:color w:val="0000FF"/>
                  <w:u w:val="single"/>
                </w:rPr>
                <w:t>ebe</w:t>
              </w:r>
            </w:hyperlink>
          </w:p>
        </w:tc>
      </w:tr>
      <w:tr w:rsidR="00323729" w:rsidRPr="000B029A" w14:paraId="04FC9CBD" w14:textId="77777777">
        <w:trPr>
          <w:trHeight w:val="144"/>
          <w:tblCellSpacing w:w="0" w:type="dxa"/>
        </w:trPr>
        <w:tc>
          <w:tcPr>
            <w:tcW w:w="458" w:type="dxa"/>
            <w:tcMar>
              <w:top w:w="50" w:type="dxa"/>
              <w:left w:w="100" w:type="dxa"/>
            </w:tcMar>
            <w:vAlign w:val="center"/>
          </w:tcPr>
          <w:p w14:paraId="3D311720" w14:textId="77777777" w:rsidR="00323729" w:rsidRDefault="00F8312D">
            <w:pPr>
              <w:spacing w:after="0"/>
            </w:pPr>
            <w:r>
              <w:rPr>
                <w:rFonts w:ascii="Times New Roman" w:hAnsi="Times New Roman"/>
                <w:color w:val="000000"/>
                <w:sz w:val="24"/>
              </w:rPr>
              <w:t>75</w:t>
            </w:r>
          </w:p>
        </w:tc>
        <w:tc>
          <w:tcPr>
            <w:tcW w:w="3256" w:type="dxa"/>
            <w:tcMar>
              <w:top w:w="50" w:type="dxa"/>
              <w:left w:w="100" w:type="dxa"/>
            </w:tcMar>
            <w:vAlign w:val="center"/>
          </w:tcPr>
          <w:p w14:paraId="1F510C8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Представление темы «Дети на войне» в рассказе Л. Пантелеева </w:t>
            </w:r>
            <w:r w:rsidRPr="00F8312D">
              <w:rPr>
                <w:rFonts w:ascii="Times New Roman" w:hAnsi="Times New Roman"/>
                <w:color w:val="000000"/>
                <w:sz w:val="24"/>
                <w:lang w:val="ru-RU"/>
              </w:rPr>
              <w:lastRenderedPageBreak/>
              <w:t>«На ялике»</w:t>
            </w:r>
          </w:p>
        </w:tc>
        <w:tc>
          <w:tcPr>
            <w:tcW w:w="805" w:type="dxa"/>
            <w:tcMar>
              <w:top w:w="50" w:type="dxa"/>
              <w:left w:w="100" w:type="dxa"/>
            </w:tcMar>
            <w:vAlign w:val="center"/>
          </w:tcPr>
          <w:p w14:paraId="035A7216"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FD75DB4" w14:textId="77777777" w:rsidR="00323729" w:rsidRDefault="00323729">
            <w:pPr>
              <w:spacing w:after="0"/>
              <w:ind w:left="135"/>
              <w:jc w:val="center"/>
            </w:pPr>
          </w:p>
        </w:tc>
        <w:tc>
          <w:tcPr>
            <w:tcW w:w="1600" w:type="dxa"/>
            <w:tcMar>
              <w:top w:w="50" w:type="dxa"/>
              <w:left w:w="100" w:type="dxa"/>
            </w:tcMar>
            <w:vAlign w:val="center"/>
          </w:tcPr>
          <w:p w14:paraId="4432A692" w14:textId="77777777" w:rsidR="00323729" w:rsidRDefault="00323729">
            <w:pPr>
              <w:spacing w:after="0"/>
              <w:ind w:left="135"/>
              <w:jc w:val="center"/>
            </w:pPr>
          </w:p>
        </w:tc>
        <w:tc>
          <w:tcPr>
            <w:tcW w:w="1131" w:type="dxa"/>
            <w:tcMar>
              <w:top w:w="50" w:type="dxa"/>
              <w:left w:w="100" w:type="dxa"/>
            </w:tcMar>
            <w:vAlign w:val="center"/>
          </w:tcPr>
          <w:p w14:paraId="662D0342" w14:textId="77777777" w:rsidR="00323729" w:rsidRDefault="00323729">
            <w:pPr>
              <w:spacing w:after="0"/>
              <w:ind w:left="135"/>
            </w:pPr>
          </w:p>
        </w:tc>
        <w:tc>
          <w:tcPr>
            <w:tcW w:w="1948" w:type="dxa"/>
            <w:tcMar>
              <w:top w:w="50" w:type="dxa"/>
              <w:left w:w="100" w:type="dxa"/>
            </w:tcMar>
            <w:vAlign w:val="center"/>
          </w:tcPr>
          <w:p w14:paraId="67E2DB1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53242</w:t>
              </w:r>
            </w:hyperlink>
          </w:p>
        </w:tc>
      </w:tr>
      <w:tr w:rsidR="00323729" w:rsidRPr="000B029A" w14:paraId="2BAF0F11" w14:textId="77777777">
        <w:trPr>
          <w:trHeight w:val="144"/>
          <w:tblCellSpacing w:w="0" w:type="dxa"/>
        </w:trPr>
        <w:tc>
          <w:tcPr>
            <w:tcW w:w="458" w:type="dxa"/>
            <w:tcMar>
              <w:top w:w="50" w:type="dxa"/>
              <w:left w:w="100" w:type="dxa"/>
            </w:tcMar>
            <w:vAlign w:val="center"/>
          </w:tcPr>
          <w:p w14:paraId="6A15B0C9" w14:textId="77777777" w:rsidR="00323729" w:rsidRDefault="00F8312D">
            <w:pPr>
              <w:spacing w:after="0"/>
            </w:pPr>
            <w:r>
              <w:rPr>
                <w:rFonts w:ascii="Times New Roman" w:hAnsi="Times New Roman"/>
                <w:color w:val="000000"/>
                <w:sz w:val="24"/>
              </w:rPr>
              <w:t>76</w:t>
            </w:r>
          </w:p>
        </w:tc>
        <w:tc>
          <w:tcPr>
            <w:tcW w:w="3256" w:type="dxa"/>
            <w:tcMar>
              <w:top w:w="50" w:type="dxa"/>
              <w:left w:w="100" w:type="dxa"/>
            </w:tcMar>
            <w:vAlign w:val="center"/>
          </w:tcPr>
          <w:p w14:paraId="5D2BFCB7"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7B8ACF5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406AA3" w14:textId="77777777" w:rsidR="00323729" w:rsidRDefault="00323729">
            <w:pPr>
              <w:spacing w:after="0"/>
              <w:ind w:left="135"/>
              <w:jc w:val="center"/>
            </w:pPr>
          </w:p>
        </w:tc>
        <w:tc>
          <w:tcPr>
            <w:tcW w:w="1600" w:type="dxa"/>
            <w:tcMar>
              <w:top w:w="50" w:type="dxa"/>
              <w:left w:w="100" w:type="dxa"/>
            </w:tcMar>
            <w:vAlign w:val="center"/>
          </w:tcPr>
          <w:p w14:paraId="1D47ADC8" w14:textId="77777777" w:rsidR="00323729" w:rsidRDefault="00323729">
            <w:pPr>
              <w:spacing w:after="0"/>
              <w:ind w:left="135"/>
              <w:jc w:val="center"/>
            </w:pPr>
          </w:p>
        </w:tc>
        <w:tc>
          <w:tcPr>
            <w:tcW w:w="1131" w:type="dxa"/>
            <w:tcMar>
              <w:top w:w="50" w:type="dxa"/>
              <w:left w:w="100" w:type="dxa"/>
            </w:tcMar>
            <w:vAlign w:val="center"/>
          </w:tcPr>
          <w:p w14:paraId="61E29ED5" w14:textId="77777777" w:rsidR="00323729" w:rsidRDefault="00323729">
            <w:pPr>
              <w:spacing w:after="0"/>
              <w:ind w:left="135"/>
            </w:pPr>
          </w:p>
        </w:tc>
        <w:tc>
          <w:tcPr>
            <w:tcW w:w="1948" w:type="dxa"/>
            <w:tcMar>
              <w:top w:w="50" w:type="dxa"/>
              <w:left w:w="100" w:type="dxa"/>
            </w:tcMar>
            <w:vAlign w:val="center"/>
          </w:tcPr>
          <w:p w14:paraId="4DF42EA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53364</w:t>
              </w:r>
            </w:hyperlink>
          </w:p>
        </w:tc>
      </w:tr>
      <w:tr w:rsidR="00323729" w:rsidRPr="000B029A" w14:paraId="6FE78429" w14:textId="77777777">
        <w:trPr>
          <w:trHeight w:val="144"/>
          <w:tblCellSpacing w:w="0" w:type="dxa"/>
        </w:trPr>
        <w:tc>
          <w:tcPr>
            <w:tcW w:w="458" w:type="dxa"/>
            <w:tcMar>
              <w:top w:w="50" w:type="dxa"/>
              <w:left w:w="100" w:type="dxa"/>
            </w:tcMar>
            <w:vAlign w:val="center"/>
          </w:tcPr>
          <w:p w14:paraId="75E1DACF" w14:textId="77777777" w:rsidR="00323729" w:rsidRDefault="00F8312D">
            <w:pPr>
              <w:spacing w:after="0"/>
            </w:pPr>
            <w:r>
              <w:rPr>
                <w:rFonts w:ascii="Times New Roman" w:hAnsi="Times New Roman"/>
                <w:color w:val="000000"/>
                <w:sz w:val="24"/>
              </w:rPr>
              <w:t>77</w:t>
            </w:r>
          </w:p>
        </w:tc>
        <w:tc>
          <w:tcPr>
            <w:tcW w:w="3256" w:type="dxa"/>
            <w:tcMar>
              <w:top w:w="50" w:type="dxa"/>
              <w:left w:w="100" w:type="dxa"/>
            </w:tcMar>
            <w:vAlign w:val="center"/>
          </w:tcPr>
          <w:p w14:paraId="74943D05" w14:textId="77777777" w:rsidR="00323729" w:rsidRPr="00F8312D" w:rsidRDefault="00F8312D">
            <w:pPr>
              <w:spacing w:after="0"/>
              <w:ind w:left="135"/>
              <w:rPr>
                <w:lang w:val="ru-RU"/>
              </w:rPr>
            </w:pPr>
            <w:r w:rsidRPr="00F8312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75F5D28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9ADD5C" w14:textId="77777777" w:rsidR="00323729" w:rsidRDefault="00323729">
            <w:pPr>
              <w:spacing w:after="0"/>
              <w:ind w:left="135"/>
              <w:jc w:val="center"/>
            </w:pPr>
          </w:p>
        </w:tc>
        <w:tc>
          <w:tcPr>
            <w:tcW w:w="1600" w:type="dxa"/>
            <w:tcMar>
              <w:top w:w="50" w:type="dxa"/>
              <w:left w:w="100" w:type="dxa"/>
            </w:tcMar>
            <w:vAlign w:val="center"/>
          </w:tcPr>
          <w:p w14:paraId="3A2AFB8C" w14:textId="77777777" w:rsidR="00323729" w:rsidRDefault="00323729">
            <w:pPr>
              <w:spacing w:after="0"/>
              <w:ind w:left="135"/>
              <w:jc w:val="center"/>
            </w:pPr>
          </w:p>
        </w:tc>
        <w:tc>
          <w:tcPr>
            <w:tcW w:w="1131" w:type="dxa"/>
            <w:tcMar>
              <w:top w:w="50" w:type="dxa"/>
              <w:left w:w="100" w:type="dxa"/>
            </w:tcMar>
            <w:vAlign w:val="center"/>
          </w:tcPr>
          <w:p w14:paraId="1E00FDB5" w14:textId="77777777" w:rsidR="00323729" w:rsidRDefault="00323729">
            <w:pPr>
              <w:spacing w:after="0"/>
              <w:ind w:left="135"/>
            </w:pPr>
          </w:p>
        </w:tc>
        <w:tc>
          <w:tcPr>
            <w:tcW w:w="1948" w:type="dxa"/>
            <w:tcMar>
              <w:top w:w="50" w:type="dxa"/>
              <w:left w:w="100" w:type="dxa"/>
            </w:tcMar>
            <w:vAlign w:val="center"/>
          </w:tcPr>
          <w:p w14:paraId="2711C60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5347</w:t>
              </w:r>
              <w:r>
                <w:rPr>
                  <w:rFonts w:ascii="Times New Roman" w:hAnsi="Times New Roman"/>
                  <w:color w:val="0000FF"/>
                  <w:u w:val="single"/>
                </w:rPr>
                <w:t>c</w:t>
              </w:r>
            </w:hyperlink>
          </w:p>
        </w:tc>
      </w:tr>
      <w:tr w:rsidR="00323729" w:rsidRPr="000B029A" w14:paraId="08CCE7C5" w14:textId="77777777">
        <w:trPr>
          <w:trHeight w:val="144"/>
          <w:tblCellSpacing w:w="0" w:type="dxa"/>
        </w:trPr>
        <w:tc>
          <w:tcPr>
            <w:tcW w:w="458" w:type="dxa"/>
            <w:tcMar>
              <w:top w:w="50" w:type="dxa"/>
              <w:left w:w="100" w:type="dxa"/>
            </w:tcMar>
            <w:vAlign w:val="center"/>
          </w:tcPr>
          <w:p w14:paraId="1FC615E1" w14:textId="77777777" w:rsidR="00323729" w:rsidRDefault="00F8312D">
            <w:pPr>
              <w:spacing w:after="0"/>
            </w:pPr>
            <w:r>
              <w:rPr>
                <w:rFonts w:ascii="Times New Roman" w:hAnsi="Times New Roman"/>
                <w:color w:val="000000"/>
                <w:sz w:val="24"/>
              </w:rPr>
              <w:t>78</w:t>
            </w:r>
          </w:p>
        </w:tc>
        <w:tc>
          <w:tcPr>
            <w:tcW w:w="3256" w:type="dxa"/>
            <w:tcMar>
              <w:top w:w="50" w:type="dxa"/>
              <w:left w:w="100" w:type="dxa"/>
            </w:tcMar>
            <w:vAlign w:val="center"/>
          </w:tcPr>
          <w:p w14:paraId="0D420B51"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14:paraId="39B8ED3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70C860" w14:textId="77777777" w:rsidR="00323729" w:rsidRDefault="00323729">
            <w:pPr>
              <w:spacing w:after="0"/>
              <w:ind w:left="135"/>
              <w:jc w:val="center"/>
            </w:pPr>
          </w:p>
        </w:tc>
        <w:tc>
          <w:tcPr>
            <w:tcW w:w="1600" w:type="dxa"/>
            <w:tcMar>
              <w:top w:w="50" w:type="dxa"/>
              <w:left w:w="100" w:type="dxa"/>
            </w:tcMar>
            <w:vAlign w:val="center"/>
          </w:tcPr>
          <w:p w14:paraId="2FC3AE3E" w14:textId="77777777" w:rsidR="00323729" w:rsidRDefault="00323729">
            <w:pPr>
              <w:spacing w:after="0"/>
              <w:ind w:left="135"/>
              <w:jc w:val="center"/>
            </w:pPr>
          </w:p>
        </w:tc>
        <w:tc>
          <w:tcPr>
            <w:tcW w:w="1131" w:type="dxa"/>
            <w:tcMar>
              <w:top w:w="50" w:type="dxa"/>
              <w:left w:w="100" w:type="dxa"/>
            </w:tcMar>
            <w:vAlign w:val="center"/>
          </w:tcPr>
          <w:p w14:paraId="0100502D" w14:textId="77777777" w:rsidR="00323729" w:rsidRDefault="00323729">
            <w:pPr>
              <w:spacing w:after="0"/>
              <w:ind w:left="135"/>
            </w:pPr>
          </w:p>
        </w:tc>
        <w:tc>
          <w:tcPr>
            <w:tcW w:w="1948" w:type="dxa"/>
            <w:tcMar>
              <w:top w:w="50" w:type="dxa"/>
              <w:left w:w="100" w:type="dxa"/>
            </w:tcMar>
            <w:vAlign w:val="center"/>
          </w:tcPr>
          <w:p w14:paraId="0410850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501</w:t>
              </w:r>
              <w:r>
                <w:rPr>
                  <w:rFonts w:ascii="Times New Roman" w:hAnsi="Times New Roman"/>
                  <w:color w:val="0000FF"/>
                  <w:u w:val="single"/>
                </w:rPr>
                <w:t>f</w:t>
              </w:r>
              <w:r w:rsidRPr="00F8312D">
                <w:rPr>
                  <w:rFonts w:ascii="Times New Roman" w:hAnsi="Times New Roman"/>
                  <w:color w:val="0000FF"/>
                  <w:u w:val="single"/>
                  <w:lang w:val="ru-RU"/>
                </w:rPr>
                <w:t>0</w:t>
              </w:r>
            </w:hyperlink>
          </w:p>
        </w:tc>
      </w:tr>
      <w:tr w:rsidR="00323729" w:rsidRPr="000B029A" w14:paraId="697F6AD8" w14:textId="77777777">
        <w:trPr>
          <w:trHeight w:val="144"/>
          <w:tblCellSpacing w:w="0" w:type="dxa"/>
        </w:trPr>
        <w:tc>
          <w:tcPr>
            <w:tcW w:w="458" w:type="dxa"/>
            <w:tcMar>
              <w:top w:w="50" w:type="dxa"/>
              <w:left w:w="100" w:type="dxa"/>
            </w:tcMar>
            <w:vAlign w:val="center"/>
          </w:tcPr>
          <w:p w14:paraId="37E41757" w14:textId="77777777" w:rsidR="00323729" w:rsidRDefault="00F8312D">
            <w:pPr>
              <w:spacing w:after="0"/>
            </w:pPr>
            <w:r>
              <w:rPr>
                <w:rFonts w:ascii="Times New Roman" w:hAnsi="Times New Roman"/>
                <w:color w:val="000000"/>
                <w:sz w:val="24"/>
              </w:rPr>
              <w:t>79</w:t>
            </w:r>
          </w:p>
        </w:tc>
        <w:tc>
          <w:tcPr>
            <w:tcW w:w="3256" w:type="dxa"/>
            <w:tcMar>
              <w:top w:w="50" w:type="dxa"/>
              <w:left w:w="100" w:type="dxa"/>
            </w:tcMar>
            <w:vAlign w:val="center"/>
          </w:tcPr>
          <w:p w14:paraId="4460239A"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3742A37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84C706" w14:textId="77777777" w:rsidR="00323729" w:rsidRDefault="00323729">
            <w:pPr>
              <w:spacing w:after="0"/>
              <w:ind w:left="135"/>
              <w:jc w:val="center"/>
            </w:pPr>
          </w:p>
        </w:tc>
        <w:tc>
          <w:tcPr>
            <w:tcW w:w="1600" w:type="dxa"/>
            <w:tcMar>
              <w:top w:w="50" w:type="dxa"/>
              <w:left w:w="100" w:type="dxa"/>
            </w:tcMar>
            <w:vAlign w:val="center"/>
          </w:tcPr>
          <w:p w14:paraId="0AD3E1A9" w14:textId="77777777" w:rsidR="00323729" w:rsidRDefault="00323729">
            <w:pPr>
              <w:spacing w:after="0"/>
              <w:ind w:left="135"/>
              <w:jc w:val="center"/>
            </w:pPr>
          </w:p>
        </w:tc>
        <w:tc>
          <w:tcPr>
            <w:tcW w:w="1131" w:type="dxa"/>
            <w:tcMar>
              <w:top w:w="50" w:type="dxa"/>
              <w:left w:w="100" w:type="dxa"/>
            </w:tcMar>
            <w:vAlign w:val="center"/>
          </w:tcPr>
          <w:p w14:paraId="7D84D7DF" w14:textId="77777777" w:rsidR="00323729" w:rsidRDefault="00323729">
            <w:pPr>
              <w:spacing w:after="0"/>
              <w:ind w:left="135"/>
            </w:pPr>
          </w:p>
        </w:tc>
        <w:tc>
          <w:tcPr>
            <w:tcW w:w="1948" w:type="dxa"/>
            <w:tcMar>
              <w:top w:w="50" w:type="dxa"/>
              <w:left w:w="100" w:type="dxa"/>
            </w:tcMar>
            <w:vAlign w:val="center"/>
          </w:tcPr>
          <w:p w14:paraId="6C5A912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51096</w:t>
              </w:r>
            </w:hyperlink>
          </w:p>
        </w:tc>
      </w:tr>
      <w:tr w:rsidR="00323729" w14:paraId="5966B5A9" w14:textId="77777777">
        <w:trPr>
          <w:trHeight w:val="144"/>
          <w:tblCellSpacing w:w="0" w:type="dxa"/>
        </w:trPr>
        <w:tc>
          <w:tcPr>
            <w:tcW w:w="458" w:type="dxa"/>
            <w:tcMar>
              <w:top w:w="50" w:type="dxa"/>
              <w:left w:w="100" w:type="dxa"/>
            </w:tcMar>
            <w:vAlign w:val="center"/>
          </w:tcPr>
          <w:p w14:paraId="5832CD0A" w14:textId="77777777" w:rsidR="00323729" w:rsidRDefault="00F8312D">
            <w:pPr>
              <w:spacing w:after="0"/>
            </w:pPr>
            <w:r>
              <w:rPr>
                <w:rFonts w:ascii="Times New Roman" w:hAnsi="Times New Roman"/>
                <w:color w:val="000000"/>
                <w:sz w:val="24"/>
              </w:rPr>
              <w:t>80</w:t>
            </w:r>
          </w:p>
        </w:tc>
        <w:tc>
          <w:tcPr>
            <w:tcW w:w="3256" w:type="dxa"/>
            <w:tcMar>
              <w:top w:w="50" w:type="dxa"/>
              <w:left w:w="100" w:type="dxa"/>
            </w:tcMar>
            <w:vAlign w:val="center"/>
          </w:tcPr>
          <w:p w14:paraId="2FF0DA0A"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14:paraId="45E9909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5BE9D6" w14:textId="77777777" w:rsidR="00323729" w:rsidRDefault="00323729">
            <w:pPr>
              <w:spacing w:after="0"/>
              <w:ind w:left="135"/>
              <w:jc w:val="center"/>
            </w:pPr>
          </w:p>
        </w:tc>
        <w:tc>
          <w:tcPr>
            <w:tcW w:w="1600" w:type="dxa"/>
            <w:tcMar>
              <w:top w:w="50" w:type="dxa"/>
              <w:left w:w="100" w:type="dxa"/>
            </w:tcMar>
            <w:vAlign w:val="center"/>
          </w:tcPr>
          <w:p w14:paraId="5D268471" w14:textId="77777777" w:rsidR="00323729" w:rsidRDefault="00323729">
            <w:pPr>
              <w:spacing w:after="0"/>
              <w:ind w:left="135"/>
              <w:jc w:val="center"/>
            </w:pPr>
          </w:p>
        </w:tc>
        <w:tc>
          <w:tcPr>
            <w:tcW w:w="1131" w:type="dxa"/>
            <w:tcMar>
              <w:top w:w="50" w:type="dxa"/>
              <w:left w:w="100" w:type="dxa"/>
            </w:tcMar>
            <w:vAlign w:val="center"/>
          </w:tcPr>
          <w:p w14:paraId="29B3CAC1" w14:textId="77777777" w:rsidR="00323729" w:rsidRDefault="00323729">
            <w:pPr>
              <w:spacing w:after="0"/>
              <w:ind w:left="135"/>
            </w:pPr>
          </w:p>
        </w:tc>
        <w:tc>
          <w:tcPr>
            <w:tcW w:w="1948" w:type="dxa"/>
            <w:tcMar>
              <w:top w:w="50" w:type="dxa"/>
              <w:left w:w="100" w:type="dxa"/>
            </w:tcMar>
            <w:vAlign w:val="center"/>
          </w:tcPr>
          <w:p w14:paraId="71761092" w14:textId="77777777" w:rsidR="00323729" w:rsidRDefault="00323729">
            <w:pPr>
              <w:spacing w:after="0"/>
              <w:ind w:left="135"/>
            </w:pPr>
          </w:p>
        </w:tc>
      </w:tr>
      <w:tr w:rsidR="00323729" w14:paraId="21489C14" w14:textId="77777777">
        <w:trPr>
          <w:trHeight w:val="144"/>
          <w:tblCellSpacing w:w="0" w:type="dxa"/>
        </w:trPr>
        <w:tc>
          <w:tcPr>
            <w:tcW w:w="458" w:type="dxa"/>
            <w:tcMar>
              <w:top w:w="50" w:type="dxa"/>
              <w:left w:w="100" w:type="dxa"/>
            </w:tcMar>
            <w:vAlign w:val="center"/>
          </w:tcPr>
          <w:p w14:paraId="545401B7" w14:textId="77777777" w:rsidR="00323729" w:rsidRDefault="00F8312D">
            <w:pPr>
              <w:spacing w:after="0"/>
            </w:pPr>
            <w:r>
              <w:rPr>
                <w:rFonts w:ascii="Times New Roman" w:hAnsi="Times New Roman"/>
                <w:color w:val="000000"/>
                <w:sz w:val="24"/>
              </w:rPr>
              <w:t>81</w:t>
            </w:r>
          </w:p>
        </w:tc>
        <w:tc>
          <w:tcPr>
            <w:tcW w:w="3256" w:type="dxa"/>
            <w:tcMar>
              <w:top w:w="50" w:type="dxa"/>
              <w:left w:w="100" w:type="dxa"/>
            </w:tcMar>
            <w:vAlign w:val="center"/>
          </w:tcPr>
          <w:p w14:paraId="35D2A3D8" w14:textId="77777777" w:rsidR="00323729" w:rsidRPr="00F8312D" w:rsidRDefault="00F8312D">
            <w:pPr>
              <w:spacing w:after="0"/>
              <w:ind w:left="135"/>
              <w:rPr>
                <w:lang w:val="ru-RU"/>
              </w:rPr>
            </w:pPr>
            <w:r w:rsidRPr="00F8312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6CE4718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E5377F" w14:textId="77777777" w:rsidR="00323729" w:rsidRDefault="00323729">
            <w:pPr>
              <w:spacing w:after="0"/>
              <w:ind w:left="135"/>
              <w:jc w:val="center"/>
            </w:pPr>
          </w:p>
        </w:tc>
        <w:tc>
          <w:tcPr>
            <w:tcW w:w="1600" w:type="dxa"/>
            <w:tcMar>
              <w:top w:w="50" w:type="dxa"/>
              <w:left w:w="100" w:type="dxa"/>
            </w:tcMar>
            <w:vAlign w:val="center"/>
          </w:tcPr>
          <w:p w14:paraId="7E8EAD9E" w14:textId="77777777" w:rsidR="00323729" w:rsidRDefault="00323729">
            <w:pPr>
              <w:spacing w:after="0"/>
              <w:ind w:left="135"/>
              <w:jc w:val="center"/>
            </w:pPr>
          </w:p>
        </w:tc>
        <w:tc>
          <w:tcPr>
            <w:tcW w:w="1131" w:type="dxa"/>
            <w:tcMar>
              <w:top w:w="50" w:type="dxa"/>
              <w:left w:w="100" w:type="dxa"/>
            </w:tcMar>
            <w:vAlign w:val="center"/>
          </w:tcPr>
          <w:p w14:paraId="42A7863A" w14:textId="77777777" w:rsidR="00323729" w:rsidRDefault="00323729">
            <w:pPr>
              <w:spacing w:after="0"/>
              <w:ind w:left="135"/>
            </w:pPr>
          </w:p>
        </w:tc>
        <w:tc>
          <w:tcPr>
            <w:tcW w:w="1948" w:type="dxa"/>
            <w:tcMar>
              <w:top w:w="50" w:type="dxa"/>
              <w:left w:w="100" w:type="dxa"/>
            </w:tcMar>
            <w:vAlign w:val="center"/>
          </w:tcPr>
          <w:p w14:paraId="2FD5346A" w14:textId="77777777" w:rsidR="00323729" w:rsidRDefault="00323729">
            <w:pPr>
              <w:spacing w:after="0"/>
              <w:ind w:left="135"/>
            </w:pPr>
          </w:p>
        </w:tc>
      </w:tr>
      <w:tr w:rsidR="00323729" w14:paraId="3D4489EC" w14:textId="77777777">
        <w:trPr>
          <w:trHeight w:val="144"/>
          <w:tblCellSpacing w:w="0" w:type="dxa"/>
        </w:trPr>
        <w:tc>
          <w:tcPr>
            <w:tcW w:w="458" w:type="dxa"/>
            <w:tcMar>
              <w:top w:w="50" w:type="dxa"/>
              <w:left w:w="100" w:type="dxa"/>
            </w:tcMar>
            <w:vAlign w:val="center"/>
          </w:tcPr>
          <w:p w14:paraId="79986F5F" w14:textId="77777777" w:rsidR="00323729" w:rsidRDefault="00F8312D">
            <w:pPr>
              <w:spacing w:after="0"/>
            </w:pPr>
            <w:r>
              <w:rPr>
                <w:rFonts w:ascii="Times New Roman" w:hAnsi="Times New Roman"/>
                <w:color w:val="000000"/>
                <w:sz w:val="24"/>
              </w:rPr>
              <w:t>82</w:t>
            </w:r>
          </w:p>
        </w:tc>
        <w:tc>
          <w:tcPr>
            <w:tcW w:w="3256" w:type="dxa"/>
            <w:tcMar>
              <w:top w:w="50" w:type="dxa"/>
              <w:left w:w="100" w:type="dxa"/>
            </w:tcMar>
            <w:vAlign w:val="center"/>
          </w:tcPr>
          <w:p w14:paraId="67F593FC" w14:textId="77777777" w:rsidR="00323729" w:rsidRPr="00F8312D" w:rsidRDefault="00F8312D">
            <w:pPr>
              <w:spacing w:after="0"/>
              <w:ind w:left="135"/>
              <w:rPr>
                <w:lang w:val="ru-RU"/>
              </w:rPr>
            </w:pPr>
            <w:r w:rsidRPr="00F8312D">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533B09C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F31254" w14:textId="77777777" w:rsidR="00323729" w:rsidRDefault="00323729">
            <w:pPr>
              <w:spacing w:after="0"/>
              <w:ind w:left="135"/>
              <w:jc w:val="center"/>
            </w:pPr>
          </w:p>
        </w:tc>
        <w:tc>
          <w:tcPr>
            <w:tcW w:w="1600" w:type="dxa"/>
            <w:tcMar>
              <w:top w:w="50" w:type="dxa"/>
              <w:left w:w="100" w:type="dxa"/>
            </w:tcMar>
            <w:vAlign w:val="center"/>
          </w:tcPr>
          <w:p w14:paraId="7A12DDBB" w14:textId="77777777" w:rsidR="00323729" w:rsidRDefault="00323729">
            <w:pPr>
              <w:spacing w:after="0"/>
              <w:ind w:left="135"/>
              <w:jc w:val="center"/>
            </w:pPr>
          </w:p>
        </w:tc>
        <w:tc>
          <w:tcPr>
            <w:tcW w:w="1131" w:type="dxa"/>
            <w:tcMar>
              <w:top w:w="50" w:type="dxa"/>
              <w:left w:w="100" w:type="dxa"/>
            </w:tcMar>
            <w:vAlign w:val="center"/>
          </w:tcPr>
          <w:p w14:paraId="40D13822" w14:textId="77777777" w:rsidR="00323729" w:rsidRDefault="00323729">
            <w:pPr>
              <w:spacing w:after="0"/>
              <w:ind w:left="135"/>
            </w:pPr>
          </w:p>
        </w:tc>
        <w:tc>
          <w:tcPr>
            <w:tcW w:w="1948" w:type="dxa"/>
            <w:tcMar>
              <w:top w:w="50" w:type="dxa"/>
              <w:left w:w="100" w:type="dxa"/>
            </w:tcMar>
            <w:vAlign w:val="center"/>
          </w:tcPr>
          <w:p w14:paraId="35634B17" w14:textId="77777777" w:rsidR="00323729" w:rsidRDefault="00323729">
            <w:pPr>
              <w:spacing w:after="0"/>
              <w:ind w:left="135"/>
            </w:pPr>
          </w:p>
        </w:tc>
      </w:tr>
      <w:tr w:rsidR="00323729" w14:paraId="14B1267A" w14:textId="77777777">
        <w:trPr>
          <w:trHeight w:val="144"/>
          <w:tblCellSpacing w:w="0" w:type="dxa"/>
        </w:trPr>
        <w:tc>
          <w:tcPr>
            <w:tcW w:w="458" w:type="dxa"/>
            <w:tcMar>
              <w:top w:w="50" w:type="dxa"/>
              <w:left w:w="100" w:type="dxa"/>
            </w:tcMar>
            <w:vAlign w:val="center"/>
          </w:tcPr>
          <w:p w14:paraId="096BF10A" w14:textId="77777777" w:rsidR="00323729" w:rsidRDefault="00F8312D">
            <w:pPr>
              <w:spacing w:after="0"/>
            </w:pPr>
            <w:r>
              <w:rPr>
                <w:rFonts w:ascii="Times New Roman" w:hAnsi="Times New Roman"/>
                <w:color w:val="000000"/>
                <w:sz w:val="24"/>
              </w:rPr>
              <w:t>83</w:t>
            </w:r>
          </w:p>
        </w:tc>
        <w:tc>
          <w:tcPr>
            <w:tcW w:w="3256" w:type="dxa"/>
            <w:tcMar>
              <w:top w:w="50" w:type="dxa"/>
              <w:left w:w="100" w:type="dxa"/>
            </w:tcMar>
            <w:vAlign w:val="center"/>
          </w:tcPr>
          <w:p w14:paraId="0D0AB8FE"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14:paraId="6F67B02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DCC33E" w14:textId="77777777" w:rsidR="00323729" w:rsidRDefault="00323729">
            <w:pPr>
              <w:spacing w:after="0"/>
              <w:ind w:left="135"/>
              <w:jc w:val="center"/>
            </w:pPr>
          </w:p>
        </w:tc>
        <w:tc>
          <w:tcPr>
            <w:tcW w:w="1600" w:type="dxa"/>
            <w:tcMar>
              <w:top w:w="50" w:type="dxa"/>
              <w:left w:w="100" w:type="dxa"/>
            </w:tcMar>
            <w:vAlign w:val="center"/>
          </w:tcPr>
          <w:p w14:paraId="6B3B1908" w14:textId="77777777" w:rsidR="00323729" w:rsidRDefault="00323729">
            <w:pPr>
              <w:spacing w:after="0"/>
              <w:ind w:left="135"/>
              <w:jc w:val="center"/>
            </w:pPr>
          </w:p>
        </w:tc>
        <w:tc>
          <w:tcPr>
            <w:tcW w:w="1131" w:type="dxa"/>
            <w:tcMar>
              <w:top w:w="50" w:type="dxa"/>
              <w:left w:w="100" w:type="dxa"/>
            </w:tcMar>
            <w:vAlign w:val="center"/>
          </w:tcPr>
          <w:p w14:paraId="553C3D51" w14:textId="77777777" w:rsidR="00323729" w:rsidRDefault="00323729">
            <w:pPr>
              <w:spacing w:after="0"/>
              <w:ind w:left="135"/>
            </w:pPr>
          </w:p>
        </w:tc>
        <w:tc>
          <w:tcPr>
            <w:tcW w:w="1948" w:type="dxa"/>
            <w:tcMar>
              <w:top w:w="50" w:type="dxa"/>
              <w:left w:w="100" w:type="dxa"/>
            </w:tcMar>
            <w:vAlign w:val="center"/>
          </w:tcPr>
          <w:p w14:paraId="03093E8C" w14:textId="77777777" w:rsidR="00323729" w:rsidRDefault="00323729">
            <w:pPr>
              <w:spacing w:after="0"/>
              <w:ind w:left="135"/>
            </w:pPr>
          </w:p>
        </w:tc>
      </w:tr>
      <w:tr w:rsidR="00323729" w:rsidRPr="000B029A" w14:paraId="629F07CF" w14:textId="77777777">
        <w:trPr>
          <w:trHeight w:val="144"/>
          <w:tblCellSpacing w:w="0" w:type="dxa"/>
        </w:trPr>
        <w:tc>
          <w:tcPr>
            <w:tcW w:w="458" w:type="dxa"/>
            <w:tcMar>
              <w:top w:w="50" w:type="dxa"/>
              <w:left w:w="100" w:type="dxa"/>
            </w:tcMar>
            <w:vAlign w:val="center"/>
          </w:tcPr>
          <w:p w14:paraId="6B1DD0D7" w14:textId="77777777" w:rsidR="00323729" w:rsidRDefault="00F8312D">
            <w:pPr>
              <w:spacing w:after="0"/>
            </w:pPr>
            <w:r>
              <w:rPr>
                <w:rFonts w:ascii="Times New Roman" w:hAnsi="Times New Roman"/>
                <w:color w:val="000000"/>
                <w:sz w:val="24"/>
              </w:rPr>
              <w:t>84</w:t>
            </w:r>
          </w:p>
        </w:tc>
        <w:tc>
          <w:tcPr>
            <w:tcW w:w="3256" w:type="dxa"/>
            <w:tcMar>
              <w:top w:w="50" w:type="dxa"/>
              <w:left w:w="100" w:type="dxa"/>
            </w:tcMar>
            <w:vAlign w:val="center"/>
          </w:tcPr>
          <w:p w14:paraId="71E1B3A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Отражение нравственно-этических </w:t>
            </w:r>
            <w:r w:rsidRPr="00F8312D">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14:paraId="7AB4F423"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B06DC07" w14:textId="77777777" w:rsidR="00323729" w:rsidRDefault="00323729">
            <w:pPr>
              <w:spacing w:after="0"/>
              <w:ind w:left="135"/>
              <w:jc w:val="center"/>
            </w:pPr>
          </w:p>
        </w:tc>
        <w:tc>
          <w:tcPr>
            <w:tcW w:w="1600" w:type="dxa"/>
            <w:tcMar>
              <w:top w:w="50" w:type="dxa"/>
              <w:left w:w="100" w:type="dxa"/>
            </w:tcMar>
            <w:vAlign w:val="center"/>
          </w:tcPr>
          <w:p w14:paraId="2133AF05" w14:textId="77777777" w:rsidR="00323729" w:rsidRDefault="00323729">
            <w:pPr>
              <w:spacing w:after="0"/>
              <w:ind w:left="135"/>
              <w:jc w:val="center"/>
            </w:pPr>
          </w:p>
        </w:tc>
        <w:tc>
          <w:tcPr>
            <w:tcW w:w="1131" w:type="dxa"/>
            <w:tcMar>
              <w:top w:w="50" w:type="dxa"/>
              <w:left w:w="100" w:type="dxa"/>
            </w:tcMar>
            <w:vAlign w:val="center"/>
          </w:tcPr>
          <w:p w14:paraId="56CE0850" w14:textId="77777777" w:rsidR="00323729" w:rsidRDefault="00323729">
            <w:pPr>
              <w:spacing w:after="0"/>
              <w:ind w:left="135"/>
            </w:pPr>
          </w:p>
        </w:tc>
        <w:tc>
          <w:tcPr>
            <w:tcW w:w="1948" w:type="dxa"/>
            <w:tcMar>
              <w:top w:w="50" w:type="dxa"/>
              <w:left w:w="100" w:type="dxa"/>
            </w:tcMar>
            <w:vAlign w:val="center"/>
          </w:tcPr>
          <w:p w14:paraId="3921D96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524</w:t>
              </w:r>
              <w:r>
                <w:rPr>
                  <w:rFonts w:ascii="Times New Roman" w:hAnsi="Times New Roman"/>
                  <w:color w:val="0000FF"/>
                  <w:u w:val="single"/>
                </w:rPr>
                <w:t>d</w:t>
              </w:r>
              <w:r w:rsidRPr="00F8312D">
                <w:rPr>
                  <w:rFonts w:ascii="Times New Roman" w:hAnsi="Times New Roman"/>
                  <w:color w:val="0000FF"/>
                  <w:u w:val="single"/>
                  <w:lang w:val="ru-RU"/>
                </w:rPr>
                <w:t>2</w:t>
              </w:r>
            </w:hyperlink>
          </w:p>
        </w:tc>
      </w:tr>
      <w:tr w:rsidR="00323729" w14:paraId="030F73C5" w14:textId="77777777">
        <w:trPr>
          <w:trHeight w:val="144"/>
          <w:tblCellSpacing w:w="0" w:type="dxa"/>
        </w:trPr>
        <w:tc>
          <w:tcPr>
            <w:tcW w:w="458" w:type="dxa"/>
            <w:tcMar>
              <w:top w:w="50" w:type="dxa"/>
              <w:left w:w="100" w:type="dxa"/>
            </w:tcMar>
            <w:vAlign w:val="center"/>
          </w:tcPr>
          <w:p w14:paraId="09FB688B" w14:textId="77777777" w:rsidR="00323729" w:rsidRDefault="00F8312D">
            <w:pPr>
              <w:spacing w:after="0"/>
            </w:pPr>
            <w:r>
              <w:rPr>
                <w:rFonts w:ascii="Times New Roman" w:hAnsi="Times New Roman"/>
                <w:color w:val="000000"/>
                <w:sz w:val="24"/>
              </w:rPr>
              <w:lastRenderedPageBreak/>
              <w:t>85</w:t>
            </w:r>
          </w:p>
        </w:tc>
        <w:tc>
          <w:tcPr>
            <w:tcW w:w="3256" w:type="dxa"/>
            <w:tcMar>
              <w:top w:w="50" w:type="dxa"/>
              <w:left w:w="100" w:type="dxa"/>
            </w:tcMar>
            <w:vAlign w:val="center"/>
          </w:tcPr>
          <w:p w14:paraId="0CE655E5"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14:paraId="7B79EAE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35D9BE" w14:textId="77777777" w:rsidR="00323729" w:rsidRDefault="00323729">
            <w:pPr>
              <w:spacing w:after="0"/>
              <w:ind w:left="135"/>
              <w:jc w:val="center"/>
            </w:pPr>
          </w:p>
        </w:tc>
        <w:tc>
          <w:tcPr>
            <w:tcW w:w="1600" w:type="dxa"/>
            <w:tcMar>
              <w:top w:w="50" w:type="dxa"/>
              <w:left w:w="100" w:type="dxa"/>
            </w:tcMar>
            <w:vAlign w:val="center"/>
          </w:tcPr>
          <w:p w14:paraId="1FEF137C" w14:textId="77777777" w:rsidR="00323729" w:rsidRDefault="00323729">
            <w:pPr>
              <w:spacing w:after="0"/>
              <w:ind w:left="135"/>
              <w:jc w:val="center"/>
            </w:pPr>
          </w:p>
        </w:tc>
        <w:tc>
          <w:tcPr>
            <w:tcW w:w="1131" w:type="dxa"/>
            <w:tcMar>
              <w:top w:w="50" w:type="dxa"/>
              <w:left w:w="100" w:type="dxa"/>
            </w:tcMar>
            <w:vAlign w:val="center"/>
          </w:tcPr>
          <w:p w14:paraId="31CB3E23" w14:textId="77777777" w:rsidR="00323729" w:rsidRDefault="00323729">
            <w:pPr>
              <w:spacing w:after="0"/>
              <w:ind w:left="135"/>
            </w:pPr>
          </w:p>
        </w:tc>
        <w:tc>
          <w:tcPr>
            <w:tcW w:w="1948" w:type="dxa"/>
            <w:tcMar>
              <w:top w:w="50" w:type="dxa"/>
              <w:left w:w="100" w:type="dxa"/>
            </w:tcMar>
            <w:vAlign w:val="center"/>
          </w:tcPr>
          <w:p w14:paraId="5D1B8022" w14:textId="77777777" w:rsidR="00323729" w:rsidRDefault="00323729">
            <w:pPr>
              <w:spacing w:after="0"/>
              <w:ind w:left="135"/>
            </w:pPr>
          </w:p>
        </w:tc>
      </w:tr>
      <w:tr w:rsidR="00323729" w:rsidRPr="000B029A" w14:paraId="71A076DB" w14:textId="77777777">
        <w:trPr>
          <w:trHeight w:val="144"/>
          <w:tblCellSpacing w:w="0" w:type="dxa"/>
        </w:trPr>
        <w:tc>
          <w:tcPr>
            <w:tcW w:w="458" w:type="dxa"/>
            <w:tcMar>
              <w:top w:w="50" w:type="dxa"/>
              <w:left w:w="100" w:type="dxa"/>
            </w:tcMar>
            <w:vAlign w:val="center"/>
          </w:tcPr>
          <w:p w14:paraId="02D8F0C3" w14:textId="77777777" w:rsidR="00323729" w:rsidRDefault="00F8312D">
            <w:pPr>
              <w:spacing w:after="0"/>
            </w:pPr>
            <w:r>
              <w:rPr>
                <w:rFonts w:ascii="Times New Roman" w:hAnsi="Times New Roman"/>
                <w:color w:val="000000"/>
                <w:sz w:val="24"/>
              </w:rPr>
              <w:t>86</w:t>
            </w:r>
          </w:p>
        </w:tc>
        <w:tc>
          <w:tcPr>
            <w:tcW w:w="3256" w:type="dxa"/>
            <w:tcMar>
              <w:top w:w="50" w:type="dxa"/>
              <w:left w:w="100" w:type="dxa"/>
            </w:tcMar>
            <w:vAlign w:val="center"/>
          </w:tcPr>
          <w:p w14:paraId="5799120D" w14:textId="77777777" w:rsidR="00323729" w:rsidRPr="00F8312D" w:rsidRDefault="00F8312D">
            <w:pPr>
              <w:spacing w:after="0"/>
              <w:ind w:left="135"/>
              <w:rPr>
                <w:lang w:val="ru-RU"/>
              </w:rPr>
            </w:pPr>
            <w:r w:rsidRPr="00F8312D">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14:paraId="265669D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2634BD" w14:textId="77777777" w:rsidR="00323729" w:rsidRDefault="00323729">
            <w:pPr>
              <w:spacing w:after="0"/>
              <w:ind w:left="135"/>
              <w:jc w:val="center"/>
            </w:pPr>
          </w:p>
        </w:tc>
        <w:tc>
          <w:tcPr>
            <w:tcW w:w="1600" w:type="dxa"/>
            <w:tcMar>
              <w:top w:w="50" w:type="dxa"/>
              <w:left w:w="100" w:type="dxa"/>
            </w:tcMar>
            <w:vAlign w:val="center"/>
          </w:tcPr>
          <w:p w14:paraId="40C2313E" w14:textId="77777777" w:rsidR="00323729" w:rsidRDefault="00323729">
            <w:pPr>
              <w:spacing w:after="0"/>
              <w:ind w:left="135"/>
              <w:jc w:val="center"/>
            </w:pPr>
          </w:p>
        </w:tc>
        <w:tc>
          <w:tcPr>
            <w:tcW w:w="1131" w:type="dxa"/>
            <w:tcMar>
              <w:top w:w="50" w:type="dxa"/>
              <w:left w:w="100" w:type="dxa"/>
            </w:tcMar>
            <w:vAlign w:val="center"/>
          </w:tcPr>
          <w:p w14:paraId="74E7F7A7" w14:textId="77777777" w:rsidR="00323729" w:rsidRDefault="00323729">
            <w:pPr>
              <w:spacing w:after="0"/>
              <w:ind w:left="135"/>
            </w:pPr>
          </w:p>
        </w:tc>
        <w:tc>
          <w:tcPr>
            <w:tcW w:w="1948" w:type="dxa"/>
            <w:tcMar>
              <w:top w:w="50" w:type="dxa"/>
              <w:left w:w="100" w:type="dxa"/>
            </w:tcMar>
            <w:vAlign w:val="center"/>
          </w:tcPr>
          <w:p w14:paraId="0214C39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525</w:t>
              </w:r>
              <w:r>
                <w:rPr>
                  <w:rFonts w:ascii="Times New Roman" w:hAnsi="Times New Roman"/>
                  <w:color w:val="0000FF"/>
                  <w:u w:val="single"/>
                </w:rPr>
                <w:t>e</w:t>
              </w:r>
              <w:r w:rsidRPr="00F8312D">
                <w:rPr>
                  <w:rFonts w:ascii="Times New Roman" w:hAnsi="Times New Roman"/>
                  <w:color w:val="0000FF"/>
                  <w:u w:val="single"/>
                  <w:lang w:val="ru-RU"/>
                </w:rPr>
                <w:t>0</w:t>
              </w:r>
            </w:hyperlink>
          </w:p>
        </w:tc>
      </w:tr>
      <w:tr w:rsidR="00323729" w:rsidRPr="000B029A" w14:paraId="66A2C0AA" w14:textId="77777777">
        <w:trPr>
          <w:trHeight w:val="144"/>
          <w:tblCellSpacing w:w="0" w:type="dxa"/>
        </w:trPr>
        <w:tc>
          <w:tcPr>
            <w:tcW w:w="458" w:type="dxa"/>
            <w:tcMar>
              <w:top w:w="50" w:type="dxa"/>
              <w:left w:w="100" w:type="dxa"/>
            </w:tcMar>
            <w:vAlign w:val="center"/>
          </w:tcPr>
          <w:p w14:paraId="33FCAB32" w14:textId="77777777" w:rsidR="00323729" w:rsidRDefault="00F8312D">
            <w:pPr>
              <w:spacing w:after="0"/>
            </w:pPr>
            <w:r>
              <w:rPr>
                <w:rFonts w:ascii="Times New Roman" w:hAnsi="Times New Roman"/>
                <w:color w:val="000000"/>
                <w:sz w:val="24"/>
              </w:rPr>
              <w:t>87</w:t>
            </w:r>
          </w:p>
        </w:tc>
        <w:tc>
          <w:tcPr>
            <w:tcW w:w="3256" w:type="dxa"/>
            <w:tcMar>
              <w:top w:w="50" w:type="dxa"/>
              <w:left w:w="100" w:type="dxa"/>
            </w:tcMar>
            <w:vAlign w:val="center"/>
          </w:tcPr>
          <w:p w14:paraId="7F405C7A" w14:textId="77777777" w:rsidR="00323729" w:rsidRPr="00F8312D" w:rsidRDefault="00F8312D">
            <w:pPr>
              <w:spacing w:after="0"/>
              <w:ind w:left="135"/>
              <w:rPr>
                <w:lang w:val="ru-RU"/>
              </w:rPr>
            </w:pPr>
            <w:r w:rsidRPr="00F8312D">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14:paraId="6328A0D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AE4C5E" w14:textId="77777777" w:rsidR="00323729" w:rsidRDefault="00323729">
            <w:pPr>
              <w:spacing w:after="0"/>
              <w:ind w:left="135"/>
              <w:jc w:val="center"/>
            </w:pPr>
          </w:p>
        </w:tc>
        <w:tc>
          <w:tcPr>
            <w:tcW w:w="1600" w:type="dxa"/>
            <w:tcMar>
              <w:top w:w="50" w:type="dxa"/>
              <w:left w:w="100" w:type="dxa"/>
            </w:tcMar>
            <w:vAlign w:val="center"/>
          </w:tcPr>
          <w:p w14:paraId="41B46ED7" w14:textId="77777777" w:rsidR="00323729" w:rsidRDefault="00323729">
            <w:pPr>
              <w:spacing w:after="0"/>
              <w:ind w:left="135"/>
              <w:jc w:val="center"/>
            </w:pPr>
          </w:p>
        </w:tc>
        <w:tc>
          <w:tcPr>
            <w:tcW w:w="1131" w:type="dxa"/>
            <w:tcMar>
              <w:top w:w="50" w:type="dxa"/>
              <w:left w:w="100" w:type="dxa"/>
            </w:tcMar>
            <w:vAlign w:val="center"/>
          </w:tcPr>
          <w:p w14:paraId="420D0CE4" w14:textId="77777777" w:rsidR="00323729" w:rsidRDefault="00323729">
            <w:pPr>
              <w:spacing w:after="0"/>
              <w:ind w:left="135"/>
            </w:pPr>
          </w:p>
        </w:tc>
        <w:tc>
          <w:tcPr>
            <w:tcW w:w="1948" w:type="dxa"/>
            <w:tcMar>
              <w:top w:w="50" w:type="dxa"/>
              <w:left w:w="100" w:type="dxa"/>
            </w:tcMar>
            <w:vAlign w:val="center"/>
          </w:tcPr>
          <w:p w14:paraId="09B4580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523</w:t>
              </w:r>
              <w:r>
                <w:rPr>
                  <w:rFonts w:ascii="Times New Roman" w:hAnsi="Times New Roman"/>
                  <w:color w:val="0000FF"/>
                  <w:u w:val="single"/>
                </w:rPr>
                <w:t>ba</w:t>
              </w:r>
            </w:hyperlink>
          </w:p>
        </w:tc>
      </w:tr>
      <w:tr w:rsidR="00323729" w:rsidRPr="000B029A" w14:paraId="23733580" w14:textId="77777777">
        <w:trPr>
          <w:trHeight w:val="144"/>
          <w:tblCellSpacing w:w="0" w:type="dxa"/>
        </w:trPr>
        <w:tc>
          <w:tcPr>
            <w:tcW w:w="458" w:type="dxa"/>
            <w:tcMar>
              <w:top w:w="50" w:type="dxa"/>
              <w:left w:w="100" w:type="dxa"/>
            </w:tcMar>
            <w:vAlign w:val="center"/>
          </w:tcPr>
          <w:p w14:paraId="0CC620B6" w14:textId="77777777" w:rsidR="00323729" w:rsidRDefault="00F8312D">
            <w:pPr>
              <w:spacing w:after="0"/>
            </w:pPr>
            <w:r>
              <w:rPr>
                <w:rFonts w:ascii="Times New Roman" w:hAnsi="Times New Roman"/>
                <w:color w:val="000000"/>
                <w:sz w:val="24"/>
              </w:rPr>
              <w:t>88</w:t>
            </w:r>
          </w:p>
        </w:tc>
        <w:tc>
          <w:tcPr>
            <w:tcW w:w="3256" w:type="dxa"/>
            <w:tcMar>
              <w:top w:w="50" w:type="dxa"/>
              <w:left w:w="100" w:type="dxa"/>
            </w:tcMar>
            <w:vAlign w:val="center"/>
          </w:tcPr>
          <w:p w14:paraId="27E1AFA0" w14:textId="77777777" w:rsidR="00323729" w:rsidRPr="00F8312D" w:rsidRDefault="00F8312D">
            <w:pPr>
              <w:spacing w:after="0"/>
              <w:ind w:left="135"/>
              <w:rPr>
                <w:lang w:val="ru-RU"/>
              </w:rPr>
            </w:pPr>
            <w:r w:rsidRPr="00F8312D">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181B47D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A0F912" w14:textId="77777777" w:rsidR="00323729" w:rsidRDefault="00323729">
            <w:pPr>
              <w:spacing w:after="0"/>
              <w:ind w:left="135"/>
              <w:jc w:val="center"/>
            </w:pPr>
          </w:p>
        </w:tc>
        <w:tc>
          <w:tcPr>
            <w:tcW w:w="1600" w:type="dxa"/>
            <w:tcMar>
              <w:top w:w="50" w:type="dxa"/>
              <w:left w:w="100" w:type="dxa"/>
            </w:tcMar>
            <w:vAlign w:val="center"/>
          </w:tcPr>
          <w:p w14:paraId="5F80172E" w14:textId="77777777" w:rsidR="00323729" w:rsidRDefault="00323729">
            <w:pPr>
              <w:spacing w:after="0"/>
              <w:ind w:left="135"/>
              <w:jc w:val="center"/>
            </w:pPr>
          </w:p>
        </w:tc>
        <w:tc>
          <w:tcPr>
            <w:tcW w:w="1131" w:type="dxa"/>
            <w:tcMar>
              <w:top w:w="50" w:type="dxa"/>
              <w:left w:w="100" w:type="dxa"/>
            </w:tcMar>
            <w:vAlign w:val="center"/>
          </w:tcPr>
          <w:p w14:paraId="50063247" w14:textId="77777777" w:rsidR="00323729" w:rsidRDefault="00323729">
            <w:pPr>
              <w:spacing w:after="0"/>
              <w:ind w:left="135"/>
            </w:pPr>
          </w:p>
        </w:tc>
        <w:tc>
          <w:tcPr>
            <w:tcW w:w="1948" w:type="dxa"/>
            <w:tcMar>
              <w:top w:w="50" w:type="dxa"/>
              <w:left w:w="100" w:type="dxa"/>
            </w:tcMar>
            <w:vAlign w:val="center"/>
          </w:tcPr>
          <w:p w14:paraId="18C39D3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5169</w:t>
              </w:r>
              <w:r>
                <w:rPr>
                  <w:rFonts w:ascii="Times New Roman" w:hAnsi="Times New Roman"/>
                  <w:color w:val="0000FF"/>
                  <w:u w:val="single"/>
                </w:rPr>
                <w:t>a</w:t>
              </w:r>
            </w:hyperlink>
          </w:p>
        </w:tc>
      </w:tr>
      <w:tr w:rsidR="00323729" w:rsidRPr="000B029A" w14:paraId="7B99A8E5" w14:textId="77777777">
        <w:trPr>
          <w:trHeight w:val="144"/>
          <w:tblCellSpacing w:w="0" w:type="dxa"/>
        </w:trPr>
        <w:tc>
          <w:tcPr>
            <w:tcW w:w="458" w:type="dxa"/>
            <w:tcMar>
              <w:top w:w="50" w:type="dxa"/>
              <w:left w:w="100" w:type="dxa"/>
            </w:tcMar>
            <w:vAlign w:val="center"/>
          </w:tcPr>
          <w:p w14:paraId="15D84645" w14:textId="77777777" w:rsidR="00323729" w:rsidRDefault="00F8312D">
            <w:pPr>
              <w:spacing w:after="0"/>
            </w:pPr>
            <w:r>
              <w:rPr>
                <w:rFonts w:ascii="Times New Roman" w:hAnsi="Times New Roman"/>
                <w:color w:val="000000"/>
                <w:sz w:val="24"/>
              </w:rPr>
              <w:t>89</w:t>
            </w:r>
          </w:p>
        </w:tc>
        <w:tc>
          <w:tcPr>
            <w:tcW w:w="3256" w:type="dxa"/>
            <w:tcMar>
              <w:top w:w="50" w:type="dxa"/>
              <w:left w:w="100" w:type="dxa"/>
            </w:tcMar>
            <w:vAlign w:val="center"/>
          </w:tcPr>
          <w:p w14:paraId="250C8595"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6C6D67A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2EC9FD" w14:textId="77777777" w:rsidR="00323729" w:rsidRDefault="00323729">
            <w:pPr>
              <w:spacing w:after="0"/>
              <w:ind w:left="135"/>
              <w:jc w:val="center"/>
            </w:pPr>
          </w:p>
        </w:tc>
        <w:tc>
          <w:tcPr>
            <w:tcW w:w="1600" w:type="dxa"/>
            <w:tcMar>
              <w:top w:w="50" w:type="dxa"/>
              <w:left w:w="100" w:type="dxa"/>
            </w:tcMar>
            <w:vAlign w:val="center"/>
          </w:tcPr>
          <w:p w14:paraId="6A07B1AB" w14:textId="77777777" w:rsidR="00323729" w:rsidRDefault="00323729">
            <w:pPr>
              <w:spacing w:after="0"/>
              <w:ind w:left="135"/>
              <w:jc w:val="center"/>
            </w:pPr>
          </w:p>
        </w:tc>
        <w:tc>
          <w:tcPr>
            <w:tcW w:w="1131" w:type="dxa"/>
            <w:tcMar>
              <w:top w:w="50" w:type="dxa"/>
              <w:left w:w="100" w:type="dxa"/>
            </w:tcMar>
            <w:vAlign w:val="center"/>
          </w:tcPr>
          <w:p w14:paraId="4437E741" w14:textId="77777777" w:rsidR="00323729" w:rsidRDefault="00323729">
            <w:pPr>
              <w:spacing w:after="0"/>
              <w:ind w:left="135"/>
            </w:pPr>
          </w:p>
        </w:tc>
        <w:tc>
          <w:tcPr>
            <w:tcW w:w="1948" w:type="dxa"/>
            <w:tcMar>
              <w:top w:w="50" w:type="dxa"/>
              <w:left w:w="100" w:type="dxa"/>
            </w:tcMar>
            <w:vAlign w:val="center"/>
          </w:tcPr>
          <w:p w14:paraId="2FAF854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513</w:t>
              </w:r>
              <w:r>
                <w:rPr>
                  <w:rFonts w:ascii="Times New Roman" w:hAnsi="Times New Roman"/>
                  <w:color w:val="0000FF"/>
                  <w:u w:val="single"/>
                </w:rPr>
                <w:t>ac</w:t>
              </w:r>
            </w:hyperlink>
          </w:p>
        </w:tc>
      </w:tr>
      <w:tr w:rsidR="00323729" w:rsidRPr="000B029A" w14:paraId="3FF9E168" w14:textId="77777777">
        <w:trPr>
          <w:trHeight w:val="144"/>
          <w:tblCellSpacing w:w="0" w:type="dxa"/>
        </w:trPr>
        <w:tc>
          <w:tcPr>
            <w:tcW w:w="458" w:type="dxa"/>
            <w:tcMar>
              <w:top w:w="50" w:type="dxa"/>
              <w:left w:w="100" w:type="dxa"/>
            </w:tcMar>
            <w:vAlign w:val="center"/>
          </w:tcPr>
          <w:p w14:paraId="50F155CC" w14:textId="77777777" w:rsidR="00323729" w:rsidRDefault="00F8312D">
            <w:pPr>
              <w:spacing w:after="0"/>
            </w:pPr>
            <w:r>
              <w:rPr>
                <w:rFonts w:ascii="Times New Roman" w:hAnsi="Times New Roman"/>
                <w:color w:val="000000"/>
                <w:sz w:val="24"/>
              </w:rPr>
              <w:t>90</w:t>
            </w:r>
          </w:p>
        </w:tc>
        <w:tc>
          <w:tcPr>
            <w:tcW w:w="3256" w:type="dxa"/>
            <w:tcMar>
              <w:top w:w="50" w:type="dxa"/>
              <w:left w:w="100" w:type="dxa"/>
            </w:tcMar>
            <w:vAlign w:val="center"/>
          </w:tcPr>
          <w:p w14:paraId="55754FA5" w14:textId="77777777" w:rsidR="00323729" w:rsidRDefault="00F8312D">
            <w:pPr>
              <w:spacing w:after="0"/>
              <w:ind w:left="135"/>
            </w:pPr>
            <w:r w:rsidRPr="00F8312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14:paraId="107D534C"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F142BB" w14:textId="77777777" w:rsidR="00323729" w:rsidRDefault="00323729">
            <w:pPr>
              <w:spacing w:after="0"/>
              <w:ind w:left="135"/>
              <w:jc w:val="center"/>
            </w:pPr>
          </w:p>
        </w:tc>
        <w:tc>
          <w:tcPr>
            <w:tcW w:w="1600" w:type="dxa"/>
            <w:tcMar>
              <w:top w:w="50" w:type="dxa"/>
              <w:left w:w="100" w:type="dxa"/>
            </w:tcMar>
            <w:vAlign w:val="center"/>
          </w:tcPr>
          <w:p w14:paraId="6C99DBA5" w14:textId="77777777" w:rsidR="00323729" w:rsidRDefault="00323729">
            <w:pPr>
              <w:spacing w:after="0"/>
              <w:ind w:left="135"/>
              <w:jc w:val="center"/>
            </w:pPr>
          </w:p>
        </w:tc>
        <w:tc>
          <w:tcPr>
            <w:tcW w:w="1131" w:type="dxa"/>
            <w:tcMar>
              <w:top w:w="50" w:type="dxa"/>
              <w:left w:w="100" w:type="dxa"/>
            </w:tcMar>
            <w:vAlign w:val="center"/>
          </w:tcPr>
          <w:p w14:paraId="658C2F5E" w14:textId="77777777" w:rsidR="00323729" w:rsidRDefault="00323729">
            <w:pPr>
              <w:spacing w:after="0"/>
              <w:ind w:left="135"/>
            </w:pPr>
          </w:p>
        </w:tc>
        <w:tc>
          <w:tcPr>
            <w:tcW w:w="1948" w:type="dxa"/>
            <w:tcMar>
              <w:top w:w="50" w:type="dxa"/>
              <w:left w:w="100" w:type="dxa"/>
            </w:tcMar>
            <w:vAlign w:val="center"/>
          </w:tcPr>
          <w:p w14:paraId="4E020EA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w:t>
              </w:r>
              <w:r>
                <w:rPr>
                  <w:rFonts w:ascii="Times New Roman" w:hAnsi="Times New Roman"/>
                  <w:color w:val="0000FF"/>
                  <w:u w:val="single"/>
                </w:rPr>
                <w:t>b</w:t>
              </w:r>
              <w:r w:rsidRPr="00F8312D">
                <w:rPr>
                  <w:rFonts w:ascii="Times New Roman" w:hAnsi="Times New Roman"/>
                  <w:color w:val="0000FF"/>
                  <w:u w:val="single"/>
                  <w:lang w:val="ru-RU"/>
                </w:rPr>
                <w:t>04</w:t>
              </w:r>
            </w:hyperlink>
          </w:p>
        </w:tc>
      </w:tr>
      <w:tr w:rsidR="00323729" w:rsidRPr="000B029A" w14:paraId="72B60643" w14:textId="77777777">
        <w:trPr>
          <w:trHeight w:val="144"/>
          <w:tblCellSpacing w:w="0" w:type="dxa"/>
        </w:trPr>
        <w:tc>
          <w:tcPr>
            <w:tcW w:w="458" w:type="dxa"/>
            <w:tcMar>
              <w:top w:w="50" w:type="dxa"/>
              <w:left w:w="100" w:type="dxa"/>
            </w:tcMar>
            <w:vAlign w:val="center"/>
          </w:tcPr>
          <w:p w14:paraId="70493576" w14:textId="77777777" w:rsidR="00323729" w:rsidRDefault="00F8312D">
            <w:pPr>
              <w:spacing w:after="0"/>
            </w:pPr>
            <w:r>
              <w:rPr>
                <w:rFonts w:ascii="Times New Roman" w:hAnsi="Times New Roman"/>
                <w:color w:val="000000"/>
                <w:sz w:val="24"/>
              </w:rPr>
              <w:t>91</w:t>
            </w:r>
          </w:p>
        </w:tc>
        <w:tc>
          <w:tcPr>
            <w:tcW w:w="3256" w:type="dxa"/>
            <w:tcMar>
              <w:top w:w="50" w:type="dxa"/>
              <w:left w:w="100" w:type="dxa"/>
            </w:tcMar>
            <w:vAlign w:val="center"/>
          </w:tcPr>
          <w:p w14:paraId="4394D22C"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3F4FC7D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B14AA1" w14:textId="77777777" w:rsidR="00323729" w:rsidRDefault="00323729">
            <w:pPr>
              <w:spacing w:after="0"/>
              <w:ind w:left="135"/>
              <w:jc w:val="center"/>
            </w:pPr>
          </w:p>
        </w:tc>
        <w:tc>
          <w:tcPr>
            <w:tcW w:w="1600" w:type="dxa"/>
            <w:tcMar>
              <w:top w:w="50" w:type="dxa"/>
              <w:left w:w="100" w:type="dxa"/>
            </w:tcMar>
            <w:vAlign w:val="center"/>
          </w:tcPr>
          <w:p w14:paraId="1688FB0D" w14:textId="77777777" w:rsidR="00323729" w:rsidRDefault="00323729">
            <w:pPr>
              <w:spacing w:after="0"/>
              <w:ind w:left="135"/>
              <w:jc w:val="center"/>
            </w:pPr>
          </w:p>
        </w:tc>
        <w:tc>
          <w:tcPr>
            <w:tcW w:w="1131" w:type="dxa"/>
            <w:tcMar>
              <w:top w:w="50" w:type="dxa"/>
              <w:left w:w="100" w:type="dxa"/>
            </w:tcMar>
            <w:vAlign w:val="center"/>
          </w:tcPr>
          <w:p w14:paraId="2013DF3E" w14:textId="77777777" w:rsidR="00323729" w:rsidRDefault="00323729">
            <w:pPr>
              <w:spacing w:after="0"/>
              <w:ind w:left="135"/>
            </w:pPr>
          </w:p>
        </w:tc>
        <w:tc>
          <w:tcPr>
            <w:tcW w:w="1948" w:type="dxa"/>
            <w:tcMar>
              <w:top w:w="50" w:type="dxa"/>
              <w:left w:w="100" w:type="dxa"/>
            </w:tcMar>
            <w:vAlign w:val="center"/>
          </w:tcPr>
          <w:p w14:paraId="356805D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w:t>
              </w:r>
              <w:r>
                <w:rPr>
                  <w:rFonts w:ascii="Times New Roman" w:hAnsi="Times New Roman"/>
                  <w:color w:val="0000FF"/>
                  <w:u w:val="single"/>
                </w:rPr>
                <w:t>e</w:t>
              </w:r>
              <w:r w:rsidRPr="00F8312D">
                <w:rPr>
                  <w:rFonts w:ascii="Times New Roman" w:hAnsi="Times New Roman"/>
                  <w:color w:val="0000FF"/>
                  <w:u w:val="single"/>
                  <w:lang w:val="ru-RU"/>
                </w:rPr>
                <w:t>24</w:t>
              </w:r>
            </w:hyperlink>
          </w:p>
        </w:tc>
      </w:tr>
      <w:tr w:rsidR="00323729" w:rsidRPr="000B029A" w14:paraId="5E773D09" w14:textId="77777777">
        <w:trPr>
          <w:trHeight w:val="144"/>
          <w:tblCellSpacing w:w="0" w:type="dxa"/>
        </w:trPr>
        <w:tc>
          <w:tcPr>
            <w:tcW w:w="458" w:type="dxa"/>
            <w:tcMar>
              <w:top w:w="50" w:type="dxa"/>
              <w:left w:w="100" w:type="dxa"/>
            </w:tcMar>
            <w:vAlign w:val="center"/>
          </w:tcPr>
          <w:p w14:paraId="4C1B38C4" w14:textId="77777777" w:rsidR="00323729" w:rsidRDefault="00F8312D">
            <w:pPr>
              <w:spacing w:after="0"/>
            </w:pPr>
            <w:r>
              <w:rPr>
                <w:rFonts w:ascii="Times New Roman" w:hAnsi="Times New Roman"/>
                <w:color w:val="000000"/>
                <w:sz w:val="24"/>
              </w:rPr>
              <w:lastRenderedPageBreak/>
              <w:t>92</w:t>
            </w:r>
          </w:p>
        </w:tc>
        <w:tc>
          <w:tcPr>
            <w:tcW w:w="3256" w:type="dxa"/>
            <w:tcMar>
              <w:top w:w="50" w:type="dxa"/>
              <w:left w:w="100" w:type="dxa"/>
            </w:tcMar>
            <w:vAlign w:val="center"/>
          </w:tcPr>
          <w:p w14:paraId="4B5D9DEE" w14:textId="77777777" w:rsidR="00323729" w:rsidRPr="00F8312D" w:rsidRDefault="00F8312D">
            <w:pPr>
              <w:spacing w:after="0"/>
              <w:ind w:left="135"/>
              <w:rPr>
                <w:lang w:val="ru-RU"/>
              </w:rPr>
            </w:pPr>
            <w:r w:rsidRPr="00F8312D">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61808E6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E4B2B5" w14:textId="77777777" w:rsidR="00323729" w:rsidRDefault="00323729">
            <w:pPr>
              <w:spacing w:after="0"/>
              <w:ind w:left="135"/>
              <w:jc w:val="center"/>
            </w:pPr>
          </w:p>
        </w:tc>
        <w:tc>
          <w:tcPr>
            <w:tcW w:w="1600" w:type="dxa"/>
            <w:tcMar>
              <w:top w:w="50" w:type="dxa"/>
              <w:left w:w="100" w:type="dxa"/>
            </w:tcMar>
            <w:vAlign w:val="center"/>
          </w:tcPr>
          <w:p w14:paraId="2FA88BB1" w14:textId="77777777" w:rsidR="00323729" w:rsidRDefault="00323729">
            <w:pPr>
              <w:spacing w:after="0"/>
              <w:ind w:left="135"/>
              <w:jc w:val="center"/>
            </w:pPr>
          </w:p>
        </w:tc>
        <w:tc>
          <w:tcPr>
            <w:tcW w:w="1131" w:type="dxa"/>
            <w:tcMar>
              <w:top w:w="50" w:type="dxa"/>
              <w:left w:w="100" w:type="dxa"/>
            </w:tcMar>
            <w:vAlign w:val="center"/>
          </w:tcPr>
          <w:p w14:paraId="7003D925" w14:textId="77777777" w:rsidR="00323729" w:rsidRDefault="00323729">
            <w:pPr>
              <w:spacing w:after="0"/>
              <w:ind w:left="135"/>
            </w:pPr>
          </w:p>
        </w:tc>
        <w:tc>
          <w:tcPr>
            <w:tcW w:w="1948" w:type="dxa"/>
            <w:tcMar>
              <w:top w:w="50" w:type="dxa"/>
              <w:left w:w="100" w:type="dxa"/>
            </w:tcMar>
            <w:vAlign w:val="center"/>
          </w:tcPr>
          <w:p w14:paraId="5EAE441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w:t>
              </w:r>
              <w:r>
                <w:rPr>
                  <w:rFonts w:ascii="Times New Roman" w:hAnsi="Times New Roman"/>
                  <w:color w:val="0000FF"/>
                  <w:u w:val="single"/>
                </w:rPr>
                <w:t>f</w:t>
              </w:r>
              <w:r w:rsidRPr="00F8312D">
                <w:rPr>
                  <w:rFonts w:ascii="Times New Roman" w:hAnsi="Times New Roman"/>
                  <w:color w:val="0000FF"/>
                  <w:u w:val="single"/>
                  <w:lang w:val="ru-RU"/>
                </w:rPr>
                <w:t>46</w:t>
              </w:r>
            </w:hyperlink>
          </w:p>
        </w:tc>
      </w:tr>
      <w:tr w:rsidR="00323729" w:rsidRPr="000B029A" w14:paraId="01A3CBA4" w14:textId="77777777">
        <w:trPr>
          <w:trHeight w:val="144"/>
          <w:tblCellSpacing w:w="0" w:type="dxa"/>
        </w:trPr>
        <w:tc>
          <w:tcPr>
            <w:tcW w:w="458" w:type="dxa"/>
            <w:tcMar>
              <w:top w:w="50" w:type="dxa"/>
              <w:left w:w="100" w:type="dxa"/>
            </w:tcMar>
            <w:vAlign w:val="center"/>
          </w:tcPr>
          <w:p w14:paraId="1F6D66D3" w14:textId="77777777" w:rsidR="00323729" w:rsidRDefault="00F8312D">
            <w:pPr>
              <w:spacing w:after="0"/>
            </w:pPr>
            <w:r>
              <w:rPr>
                <w:rFonts w:ascii="Times New Roman" w:hAnsi="Times New Roman"/>
                <w:color w:val="000000"/>
                <w:sz w:val="24"/>
              </w:rPr>
              <w:t>93</w:t>
            </w:r>
          </w:p>
        </w:tc>
        <w:tc>
          <w:tcPr>
            <w:tcW w:w="3256" w:type="dxa"/>
            <w:tcMar>
              <w:top w:w="50" w:type="dxa"/>
              <w:left w:w="100" w:type="dxa"/>
            </w:tcMar>
            <w:vAlign w:val="center"/>
          </w:tcPr>
          <w:p w14:paraId="430E7D5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Работа </w:t>
            </w:r>
            <w:r>
              <w:rPr>
                <w:rFonts w:ascii="Times New Roman" w:hAnsi="Times New Roman"/>
                <w:color w:val="000000"/>
                <w:sz w:val="24"/>
              </w:rPr>
              <w:t>c</w:t>
            </w:r>
            <w:r w:rsidRPr="00F8312D">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1DEBB13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FAB524" w14:textId="77777777" w:rsidR="00323729" w:rsidRDefault="00323729">
            <w:pPr>
              <w:spacing w:after="0"/>
              <w:ind w:left="135"/>
              <w:jc w:val="center"/>
            </w:pPr>
          </w:p>
        </w:tc>
        <w:tc>
          <w:tcPr>
            <w:tcW w:w="1600" w:type="dxa"/>
            <w:tcMar>
              <w:top w:w="50" w:type="dxa"/>
              <w:left w:w="100" w:type="dxa"/>
            </w:tcMar>
            <w:vAlign w:val="center"/>
          </w:tcPr>
          <w:p w14:paraId="2E041353" w14:textId="77777777" w:rsidR="00323729" w:rsidRDefault="00323729">
            <w:pPr>
              <w:spacing w:after="0"/>
              <w:ind w:left="135"/>
              <w:jc w:val="center"/>
            </w:pPr>
          </w:p>
        </w:tc>
        <w:tc>
          <w:tcPr>
            <w:tcW w:w="1131" w:type="dxa"/>
            <w:tcMar>
              <w:top w:w="50" w:type="dxa"/>
              <w:left w:w="100" w:type="dxa"/>
            </w:tcMar>
            <w:vAlign w:val="center"/>
          </w:tcPr>
          <w:p w14:paraId="6D662AB2" w14:textId="77777777" w:rsidR="00323729" w:rsidRDefault="00323729">
            <w:pPr>
              <w:spacing w:after="0"/>
              <w:ind w:left="135"/>
            </w:pPr>
          </w:p>
        </w:tc>
        <w:tc>
          <w:tcPr>
            <w:tcW w:w="1948" w:type="dxa"/>
            <w:tcMar>
              <w:top w:w="50" w:type="dxa"/>
              <w:left w:w="100" w:type="dxa"/>
            </w:tcMar>
            <w:vAlign w:val="center"/>
          </w:tcPr>
          <w:p w14:paraId="0380DCD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5218</w:t>
              </w:r>
              <w:r>
                <w:rPr>
                  <w:rFonts w:ascii="Times New Roman" w:hAnsi="Times New Roman"/>
                  <w:color w:val="0000FF"/>
                  <w:u w:val="single"/>
                </w:rPr>
                <w:t>a</w:t>
              </w:r>
            </w:hyperlink>
          </w:p>
        </w:tc>
      </w:tr>
      <w:tr w:rsidR="00323729" w:rsidRPr="000B029A" w14:paraId="7DF1CDC5" w14:textId="77777777">
        <w:trPr>
          <w:trHeight w:val="144"/>
          <w:tblCellSpacing w:w="0" w:type="dxa"/>
        </w:trPr>
        <w:tc>
          <w:tcPr>
            <w:tcW w:w="458" w:type="dxa"/>
            <w:tcMar>
              <w:top w:w="50" w:type="dxa"/>
              <w:left w:w="100" w:type="dxa"/>
            </w:tcMar>
            <w:vAlign w:val="center"/>
          </w:tcPr>
          <w:p w14:paraId="03C80F46" w14:textId="77777777" w:rsidR="00323729" w:rsidRDefault="00F8312D">
            <w:pPr>
              <w:spacing w:after="0"/>
            </w:pPr>
            <w:r>
              <w:rPr>
                <w:rFonts w:ascii="Times New Roman" w:hAnsi="Times New Roman"/>
                <w:color w:val="000000"/>
                <w:sz w:val="24"/>
              </w:rPr>
              <w:t>94</w:t>
            </w:r>
          </w:p>
        </w:tc>
        <w:tc>
          <w:tcPr>
            <w:tcW w:w="3256" w:type="dxa"/>
            <w:tcMar>
              <w:top w:w="50" w:type="dxa"/>
              <w:left w:w="100" w:type="dxa"/>
            </w:tcMar>
            <w:vAlign w:val="center"/>
          </w:tcPr>
          <w:p w14:paraId="2CFEA8DA"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14:paraId="40A08FE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BDE0F4" w14:textId="77777777" w:rsidR="00323729" w:rsidRDefault="00323729">
            <w:pPr>
              <w:spacing w:after="0"/>
              <w:ind w:left="135"/>
              <w:jc w:val="center"/>
            </w:pPr>
          </w:p>
        </w:tc>
        <w:tc>
          <w:tcPr>
            <w:tcW w:w="1600" w:type="dxa"/>
            <w:tcMar>
              <w:top w:w="50" w:type="dxa"/>
              <w:left w:w="100" w:type="dxa"/>
            </w:tcMar>
            <w:vAlign w:val="center"/>
          </w:tcPr>
          <w:p w14:paraId="116BEA2D" w14:textId="77777777" w:rsidR="00323729" w:rsidRDefault="00323729">
            <w:pPr>
              <w:spacing w:after="0"/>
              <w:ind w:left="135"/>
              <w:jc w:val="center"/>
            </w:pPr>
          </w:p>
        </w:tc>
        <w:tc>
          <w:tcPr>
            <w:tcW w:w="1131" w:type="dxa"/>
            <w:tcMar>
              <w:top w:w="50" w:type="dxa"/>
              <w:left w:w="100" w:type="dxa"/>
            </w:tcMar>
            <w:vAlign w:val="center"/>
          </w:tcPr>
          <w:p w14:paraId="74038BA6" w14:textId="77777777" w:rsidR="00323729" w:rsidRDefault="00323729">
            <w:pPr>
              <w:spacing w:after="0"/>
              <w:ind w:left="135"/>
            </w:pPr>
          </w:p>
        </w:tc>
        <w:tc>
          <w:tcPr>
            <w:tcW w:w="1948" w:type="dxa"/>
            <w:tcMar>
              <w:top w:w="50" w:type="dxa"/>
              <w:left w:w="100" w:type="dxa"/>
            </w:tcMar>
            <w:vAlign w:val="center"/>
          </w:tcPr>
          <w:p w14:paraId="47114E3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522</w:t>
              </w:r>
              <w:r>
                <w:rPr>
                  <w:rFonts w:ascii="Times New Roman" w:hAnsi="Times New Roman"/>
                  <w:color w:val="0000FF"/>
                  <w:u w:val="single"/>
                </w:rPr>
                <w:t>a</w:t>
              </w:r>
              <w:r w:rsidRPr="00F8312D">
                <w:rPr>
                  <w:rFonts w:ascii="Times New Roman" w:hAnsi="Times New Roman"/>
                  <w:color w:val="0000FF"/>
                  <w:u w:val="single"/>
                  <w:lang w:val="ru-RU"/>
                </w:rPr>
                <w:t>2</w:t>
              </w:r>
            </w:hyperlink>
          </w:p>
        </w:tc>
      </w:tr>
      <w:tr w:rsidR="00323729" w:rsidRPr="000B029A" w14:paraId="7B3925CA" w14:textId="77777777">
        <w:trPr>
          <w:trHeight w:val="144"/>
          <w:tblCellSpacing w:w="0" w:type="dxa"/>
        </w:trPr>
        <w:tc>
          <w:tcPr>
            <w:tcW w:w="458" w:type="dxa"/>
            <w:tcMar>
              <w:top w:w="50" w:type="dxa"/>
              <w:left w:w="100" w:type="dxa"/>
            </w:tcMar>
            <w:vAlign w:val="center"/>
          </w:tcPr>
          <w:p w14:paraId="406FF734" w14:textId="77777777" w:rsidR="00323729" w:rsidRDefault="00F8312D">
            <w:pPr>
              <w:spacing w:after="0"/>
            </w:pPr>
            <w:r>
              <w:rPr>
                <w:rFonts w:ascii="Times New Roman" w:hAnsi="Times New Roman"/>
                <w:color w:val="000000"/>
                <w:sz w:val="24"/>
              </w:rPr>
              <w:t>95</w:t>
            </w:r>
          </w:p>
        </w:tc>
        <w:tc>
          <w:tcPr>
            <w:tcW w:w="3256" w:type="dxa"/>
            <w:tcMar>
              <w:top w:w="50" w:type="dxa"/>
              <w:left w:w="100" w:type="dxa"/>
            </w:tcMar>
            <w:vAlign w:val="center"/>
          </w:tcPr>
          <w:p w14:paraId="226B4A74"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14:paraId="0913FF5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374CC0" w14:textId="77777777" w:rsidR="00323729" w:rsidRDefault="00323729">
            <w:pPr>
              <w:spacing w:after="0"/>
              <w:ind w:left="135"/>
              <w:jc w:val="center"/>
            </w:pPr>
          </w:p>
        </w:tc>
        <w:tc>
          <w:tcPr>
            <w:tcW w:w="1600" w:type="dxa"/>
            <w:tcMar>
              <w:top w:w="50" w:type="dxa"/>
              <w:left w:w="100" w:type="dxa"/>
            </w:tcMar>
            <w:vAlign w:val="center"/>
          </w:tcPr>
          <w:p w14:paraId="678838AA" w14:textId="77777777" w:rsidR="00323729" w:rsidRDefault="00323729">
            <w:pPr>
              <w:spacing w:after="0"/>
              <w:ind w:left="135"/>
              <w:jc w:val="center"/>
            </w:pPr>
          </w:p>
        </w:tc>
        <w:tc>
          <w:tcPr>
            <w:tcW w:w="1131" w:type="dxa"/>
            <w:tcMar>
              <w:top w:w="50" w:type="dxa"/>
              <w:left w:w="100" w:type="dxa"/>
            </w:tcMar>
            <w:vAlign w:val="center"/>
          </w:tcPr>
          <w:p w14:paraId="6FF2C692" w14:textId="77777777" w:rsidR="00323729" w:rsidRDefault="00323729">
            <w:pPr>
              <w:spacing w:after="0"/>
              <w:ind w:left="135"/>
            </w:pPr>
          </w:p>
        </w:tc>
        <w:tc>
          <w:tcPr>
            <w:tcW w:w="1948" w:type="dxa"/>
            <w:tcMar>
              <w:top w:w="50" w:type="dxa"/>
              <w:left w:w="100" w:type="dxa"/>
            </w:tcMar>
            <w:vAlign w:val="center"/>
          </w:tcPr>
          <w:p w14:paraId="4FB8AFB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518</w:t>
              </w:r>
              <w:r>
                <w:rPr>
                  <w:rFonts w:ascii="Times New Roman" w:hAnsi="Times New Roman"/>
                  <w:color w:val="0000FF"/>
                  <w:u w:val="single"/>
                </w:rPr>
                <w:t>de</w:t>
              </w:r>
            </w:hyperlink>
          </w:p>
        </w:tc>
      </w:tr>
      <w:tr w:rsidR="00323729" w:rsidRPr="000B029A" w14:paraId="36400C72" w14:textId="77777777">
        <w:trPr>
          <w:trHeight w:val="144"/>
          <w:tblCellSpacing w:w="0" w:type="dxa"/>
        </w:trPr>
        <w:tc>
          <w:tcPr>
            <w:tcW w:w="458" w:type="dxa"/>
            <w:tcMar>
              <w:top w:w="50" w:type="dxa"/>
              <w:left w:w="100" w:type="dxa"/>
            </w:tcMar>
            <w:vAlign w:val="center"/>
          </w:tcPr>
          <w:p w14:paraId="5A6BA653" w14:textId="77777777" w:rsidR="00323729" w:rsidRDefault="00F8312D">
            <w:pPr>
              <w:spacing w:after="0"/>
            </w:pPr>
            <w:r>
              <w:rPr>
                <w:rFonts w:ascii="Times New Roman" w:hAnsi="Times New Roman"/>
                <w:color w:val="000000"/>
                <w:sz w:val="24"/>
              </w:rPr>
              <w:t>96</w:t>
            </w:r>
          </w:p>
        </w:tc>
        <w:tc>
          <w:tcPr>
            <w:tcW w:w="3256" w:type="dxa"/>
            <w:tcMar>
              <w:top w:w="50" w:type="dxa"/>
              <w:left w:w="100" w:type="dxa"/>
            </w:tcMar>
            <w:vAlign w:val="center"/>
          </w:tcPr>
          <w:p w14:paraId="6ED8A660"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0873A41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6BD476" w14:textId="77777777" w:rsidR="00323729" w:rsidRDefault="00323729">
            <w:pPr>
              <w:spacing w:after="0"/>
              <w:ind w:left="135"/>
              <w:jc w:val="center"/>
            </w:pPr>
          </w:p>
        </w:tc>
        <w:tc>
          <w:tcPr>
            <w:tcW w:w="1600" w:type="dxa"/>
            <w:tcMar>
              <w:top w:w="50" w:type="dxa"/>
              <w:left w:w="100" w:type="dxa"/>
            </w:tcMar>
            <w:vAlign w:val="center"/>
          </w:tcPr>
          <w:p w14:paraId="5EC28A3B" w14:textId="77777777" w:rsidR="00323729" w:rsidRDefault="00323729">
            <w:pPr>
              <w:spacing w:after="0"/>
              <w:ind w:left="135"/>
              <w:jc w:val="center"/>
            </w:pPr>
          </w:p>
        </w:tc>
        <w:tc>
          <w:tcPr>
            <w:tcW w:w="1131" w:type="dxa"/>
            <w:tcMar>
              <w:top w:w="50" w:type="dxa"/>
              <w:left w:w="100" w:type="dxa"/>
            </w:tcMar>
            <w:vAlign w:val="center"/>
          </w:tcPr>
          <w:p w14:paraId="683DF1B1" w14:textId="77777777" w:rsidR="00323729" w:rsidRDefault="00323729">
            <w:pPr>
              <w:spacing w:after="0"/>
              <w:ind w:left="135"/>
            </w:pPr>
          </w:p>
        </w:tc>
        <w:tc>
          <w:tcPr>
            <w:tcW w:w="1948" w:type="dxa"/>
            <w:tcMar>
              <w:top w:w="50" w:type="dxa"/>
              <w:left w:w="100" w:type="dxa"/>
            </w:tcMar>
            <w:vAlign w:val="center"/>
          </w:tcPr>
          <w:p w14:paraId="2B6E019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519</w:t>
              </w:r>
              <w:r>
                <w:rPr>
                  <w:rFonts w:ascii="Times New Roman" w:hAnsi="Times New Roman"/>
                  <w:color w:val="0000FF"/>
                  <w:u w:val="single"/>
                </w:rPr>
                <w:t>f</w:t>
              </w:r>
              <w:r w:rsidRPr="00F8312D">
                <w:rPr>
                  <w:rFonts w:ascii="Times New Roman" w:hAnsi="Times New Roman"/>
                  <w:color w:val="0000FF"/>
                  <w:u w:val="single"/>
                  <w:lang w:val="ru-RU"/>
                </w:rPr>
                <w:t>6</w:t>
              </w:r>
            </w:hyperlink>
          </w:p>
        </w:tc>
      </w:tr>
      <w:tr w:rsidR="00323729" w14:paraId="77D5DD3E" w14:textId="77777777">
        <w:trPr>
          <w:trHeight w:val="144"/>
          <w:tblCellSpacing w:w="0" w:type="dxa"/>
        </w:trPr>
        <w:tc>
          <w:tcPr>
            <w:tcW w:w="458" w:type="dxa"/>
            <w:tcMar>
              <w:top w:w="50" w:type="dxa"/>
              <w:left w:w="100" w:type="dxa"/>
            </w:tcMar>
            <w:vAlign w:val="center"/>
          </w:tcPr>
          <w:p w14:paraId="522A3E4A" w14:textId="77777777" w:rsidR="00323729" w:rsidRDefault="00F8312D">
            <w:pPr>
              <w:spacing w:after="0"/>
            </w:pPr>
            <w:r>
              <w:rPr>
                <w:rFonts w:ascii="Times New Roman" w:hAnsi="Times New Roman"/>
                <w:color w:val="000000"/>
                <w:sz w:val="24"/>
              </w:rPr>
              <w:t>97</w:t>
            </w:r>
          </w:p>
        </w:tc>
        <w:tc>
          <w:tcPr>
            <w:tcW w:w="3256" w:type="dxa"/>
            <w:tcMar>
              <w:top w:w="50" w:type="dxa"/>
              <w:left w:w="100" w:type="dxa"/>
            </w:tcMar>
            <w:vAlign w:val="center"/>
          </w:tcPr>
          <w:p w14:paraId="39A484A9"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14:paraId="778210D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CC48CA"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F115B00" w14:textId="77777777" w:rsidR="00323729" w:rsidRDefault="00323729">
            <w:pPr>
              <w:spacing w:after="0"/>
              <w:ind w:left="135"/>
              <w:jc w:val="center"/>
            </w:pPr>
          </w:p>
        </w:tc>
        <w:tc>
          <w:tcPr>
            <w:tcW w:w="1131" w:type="dxa"/>
            <w:tcMar>
              <w:top w:w="50" w:type="dxa"/>
              <w:left w:w="100" w:type="dxa"/>
            </w:tcMar>
            <w:vAlign w:val="center"/>
          </w:tcPr>
          <w:p w14:paraId="37DD053D" w14:textId="77777777" w:rsidR="00323729" w:rsidRDefault="00323729">
            <w:pPr>
              <w:spacing w:after="0"/>
              <w:ind w:left="135"/>
            </w:pPr>
          </w:p>
        </w:tc>
        <w:tc>
          <w:tcPr>
            <w:tcW w:w="1948" w:type="dxa"/>
            <w:tcMar>
              <w:top w:w="50" w:type="dxa"/>
              <w:left w:w="100" w:type="dxa"/>
            </w:tcMar>
            <w:vAlign w:val="center"/>
          </w:tcPr>
          <w:p w14:paraId="351EC0C4" w14:textId="77777777" w:rsidR="00323729" w:rsidRDefault="00323729">
            <w:pPr>
              <w:spacing w:after="0"/>
              <w:ind w:left="135"/>
            </w:pPr>
          </w:p>
        </w:tc>
      </w:tr>
      <w:tr w:rsidR="00323729" w:rsidRPr="000B029A" w14:paraId="6C046580" w14:textId="77777777">
        <w:trPr>
          <w:trHeight w:val="144"/>
          <w:tblCellSpacing w:w="0" w:type="dxa"/>
        </w:trPr>
        <w:tc>
          <w:tcPr>
            <w:tcW w:w="458" w:type="dxa"/>
            <w:tcMar>
              <w:top w:w="50" w:type="dxa"/>
              <w:left w:w="100" w:type="dxa"/>
            </w:tcMar>
            <w:vAlign w:val="center"/>
          </w:tcPr>
          <w:p w14:paraId="62957CA5" w14:textId="77777777" w:rsidR="00323729" w:rsidRDefault="00F8312D">
            <w:pPr>
              <w:spacing w:after="0"/>
            </w:pPr>
            <w:r>
              <w:rPr>
                <w:rFonts w:ascii="Times New Roman" w:hAnsi="Times New Roman"/>
                <w:color w:val="000000"/>
                <w:sz w:val="24"/>
              </w:rPr>
              <w:t>98</w:t>
            </w:r>
          </w:p>
        </w:tc>
        <w:tc>
          <w:tcPr>
            <w:tcW w:w="3256" w:type="dxa"/>
            <w:tcMar>
              <w:top w:w="50" w:type="dxa"/>
              <w:left w:w="100" w:type="dxa"/>
            </w:tcMar>
            <w:vAlign w:val="center"/>
          </w:tcPr>
          <w:p w14:paraId="1BDBC027"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5867557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4659AD" w14:textId="77777777" w:rsidR="00323729" w:rsidRDefault="00323729">
            <w:pPr>
              <w:spacing w:after="0"/>
              <w:ind w:left="135"/>
              <w:jc w:val="center"/>
            </w:pPr>
          </w:p>
        </w:tc>
        <w:tc>
          <w:tcPr>
            <w:tcW w:w="1600" w:type="dxa"/>
            <w:tcMar>
              <w:top w:w="50" w:type="dxa"/>
              <w:left w:w="100" w:type="dxa"/>
            </w:tcMar>
            <w:vAlign w:val="center"/>
          </w:tcPr>
          <w:p w14:paraId="18EAF21B" w14:textId="77777777" w:rsidR="00323729" w:rsidRDefault="00323729">
            <w:pPr>
              <w:spacing w:after="0"/>
              <w:ind w:left="135"/>
              <w:jc w:val="center"/>
            </w:pPr>
          </w:p>
        </w:tc>
        <w:tc>
          <w:tcPr>
            <w:tcW w:w="1131" w:type="dxa"/>
            <w:tcMar>
              <w:top w:w="50" w:type="dxa"/>
              <w:left w:w="100" w:type="dxa"/>
            </w:tcMar>
            <w:vAlign w:val="center"/>
          </w:tcPr>
          <w:p w14:paraId="0856A864" w14:textId="77777777" w:rsidR="00323729" w:rsidRDefault="00323729">
            <w:pPr>
              <w:spacing w:after="0"/>
              <w:ind w:left="135"/>
            </w:pPr>
          </w:p>
        </w:tc>
        <w:tc>
          <w:tcPr>
            <w:tcW w:w="1948" w:type="dxa"/>
            <w:tcMar>
              <w:top w:w="50" w:type="dxa"/>
              <w:left w:w="100" w:type="dxa"/>
            </w:tcMar>
            <w:vAlign w:val="center"/>
          </w:tcPr>
          <w:p w14:paraId="7F86A8B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w:t>
              </w:r>
              <w:r>
                <w:rPr>
                  <w:rFonts w:ascii="Times New Roman" w:hAnsi="Times New Roman"/>
                  <w:color w:val="0000FF"/>
                  <w:u w:val="single"/>
                </w:rPr>
                <w:t>c</w:t>
              </w:r>
              <w:r w:rsidRPr="00F8312D">
                <w:rPr>
                  <w:rFonts w:ascii="Times New Roman" w:hAnsi="Times New Roman"/>
                  <w:color w:val="0000FF"/>
                  <w:u w:val="single"/>
                  <w:lang w:val="ru-RU"/>
                </w:rPr>
                <w:t>12</w:t>
              </w:r>
            </w:hyperlink>
          </w:p>
        </w:tc>
      </w:tr>
      <w:tr w:rsidR="00323729" w:rsidRPr="000B029A" w14:paraId="755988AF" w14:textId="77777777">
        <w:trPr>
          <w:trHeight w:val="144"/>
          <w:tblCellSpacing w:w="0" w:type="dxa"/>
        </w:trPr>
        <w:tc>
          <w:tcPr>
            <w:tcW w:w="458" w:type="dxa"/>
            <w:tcMar>
              <w:top w:w="50" w:type="dxa"/>
              <w:left w:w="100" w:type="dxa"/>
            </w:tcMar>
            <w:vAlign w:val="center"/>
          </w:tcPr>
          <w:p w14:paraId="7FB6CFAA" w14:textId="77777777" w:rsidR="00323729" w:rsidRDefault="00F8312D">
            <w:pPr>
              <w:spacing w:after="0"/>
            </w:pPr>
            <w:r>
              <w:rPr>
                <w:rFonts w:ascii="Times New Roman" w:hAnsi="Times New Roman"/>
                <w:color w:val="000000"/>
                <w:sz w:val="24"/>
              </w:rPr>
              <w:t>99</w:t>
            </w:r>
          </w:p>
        </w:tc>
        <w:tc>
          <w:tcPr>
            <w:tcW w:w="3256" w:type="dxa"/>
            <w:tcMar>
              <w:top w:w="50" w:type="dxa"/>
              <w:left w:w="100" w:type="dxa"/>
            </w:tcMar>
            <w:vAlign w:val="center"/>
          </w:tcPr>
          <w:p w14:paraId="2349A9D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Звукопись, её выразительное </w:t>
            </w:r>
            <w:r w:rsidRPr="00F8312D">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14:paraId="5C04708B"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15E787C" w14:textId="77777777" w:rsidR="00323729" w:rsidRDefault="00323729">
            <w:pPr>
              <w:spacing w:after="0"/>
              <w:ind w:left="135"/>
              <w:jc w:val="center"/>
            </w:pPr>
          </w:p>
        </w:tc>
        <w:tc>
          <w:tcPr>
            <w:tcW w:w="1600" w:type="dxa"/>
            <w:tcMar>
              <w:top w:w="50" w:type="dxa"/>
              <w:left w:w="100" w:type="dxa"/>
            </w:tcMar>
            <w:vAlign w:val="center"/>
          </w:tcPr>
          <w:p w14:paraId="10410DC8" w14:textId="77777777" w:rsidR="00323729" w:rsidRDefault="00323729">
            <w:pPr>
              <w:spacing w:after="0"/>
              <w:ind w:left="135"/>
              <w:jc w:val="center"/>
            </w:pPr>
          </w:p>
        </w:tc>
        <w:tc>
          <w:tcPr>
            <w:tcW w:w="1131" w:type="dxa"/>
            <w:tcMar>
              <w:top w:w="50" w:type="dxa"/>
              <w:left w:w="100" w:type="dxa"/>
            </w:tcMar>
            <w:vAlign w:val="center"/>
          </w:tcPr>
          <w:p w14:paraId="2ABA783E" w14:textId="77777777" w:rsidR="00323729" w:rsidRDefault="00323729">
            <w:pPr>
              <w:spacing w:after="0"/>
              <w:ind w:left="135"/>
            </w:pPr>
          </w:p>
        </w:tc>
        <w:tc>
          <w:tcPr>
            <w:tcW w:w="1948" w:type="dxa"/>
            <w:tcMar>
              <w:top w:w="50" w:type="dxa"/>
              <w:left w:w="100" w:type="dxa"/>
            </w:tcMar>
            <w:vAlign w:val="center"/>
          </w:tcPr>
          <w:p w14:paraId="4EA39A0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w:t>
              </w:r>
              <w:r>
                <w:rPr>
                  <w:rFonts w:ascii="Times New Roman" w:hAnsi="Times New Roman"/>
                  <w:color w:val="0000FF"/>
                  <w:u w:val="single"/>
                </w:rPr>
                <w:t>bbe</w:t>
              </w:r>
            </w:hyperlink>
          </w:p>
        </w:tc>
      </w:tr>
      <w:tr w:rsidR="00323729" w:rsidRPr="000B029A" w14:paraId="1962CD6B" w14:textId="77777777">
        <w:trPr>
          <w:trHeight w:val="144"/>
          <w:tblCellSpacing w:w="0" w:type="dxa"/>
        </w:trPr>
        <w:tc>
          <w:tcPr>
            <w:tcW w:w="458" w:type="dxa"/>
            <w:tcMar>
              <w:top w:w="50" w:type="dxa"/>
              <w:left w:w="100" w:type="dxa"/>
            </w:tcMar>
            <w:vAlign w:val="center"/>
          </w:tcPr>
          <w:p w14:paraId="06DDA8F9" w14:textId="77777777" w:rsidR="00323729" w:rsidRDefault="00F8312D">
            <w:pPr>
              <w:spacing w:after="0"/>
            </w:pPr>
            <w:r>
              <w:rPr>
                <w:rFonts w:ascii="Times New Roman" w:hAnsi="Times New Roman"/>
                <w:color w:val="000000"/>
                <w:sz w:val="24"/>
              </w:rPr>
              <w:lastRenderedPageBreak/>
              <w:t>100</w:t>
            </w:r>
          </w:p>
        </w:tc>
        <w:tc>
          <w:tcPr>
            <w:tcW w:w="3256" w:type="dxa"/>
            <w:tcMar>
              <w:top w:w="50" w:type="dxa"/>
              <w:left w:w="100" w:type="dxa"/>
            </w:tcMar>
            <w:vAlign w:val="center"/>
          </w:tcPr>
          <w:p w14:paraId="00A814A1"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4B2C127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CE59D7" w14:textId="77777777" w:rsidR="00323729" w:rsidRDefault="00323729">
            <w:pPr>
              <w:spacing w:after="0"/>
              <w:ind w:left="135"/>
              <w:jc w:val="center"/>
            </w:pPr>
          </w:p>
        </w:tc>
        <w:tc>
          <w:tcPr>
            <w:tcW w:w="1600" w:type="dxa"/>
            <w:tcMar>
              <w:top w:w="50" w:type="dxa"/>
              <w:left w:w="100" w:type="dxa"/>
            </w:tcMar>
            <w:vAlign w:val="center"/>
          </w:tcPr>
          <w:p w14:paraId="2B599241" w14:textId="77777777" w:rsidR="00323729" w:rsidRDefault="00323729">
            <w:pPr>
              <w:spacing w:after="0"/>
              <w:ind w:left="135"/>
              <w:jc w:val="center"/>
            </w:pPr>
          </w:p>
        </w:tc>
        <w:tc>
          <w:tcPr>
            <w:tcW w:w="1131" w:type="dxa"/>
            <w:tcMar>
              <w:top w:w="50" w:type="dxa"/>
              <w:left w:w="100" w:type="dxa"/>
            </w:tcMar>
            <w:vAlign w:val="center"/>
          </w:tcPr>
          <w:p w14:paraId="264C98EA" w14:textId="77777777" w:rsidR="00323729" w:rsidRDefault="00323729">
            <w:pPr>
              <w:spacing w:after="0"/>
              <w:ind w:left="135"/>
            </w:pPr>
          </w:p>
        </w:tc>
        <w:tc>
          <w:tcPr>
            <w:tcW w:w="1948" w:type="dxa"/>
            <w:tcMar>
              <w:top w:w="50" w:type="dxa"/>
              <w:left w:w="100" w:type="dxa"/>
            </w:tcMar>
            <w:vAlign w:val="center"/>
          </w:tcPr>
          <w:p w14:paraId="6392FF8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504</w:t>
              </w:r>
              <w:r>
                <w:rPr>
                  <w:rFonts w:ascii="Times New Roman" w:hAnsi="Times New Roman"/>
                  <w:color w:val="0000FF"/>
                  <w:u w:val="single"/>
                </w:rPr>
                <w:t>ac</w:t>
              </w:r>
            </w:hyperlink>
          </w:p>
        </w:tc>
      </w:tr>
      <w:tr w:rsidR="00323729" w:rsidRPr="000B029A" w14:paraId="6BC0FF5C" w14:textId="77777777">
        <w:trPr>
          <w:trHeight w:val="144"/>
          <w:tblCellSpacing w:w="0" w:type="dxa"/>
        </w:trPr>
        <w:tc>
          <w:tcPr>
            <w:tcW w:w="458" w:type="dxa"/>
            <w:tcMar>
              <w:top w:w="50" w:type="dxa"/>
              <w:left w:w="100" w:type="dxa"/>
            </w:tcMar>
            <w:vAlign w:val="center"/>
          </w:tcPr>
          <w:p w14:paraId="7E6F4BBF" w14:textId="77777777" w:rsidR="00323729" w:rsidRDefault="00F8312D">
            <w:pPr>
              <w:spacing w:after="0"/>
            </w:pPr>
            <w:r>
              <w:rPr>
                <w:rFonts w:ascii="Times New Roman" w:hAnsi="Times New Roman"/>
                <w:color w:val="000000"/>
                <w:sz w:val="24"/>
              </w:rPr>
              <w:t>101</w:t>
            </w:r>
          </w:p>
        </w:tc>
        <w:tc>
          <w:tcPr>
            <w:tcW w:w="3256" w:type="dxa"/>
            <w:tcMar>
              <w:top w:w="50" w:type="dxa"/>
              <w:left w:w="100" w:type="dxa"/>
            </w:tcMar>
            <w:vAlign w:val="center"/>
          </w:tcPr>
          <w:p w14:paraId="0EB9E257"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0C2CD22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865AD6" w14:textId="77777777" w:rsidR="00323729" w:rsidRDefault="00323729">
            <w:pPr>
              <w:spacing w:after="0"/>
              <w:ind w:left="135"/>
              <w:jc w:val="center"/>
            </w:pPr>
          </w:p>
        </w:tc>
        <w:tc>
          <w:tcPr>
            <w:tcW w:w="1600" w:type="dxa"/>
            <w:tcMar>
              <w:top w:w="50" w:type="dxa"/>
              <w:left w:w="100" w:type="dxa"/>
            </w:tcMar>
            <w:vAlign w:val="center"/>
          </w:tcPr>
          <w:p w14:paraId="7357A093" w14:textId="77777777" w:rsidR="00323729" w:rsidRDefault="00323729">
            <w:pPr>
              <w:spacing w:after="0"/>
              <w:ind w:left="135"/>
              <w:jc w:val="center"/>
            </w:pPr>
          </w:p>
        </w:tc>
        <w:tc>
          <w:tcPr>
            <w:tcW w:w="1131" w:type="dxa"/>
            <w:tcMar>
              <w:top w:w="50" w:type="dxa"/>
              <w:left w:w="100" w:type="dxa"/>
            </w:tcMar>
            <w:vAlign w:val="center"/>
          </w:tcPr>
          <w:p w14:paraId="03B829A2" w14:textId="77777777" w:rsidR="00323729" w:rsidRDefault="00323729">
            <w:pPr>
              <w:spacing w:after="0"/>
              <w:ind w:left="135"/>
            </w:pPr>
          </w:p>
        </w:tc>
        <w:tc>
          <w:tcPr>
            <w:tcW w:w="1948" w:type="dxa"/>
            <w:tcMar>
              <w:top w:w="50" w:type="dxa"/>
              <w:left w:w="100" w:type="dxa"/>
            </w:tcMar>
            <w:vAlign w:val="center"/>
          </w:tcPr>
          <w:p w14:paraId="4B21D3A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w:t>
              </w:r>
              <w:r>
                <w:rPr>
                  <w:rFonts w:ascii="Times New Roman" w:hAnsi="Times New Roman"/>
                  <w:color w:val="0000FF"/>
                  <w:u w:val="single"/>
                </w:rPr>
                <w:t>e</w:t>
              </w:r>
              <w:r w:rsidRPr="00F8312D">
                <w:rPr>
                  <w:rFonts w:ascii="Times New Roman" w:hAnsi="Times New Roman"/>
                  <w:color w:val="0000FF"/>
                  <w:u w:val="single"/>
                  <w:lang w:val="ru-RU"/>
                </w:rPr>
                <w:t>34</w:t>
              </w:r>
            </w:hyperlink>
          </w:p>
        </w:tc>
      </w:tr>
      <w:tr w:rsidR="00323729" w:rsidRPr="000B029A" w14:paraId="25736E95" w14:textId="77777777">
        <w:trPr>
          <w:trHeight w:val="144"/>
          <w:tblCellSpacing w:w="0" w:type="dxa"/>
        </w:trPr>
        <w:tc>
          <w:tcPr>
            <w:tcW w:w="458" w:type="dxa"/>
            <w:tcMar>
              <w:top w:w="50" w:type="dxa"/>
              <w:left w:w="100" w:type="dxa"/>
            </w:tcMar>
            <w:vAlign w:val="center"/>
          </w:tcPr>
          <w:p w14:paraId="661162E2" w14:textId="77777777" w:rsidR="00323729" w:rsidRDefault="00F8312D">
            <w:pPr>
              <w:spacing w:after="0"/>
            </w:pPr>
            <w:r>
              <w:rPr>
                <w:rFonts w:ascii="Times New Roman" w:hAnsi="Times New Roman"/>
                <w:color w:val="000000"/>
                <w:sz w:val="24"/>
              </w:rPr>
              <w:t>102</w:t>
            </w:r>
          </w:p>
        </w:tc>
        <w:tc>
          <w:tcPr>
            <w:tcW w:w="3256" w:type="dxa"/>
            <w:tcMar>
              <w:top w:w="50" w:type="dxa"/>
              <w:left w:w="100" w:type="dxa"/>
            </w:tcMar>
            <w:vAlign w:val="center"/>
          </w:tcPr>
          <w:p w14:paraId="440B58AF"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14:paraId="0256109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C70A42" w14:textId="77777777" w:rsidR="00323729" w:rsidRDefault="00323729">
            <w:pPr>
              <w:spacing w:after="0"/>
              <w:ind w:left="135"/>
              <w:jc w:val="center"/>
            </w:pPr>
          </w:p>
        </w:tc>
        <w:tc>
          <w:tcPr>
            <w:tcW w:w="1600" w:type="dxa"/>
            <w:tcMar>
              <w:top w:w="50" w:type="dxa"/>
              <w:left w:w="100" w:type="dxa"/>
            </w:tcMar>
            <w:vAlign w:val="center"/>
          </w:tcPr>
          <w:p w14:paraId="00E14F90" w14:textId="77777777" w:rsidR="00323729" w:rsidRDefault="00323729">
            <w:pPr>
              <w:spacing w:after="0"/>
              <w:ind w:left="135"/>
              <w:jc w:val="center"/>
            </w:pPr>
          </w:p>
        </w:tc>
        <w:tc>
          <w:tcPr>
            <w:tcW w:w="1131" w:type="dxa"/>
            <w:tcMar>
              <w:top w:w="50" w:type="dxa"/>
              <w:left w:w="100" w:type="dxa"/>
            </w:tcMar>
            <w:vAlign w:val="center"/>
          </w:tcPr>
          <w:p w14:paraId="5EB5F9AA" w14:textId="77777777" w:rsidR="00323729" w:rsidRDefault="00323729">
            <w:pPr>
              <w:spacing w:after="0"/>
              <w:ind w:left="135"/>
            </w:pPr>
          </w:p>
        </w:tc>
        <w:tc>
          <w:tcPr>
            <w:tcW w:w="1948" w:type="dxa"/>
            <w:tcMar>
              <w:top w:w="50" w:type="dxa"/>
              <w:left w:w="100" w:type="dxa"/>
            </w:tcMar>
            <w:vAlign w:val="center"/>
          </w:tcPr>
          <w:p w14:paraId="0637CB0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51294</w:t>
              </w:r>
            </w:hyperlink>
          </w:p>
        </w:tc>
      </w:tr>
      <w:tr w:rsidR="00323729" w:rsidRPr="000B029A" w14:paraId="03C805AB" w14:textId="77777777">
        <w:trPr>
          <w:trHeight w:val="144"/>
          <w:tblCellSpacing w:w="0" w:type="dxa"/>
        </w:trPr>
        <w:tc>
          <w:tcPr>
            <w:tcW w:w="458" w:type="dxa"/>
            <w:tcMar>
              <w:top w:w="50" w:type="dxa"/>
              <w:left w:w="100" w:type="dxa"/>
            </w:tcMar>
            <w:vAlign w:val="center"/>
          </w:tcPr>
          <w:p w14:paraId="58660AB7" w14:textId="77777777" w:rsidR="00323729" w:rsidRDefault="00F8312D">
            <w:pPr>
              <w:spacing w:after="0"/>
            </w:pPr>
            <w:r>
              <w:rPr>
                <w:rFonts w:ascii="Times New Roman" w:hAnsi="Times New Roman"/>
                <w:color w:val="000000"/>
                <w:sz w:val="24"/>
              </w:rPr>
              <w:t>103</w:t>
            </w:r>
          </w:p>
        </w:tc>
        <w:tc>
          <w:tcPr>
            <w:tcW w:w="3256" w:type="dxa"/>
            <w:tcMar>
              <w:top w:w="50" w:type="dxa"/>
              <w:left w:w="100" w:type="dxa"/>
            </w:tcMar>
            <w:vAlign w:val="center"/>
          </w:tcPr>
          <w:p w14:paraId="5DB5FE59"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F8312D">
              <w:rPr>
                <w:rFonts w:ascii="Times New Roman" w:hAnsi="Times New Roman"/>
                <w:color w:val="000000"/>
                <w:sz w:val="24"/>
                <w:lang w:val="ru-RU"/>
              </w:rPr>
              <w:t>Х – ХХ вв.»</w:t>
            </w:r>
          </w:p>
        </w:tc>
        <w:tc>
          <w:tcPr>
            <w:tcW w:w="805" w:type="dxa"/>
            <w:tcMar>
              <w:top w:w="50" w:type="dxa"/>
              <w:left w:w="100" w:type="dxa"/>
            </w:tcMar>
            <w:vAlign w:val="center"/>
          </w:tcPr>
          <w:p w14:paraId="29EB7D7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381B1C"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574F0D0" w14:textId="77777777" w:rsidR="00323729" w:rsidRDefault="00323729">
            <w:pPr>
              <w:spacing w:after="0"/>
              <w:ind w:left="135"/>
              <w:jc w:val="center"/>
            </w:pPr>
          </w:p>
        </w:tc>
        <w:tc>
          <w:tcPr>
            <w:tcW w:w="1131" w:type="dxa"/>
            <w:tcMar>
              <w:top w:w="50" w:type="dxa"/>
              <w:left w:w="100" w:type="dxa"/>
            </w:tcMar>
            <w:vAlign w:val="center"/>
          </w:tcPr>
          <w:p w14:paraId="52474E21" w14:textId="77777777" w:rsidR="00323729" w:rsidRDefault="00323729">
            <w:pPr>
              <w:spacing w:after="0"/>
              <w:ind w:left="135"/>
            </w:pPr>
          </w:p>
        </w:tc>
        <w:tc>
          <w:tcPr>
            <w:tcW w:w="1948" w:type="dxa"/>
            <w:tcMar>
              <w:top w:w="50" w:type="dxa"/>
              <w:left w:w="100" w:type="dxa"/>
            </w:tcMar>
            <w:vAlign w:val="center"/>
          </w:tcPr>
          <w:p w14:paraId="148D176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w:t>
              </w:r>
              <w:r>
                <w:rPr>
                  <w:rFonts w:ascii="Times New Roman" w:hAnsi="Times New Roman"/>
                  <w:color w:val="0000FF"/>
                  <w:u w:val="single"/>
                </w:rPr>
                <w:t>aa</w:t>
              </w:r>
              <w:r w:rsidRPr="00F8312D">
                <w:rPr>
                  <w:rFonts w:ascii="Times New Roman" w:hAnsi="Times New Roman"/>
                  <w:color w:val="0000FF"/>
                  <w:u w:val="single"/>
                  <w:lang w:val="ru-RU"/>
                </w:rPr>
                <w:t>6</w:t>
              </w:r>
            </w:hyperlink>
          </w:p>
        </w:tc>
      </w:tr>
      <w:tr w:rsidR="00323729" w:rsidRPr="000B029A" w14:paraId="11E1B31D" w14:textId="77777777">
        <w:trPr>
          <w:trHeight w:val="144"/>
          <w:tblCellSpacing w:w="0" w:type="dxa"/>
        </w:trPr>
        <w:tc>
          <w:tcPr>
            <w:tcW w:w="458" w:type="dxa"/>
            <w:tcMar>
              <w:top w:w="50" w:type="dxa"/>
              <w:left w:w="100" w:type="dxa"/>
            </w:tcMar>
            <w:vAlign w:val="center"/>
          </w:tcPr>
          <w:p w14:paraId="2B8E2187" w14:textId="77777777" w:rsidR="00323729" w:rsidRDefault="00F8312D">
            <w:pPr>
              <w:spacing w:after="0"/>
            </w:pPr>
            <w:r>
              <w:rPr>
                <w:rFonts w:ascii="Times New Roman" w:hAnsi="Times New Roman"/>
                <w:color w:val="000000"/>
                <w:sz w:val="24"/>
              </w:rPr>
              <w:t>104</w:t>
            </w:r>
          </w:p>
        </w:tc>
        <w:tc>
          <w:tcPr>
            <w:tcW w:w="3256" w:type="dxa"/>
            <w:tcMar>
              <w:top w:w="50" w:type="dxa"/>
              <w:left w:w="100" w:type="dxa"/>
            </w:tcMar>
            <w:vAlign w:val="center"/>
          </w:tcPr>
          <w:p w14:paraId="06A8F88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F8312D">
              <w:rPr>
                <w:rFonts w:ascii="Times New Roman" w:hAnsi="Times New Roman"/>
                <w:color w:val="000000"/>
                <w:sz w:val="24"/>
                <w:lang w:val="ru-RU"/>
              </w:rPr>
              <w:t xml:space="preserve"> в.</w:t>
            </w:r>
          </w:p>
        </w:tc>
        <w:tc>
          <w:tcPr>
            <w:tcW w:w="805" w:type="dxa"/>
            <w:tcMar>
              <w:top w:w="50" w:type="dxa"/>
              <w:left w:w="100" w:type="dxa"/>
            </w:tcMar>
            <w:vAlign w:val="center"/>
          </w:tcPr>
          <w:p w14:paraId="1B54487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6DA247" w14:textId="77777777" w:rsidR="00323729" w:rsidRDefault="00323729">
            <w:pPr>
              <w:spacing w:after="0"/>
              <w:ind w:left="135"/>
              <w:jc w:val="center"/>
            </w:pPr>
          </w:p>
        </w:tc>
        <w:tc>
          <w:tcPr>
            <w:tcW w:w="1600" w:type="dxa"/>
            <w:tcMar>
              <w:top w:w="50" w:type="dxa"/>
              <w:left w:w="100" w:type="dxa"/>
            </w:tcMar>
            <w:vAlign w:val="center"/>
          </w:tcPr>
          <w:p w14:paraId="07F7407C" w14:textId="77777777" w:rsidR="00323729" w:rsidRDefault="00323729">
            <w:pPr>
              <w:spacing w:after="0"/>
              <w:ind w:left="135"/>
              <w:jc w:val="center"/>
            </w:pPr>
          </w:p>
        </w:tc>
        <w:tc>
          <w:tcPr>
            <w:tcW w:w="1131" w:type="dxa"/>
            <w:tcMar>
              <w:top w:w="50" w:type="dxa"/>
              <w:left w:w="100" w:type="dxa"/>
            </w:tcMar>
            <w:vAlign w:val="center"/>
          </w:tcPr>
          <w:p w14:paraId="33717B7C" w14:textId="77777777" w:rsidR="00323729" w:rsidRDefault="00323729">
            <w:pPr>
              <w:spacing w:after="0"/>
              <w:ind w:left="135"/>
            </w:pPr>
          </w:p>
        </w:tc>
        <w:tc>
          <w:tcPr>
            <w:tcW w:w="1948" w:type="dxa"/>
            <w:tcMar>
              <w:top w:w="50" w:type="dxa"/>
              <w:left w:w="100" w:type="dxa"/>
            </w:tcMar>
            <w:vAlign w:val="center"/>
          </w:tcPr>
          <w:p w14:paraId="239B24D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50984</w:t>
              </w:r>
            </w:hyperlink>
          </w:p>
        </w:tc>
      </w:tr>
      <w:tr w:rsidR="00323729" w:rsidRPr="000B029A" w14:paraId="6107B6D2" w14:textId="77777777">
        <w:trPr>
          <w:trHeight w:val="144"/>
          <w:tblCellSpacing w:w="0" w:type="dxa"/>
        </w:trPr>
        <w:tc>
          <w:tcPr>
            <w:tcW w:w="458" w:type="dxa"/>
            <w:tcMar>
              <w:top w:w="50" w:type="dxa"/>
              <w:left w:w="100" w:type="dxa"/>
            </w:tcMar>
            <w:vAlign w:val="center"/>
          </w:tcPr>
          <w:p w14:paraId="1AA112F0" w14:textId="77777777" w:rsidR="00323729" w:rsidRDefault="00F8312D">
            <w:pPr>
              <w:spacing w:after="0"/>
            </w:pPr>
            <w:r>
              <w:rPr>
                <w:rFonts w:ascii="Times New Roman" w:hAnsi="Times New Roman"/>
                <w:color w:val="000000"/>
                <w:sz w:val="24"/>
              </w:rPr>
              <w:t>105</w:t>
            </w:r>
          </w:p>
        </w:tc>
        <w:tc>
          <w:tcPr>
            <w:tcW w:w="3256" w:type="dxa"/>
            <w:tcMar>
              <w:top w:w="50" w:type="dxa"/>
              <w:left w:w="100" w:type="dxa"/>
            </w:tcMar>
            <w:vAlign w:val="center"/>
          </w:tcPr>
          <w:p w14:paraId="30604BE4" w14:textId="77777777" w:rsidR="00323729" w:rsidRPr="00F8312D" w:rsidRDefault="00F8312D">
            <w:pPr>
              <w:spacing w:after="0"/>
              <w:ind w:left="135"/>
              <w:rPr>
                <w:lang w:val="ru-RU"/>
              </w:rPr>
            </w:pPr>
            <w:r w:rsidRPr="00F8312D">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14:paraId="794C475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59A274" w14:textId="77777777" w:rsidR="00323729" w:rsidRDefault="00323729">
            <w:pPr>
              <w:spacing w:after="0"/>
              <w:ind w:left="135"/>
              <w:jc w:val="center"/>
            </w:pPr>
          </w:p>
        </w:tc>
        <w:tc>
          <w:tcPr>
            <w:tcW w:w="1600" w:type="dxa"/>
            <w:tcMar>
              <w:top w:w="50" w:type="dxa"/>
              <w:left w:w="100" w:type="dxa"/>
            </w:tcMar>
            <w:vAlign w:val="center"/>
          </w:tcPr>
          <w:p w14:paraId="4FBA31DA" w14:textId="77777777" w:rsidR="00323729" w:rsidRDefault="00323729">
            <w:pPr>
              <w:spacing w:after="0"/>
              <w:ind w:left="135"/>
              <w:jc w:val="center"/>
            </w:pPr>
          </w:p>
        </w:tc>
        <w:tc>
          <w:tcPr>
            <w:tcW w:w="1131" w:type="dxa"/>
            <w:tcMar>
              <w:top w:w="50" w:type="dxa"/>
              <w:left w:w="100" w:type="dxa"/>
            </w:tcMar>
            <w:vAlign w:val="center"/>
          </w:tcPr>
          <w:p w14:paraId="35175FD2" w14:textId="77777777" w:rsidR="00323729" w:rsidRDefault="00323729">
            <w:pPr>
              <w:spacing w:after="0"/>
              <w:ind w:left="135"/>
            </w:pPr>
          </w:p>
        </w:tc>
        <w:tc>
          <w:tcPr>
            <w:tcW w:w="1948" w:type="dxa"/>
            <w:tcMar>
              <w:top w:w="50" w:type="dxa"/>
              <w:left w:w="100" w:type="dxa"/>
            </w:tcMar>
            <w:vAlign w:val="center"/>
          </w:tcPr>
          <w:p w14:paraId="5CC3DD2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52928</w:t>
              </w:r>
            </w:hyperlink>
          </w:p>
        </w:tc>
      </w:tr>
      <w:tr w:rsidR="00323729" w:rsidRPr="000B029A" w14:paraId="5FB8B790" w14:textId="77777777">
        <w:trPr>
          <w:trHeight w:val="144"/>
          <w:tblCellSpacing w:w="0" w:type="dxa"/>
        </w:trPr>
        <w:tc>
          <w:tcPr>
            <w:tcW w:w="458" w:type="dxa"/>
            <w:tcMar>
              <w:top w:w="50" w:type="dxa"/>
              <w:left w:w="100" w:type="dxa"/>
            </w:tcMar>
            <w:vAlign w:val="center"/>
          </w:tcPr>
          <w:p w14:paraId="7FFD8315" w14:textId="77777777" w:rsidR="00323729" w:rsidRDefault="00F8312D">
            <w:pPr>
              <w:spacing w:after="0"/>
            </w:pPr>
            <w:r>
              <w:rPr>
                <w:rFonts w:ascii="Times New Roman" w:hAnsi="Times New Roman"/>
                <w:color w:val="000000"/>
                <w:sz w:val="24"/>
              </w:rPr>
              <w:t>106</w:t>
            </w:r>
          </w:p>
        </w:tc>
        <w:tc>
          <w:tcPr>
            <w:tcW w:w="3256" w:type="dxa"/>
            <w:tcMar>
              <w:top w:w="50" w:type="dxa"/>
              <w:left w:w="100" w:type="dxa"/>
            </w:tcMar>
            <w:vAlign w:val="center"/>
          </w:tcPr>
          <w:p w14:paraId="3B9AB2F1"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14:paraId="38CF9A3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5B576B" w14:textId="77777777" w:rsidR="00323729" w:rsidRDefault="00323729">
            <w:pPr>
              <w:spacing w:after="0"/>
              <w:ind w:left="135"/>
              <w:jc w:val="center"/>
            </w:pPr>
          </w:p>
        </w:tc>
        <w:tc>
          <w:tcPr>
            <w:tcW w:w="1600" w:type="dxa"/>
            <w:tcMar>
              <w:top w:w="50" w:type="dxa"/>
              <w:left w:w="100" w:type="dxa"/>
            </w:tcMar>
            <w:vAlign w:val="center"/>
          </w:tcPr>
          <w:p w14:paraId="3E3562E3" w14:textId="77777777" w:rsidR="00323729" w:rsidRDefault="00323729">
            <w:pPr>
              <w:spacing w:after="0"/>
              <w:ind w:left="135"/>
              <w:jc w:val="center"/>
            </w:pPr>
          </w:p>
        </w:tc>
        <w:tc>
          <w:tcPr>
            <w:tcW w:w="1131" w:type="dxa"/>
            <w:tcMar>
              <w:top w:w="50" w:type="dxa"/>
              <w:left w:w="100" w:type="dxa"/>
            </w:tcMar>
            <w:vAlign w:val="center"/>
          </w:tcPr>
          <w:p w14:paraId="211F6F17" w14:textId="77777777" w:rsidR="00323729" w:rsidRDefault="00323729">
            <w:pPr>
              <w:spacing w:after="0"/>
              <w:ind w:left="135"/>
            </w:pPr>
          </w:p>
        </w:tc>
        <w:tc>
          <w:tcPr>
            <w:tcW w:w="1948" w:type="dxa"/>
            <w:tcMar>
              <w:top w:w="50" w:type="dxa"/>
              <w:left w:w="100" w:type="dxa"/>
            </w:tcMar>
            <w:vAlign w:val="center"/>
          </w:tcPr>
          <w:p w14:paraId="4DF589E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w:t>
              </w:r>
              <w:r>
                <w:rPr>
                  <w:rFonts w:ascii="Times New Roman" w:hAnsi="Times New Roman"/>
                  <w:color w:val="0000FF"/>
                  <w:u w:val="single"/>
                </w:rPr>
                <w:t>ca</w:t>
              </w:r>
              <w:r w:rsidRPr="00F8312D">
                <w:rPr>
                  <w:rFonts w:ascii="Times New Roman" w:hAnsi="Times New Roman"/>
                  <w:color w:val="0000FF"/>
                  <w:u w:val="single"/>
                  <w:lang w:val="ru-RU"/>
                </w:rPr>
                <w:t>2</w:t>
              </w:r>
            </w:hyperlink>
          </w:p>
        </w:tc>
      </w:tr>
      <w:tr w:rsidR="00323729" w:rsidRPr="000B029A" w14:paraId="2140F35F" w14:textId="77777777">
        <w:trPr>
          <w:trHeight w:val="144"/>
          <w:tblCellSpacing w:w="0" w:type="dxa"/>
        </w:trPr>
        <w:tc>
          <w:tcPr>
            <w:tcW w:w="458" w:type="dxa"/>
            <w:tcMar>
              <w:top w:w="50" w:type="dxa"/>
              <w:left w:w="100" w:type="dxa"/>
            </w:tcMar>
            <w:vAlign w:val="center"/>
          </w:tcPr>
          <w:p w14:paraId="4C66FC2F" w14:textId="77777777" w:rsidR="00323729" w:rsidRDefault="00F8312D">
            <w:pPr>
              <w:spacing w:after="0"/>
            </w:pPr>
            <w:r>
              <w:rPr>
                <w:rFonts w:ascii="Times New Roman" w:hAnsi="Times New Roman"/>
                <w:color w:val="000000"/>
                <w:sz w:val="24"/>
              </w:rPr>
              <w:lastRenderedPageBreak/>
              <w:t>107</w:t>
            </w:r>
          </w:p>
        </w:tc>
        <w:tc>
          <w:tcPr>
            <w:tcW w:w="3256" w:type="dxa"/>
            <w:tcMar>
              <w:top w:w="50" w:type="dxa"/>
              <w:left w:w="100" w:type="dxa"/>
            </w:tcMar>
            <w:vAlign w:val="center"/>
          </w:tcPr>
          <w:p w14:paraId="25E56DFE" w14:textId="77777777" w:rsidR="00323729" w:rsidRPr="00F8312D" w:rsidRDefault="00F8312D">
            <w:pPr>
              <w:spacing w:after="0"/>
              <w:ind w:left="135"/>
              <w:rPr>
                <w:lang w:val="ru-RU"/>
              </w:rPr>
            </w:pPr>
            <w:r w:rsidRPr="00F8312D">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6DB977B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32D4DC" w14:textId="77777777" w:rsidR="00323729" w:rsidRDefault="00323729">
            <w:pPr>
              <w:spacing w:after="0"/>
              <w:ind w:left="135"/>
              <w:jc w:val="center"/>
            </w:pPr>
          </w:p>
        </w:tc>
        <w:tc>
          <w:tcPr>
            <w:tcW w:w="1600" w:type="dxa"/>
            <w:tcMar>
              <w:top w:w="50" w:type="dxa"/>
              <w:left w:w="100" w:type="dxa"/>
            </w:tcMar>
            <w:vAlign w:val="center"/>
          </w:tcPr>
          <w:p w14:paraId="5C1D0869" w14:textId="77777777" w:rsidR="00323729" w:rsidRDefault="00323729">
            <w:pPr>
              <w:spacing w:after="0"/>
              <w:ind w:left="135"/>
              <w:jc w:val="center"/>
            </w:pPr>
          </w:p>
        </w:tc>
        <w:tc>
          <w:tcPr>
            <w:tcW w:w="1131" w:type="dxa"/>
            <w:tcMar>
              <w:top w:w="50" w:type="dxa"/>
              <w:left w:w="100" w:type="dxa"/>
            </w:tcMar>
            <w:vAlign w:val="center"/>
          </w:tcPr>
          <w:p w14:paraId="60D89429" w14:textId="77777777" w:rsidR="00323729" w:rsidRDefault="00323729">
            <w:pPr>
              <w:spacing w:after="0"/>
              <w:ind w:left="135"/>
            </w:pPr>
          </w:p>
        </w:tc>
        <w:tc>
          <w:tcPr>
            <w:tcW w:w="1948" w:type="dxa"/>
            <w:tcMar>
              <w:top w:w="50" w:type="dxa"/>
              <w:left w:w="100" w:type="dxa"/>
            </w:tcMar>
            <w:vAlign w:val="center"/>
          </w:tcPr>
          <w:p w14:paraId="6FB8D7F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w:t>
              </w:r>
              <w:r>
                <w:rPr>
                  <w:rFonts w:ascii="Times New Roman" w:hAnsi="Times New Roman"/>
                  <w:color w:val="0000FF"/>
                  <w:u w:val="single"/>
                </w:rPr>
                <w:t>a</w:t>
              </w:r>
              <w:r w:rsidRPr="00F8312D">
                <w:rPr>
                  <w:rFonts w:ascii="Times New Roman" w:hAnsi="Times New Roman"/>
                  <w:color w:val="0000FF"/>
                  <w:u w:val="single"/>
                  <w:lang w:val="ru-RU"/>
                </w:rPr>
                <w:t>5</w:t>
              </w:r>
              <w:r>
                <w:rPr>
                  <w:rFonts w:ascii="Times New Roman" w:hAnsi="Times New Roman"/>
                  <w:color w:val="0000FF"/>
                  <w:u w:val="single"/>
                </w:rPr>
                <w:t>e</w:t>
              </w:r>
            </w:hyperlink>
          </w:p>
        </w:tc>
      </w:tr>
      <w:tr w:rsidR="00323729" w:rsidRPr="000B029A" w14:paraId="2513C1F0" w14:textId="77777777">
        <w:trPr>
          <w:trHeight w:val="144"/>
          <w:tblCellSpacing w:w="0" w:type="dxa"/>
        </w:trPr>
        <w:tc>
          <w:tcPr>
            <w:tcW w:w="458" w:type="dxa"/>
            <w:tcMar>
              <w:top w:w="50" w:type="dxa"/>
              <w:left w:w="100" w:type="dxa"/>
            </w:tcMar>
            <w:vAlign w:val="center"/>
          </w:tcPr>
          <w:p w14:paraId="53C54D9D" w14:textId="77777777" w:rsidR="00323729" w:rsidRDefault="00F8312D">
            <w:pPr>
              <w:spacing w:after="0"/>
            </w:pPr>
            <w:r>
              <w:rPr>
                <w:rFonts w:ascii="Times New Roman" w:hAnsi="Times New Roman"/>
                <w:color w:val="000000"/>
                <w:sz w:val="24"/>
              </w:rPr>
              <w:t>108</w:t>
            </w:r>
          </w:p>
        </w:tc>
        <w:tc>
          <w:tcPr>
            <w:tcW w:w="3256" w:type="dxa"/>
            <w:tcMar>
              <w:top w:w="50" w:type="dxa"/>
              <w:left w:w="100" w:type="dxa"/>
            </w:tcMar>
            <w:vAlign w:val="center"/>
          </w:tcPr>
          <w:p w14:paraId="533F7286"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14:paraId="44196D8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8A93C8" w14:textId="77777777" w:rsidR="00323729" w:rsidRDefault="00323729">
            <w:pPr>
              <w:spacing w:after="0"/>
              <w:ind w:left="135"/>
              <w:jc w:val="center"/>
            </w:pPr>
          </w:p>
        </w:tc>
        <w:tc>
          <w:tcPr>
            <w:tcW w:w="1600" w:type="dxa"/>
            <w:tcMar>
              <w:top w:w="50" w:type="dxa"/>
              <w:left w:w="100" w:type="dxa"/>
            </w:tcMar>
            <w:vAlign w:val="center"/>
          </w:tcPr>
          <w:p w14:paraId="45540FAF" w14:textId="77777777" w:rsidR="00323729" w:rsidRDefault="00323729">
            <w:pPr>
              <w:spacing w:after="0"/>
              <w:ind w:left="135"/>
              <w:jc w:val="center"/>
            </w:pPr>
          </w:p>
        </w:tc>
        <w:tc>
          <w:tcPr>
            <w:tcW w:w="1131" w:type="dxa"/>
            <w:tcMar>
              <w:top w:w="50" w:type="dxa"/>
              <w:left w:w="100" w:type="dxa"/>
            </w:tcMar>
            <w:vAlign w:val="center"/>
          </w:tcPr>
          <w:p w14:paraId="44EA96F9" w14:textId="77777777" w:rsidR="00323729" w:rsidRDefault="00323729">
            <w:pPr>
              <w:spacing w:after="0"/>
              <w:ind w:left="135"/>
            </w:pPr>
          </w:p>
        </w:tc>
        <w:tc>
          <w:tcPr>
            <w:tcW w:w="1948" w:type="dxa"/>
            <w:tcMar>
              <w:top w:w="50" w:type="dxa"/>
              <w:left w:w="100" w:type="dxa"/>
            </w:tcMar>
            <w:vAlign w:val="center"/>
          </w:tcPr>
          <w:p w14:paraId="76AEA59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w:t>
              </w:r>
              <w:r>
                <w:rPr>
                  <w:rFonts w:ascii="Times New Roman" w:hAnsi="Times New Roman"/>
                  <w:color w:val="0000FF"/>
                  <w:u w:val="single"/>
                </w:rPr>
                <w:t>b</w:t>
              </w:r>
              <w:r w:rsidRPr="00F8312D">
                <w:rPr>
                  <w:rFonts w:ascii="Times New Roman" w:hAnsi="Times New Roman"/>
                  <w:color w:val="0000FF"/>
                  <w:u w:val="single"/>
                  <w:lang w:val="ru-RU"/>
                </w:rPr>
                <w:t>80</w:t>
              </w:r>
            </w:hyperlink>
          </w:p>
        </w:tc>
      </w:tr>
      <w:tr w:rsidR="00323729" w:rsidRPr="000B029A" w14:paraId="33B360AC" w14:textId="77777777">
        <w:trPr>
          <w:trHeight w:val="144"/>
          <w:tblCellSpacing w:w="0" w:type="dxa"/>
        </w:trPr>
        <w:tc>
          <w:tcPr>
            <w:tcW w:w="458" w:type="dxa"/>
            <w:tcMar>
              <w:top w:w="50" w:type="dxa"/>
              <w:left w:w="100" w:type="dxa"/>
            </w:tcMar>
            <w:vAlign w:val="center"/>
          </w:tcPr>
          <w:p w14:paraId="0203E8A3" w14:textId="77777777" w:rsidR="00323729" w:rsidRDefault="00F8312D">
            <w:pPr>
              <w:spacing w:after="0"/>
            </w:pPr>
            <w:r>
              <w:rPr>
                <w:rFonts w:ascii="Times New Roman" w:hAnsi="Times New Roman"/>
                <w:color w:val="000000"/>
                <w:sz w:val="24"/>
              </w:rPr>
              <w:t>109</w:t>
            </w:r>
          </w:p>
        </w:tc>
        <w:tc>
          <w:tcPr>
            <w:tcW w:w="3256" w:type="dxa"/>
            <w:tcMar>
              <w:top w:w="50" w:type="dxa"/>
              <w:left w:w="100" w:type="dxa"/>
            </w:tcMar>
            <w:vAlign w:val="center"/>
          </w:tcPr>
          <w:p w14:paraId="6B005D86" w14:textId="77777777" w:rsidR="00323729" w:rsidRPr="00F8312D" w:rsidRDefault="00F8312D">
            <w:pPr>
              <w:spacing w:after="0"/>
              <w:ind w:left="135"/>
              <w:rPr>
                <w:lang w:val="ru-RU"/>
              </w:rPr>
            </w:pPr>
            <w:r w:rsidRPr="00F8312D">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14:paraId="0810D34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84E225" w14:textId="77777777" w:rsidR="00323729" w:rsidRDefault="00323729">
            <w:pPr>
              <w:spacing w:after="0"/>
              <w:ind w:left="135"/>
              <w:jc w:val="center"/>
            </w:pPr>
          </w:p>
        </w:tc>
        <w:tc>
          <w:tcPr>
            <w:tcW w:w="1600" w:type="dxa"/>
            <w:tcMar>
              <w:top w:w="50" w:type="dxa"/>
              <w:left w:w="100" w:type="dxa"/>
            </w:tcMar>
            <w:vAlign w:val="center"/>
          </w:tcPr>
          <w:p w14:paraId="6CE45924" w14:textId="77777777" w:rsidR="00323729" w:rsidRDefault="00323729">
            <w:pPr>
              <w:spacing w:after="0"/>
              <w:ind w:left="135"/>
              <w:jc w:val="center"/>
            </w:pPr>
          </w:p>
        </w:tc>
        <w:tc>
          <w:tcPr>
            <w:tcW w:w="1131" w:type="dxa"/>
            <w:tcMar>
              <w:top w:w="50" w:type="dxa"/>
              <w:left w:w="100" w:type="dxa"/>
            </w:tcMar>
            <w:vAlign w:val="center"/>
          </w:tcPr>
          <w:p w14:paraId="0F3CA0A9" w14:textId="77777777" w:rsidR="00323729" w:rsidRDefault="00323729">
            <w:pPr>
              <w:spacing w:after="0"/>
              <w:ind w:left="135"/>
            </w:pPr>
          </w:p>
        </w:tc>
        <w:tc>
          <w:tcPr>
            <w:tcW w:w="1948" w:type="dxa"/>
            <w:tcMar>
              <w:top w:w="50" w:type="dxa"/>
              <w:left w:w="100" w:type="dxa"/>
            </w:tcMar>
            <w:vAlign w:val="center"/>
          </w:tcPr>
          <w:p w14:paraId="23EC1A2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53710</w:t>
              </w:r>
            </w:hyperlink>
          </w:p>
        </w:tc>
      </w:tr>
      <w:tr w:rsidR="00323729" w:rsidRPr="000B029A" w14:paraId="1CD3670B" w14:textId="77777777">
        <w:trPr>
          <w:trHeight w:val="144"/>
          <w:tblCellSpacing w:w="0" w:type="dxa"/>
        </w:trPr>
        <w:tc>
          <w:tcPr>
            <w:tcW w:w="458" w:type="dxa"/>
            <w:tcMar>
              <w:top w:w="50" w:type="dxa"/>
              <w:left w:w="100" w:type="dxa"/>
            </w:tcMar>
            <w:vAlign w:val="center"/>
          </w:tcPr>
          <w:p w14:paraId="0390638E" w14:textId="77777777" w:rsidR="00323729" w:rsidRDefault="00F8312D">
            <w:pPr>
              <w:spacing w:after="0"/>
            </w:pPr>
            <w:r>
              <w:rPr>
                <w:rFonts w:ascii="Times New Roman" w:hAnsi="Times New Roman"/>
                <w:color w:val="000000"/>
                <w:sz w:val="24"/>
              </w:rPr>
              <w:t>110</w:t>
            </w:r>
          </w:p>
        </w:tc>
        <w:tc>
          <w:tcPr>
            <w:tcW w:w="3256" w:type="dxa"/>
            <w:tcMar>
              <w:top w:w="50" w:type="dxa"/>
              <w:left w:w="100" w:type="dxa"/>
            </w:tcMar>
            <w:vAlign w:val="center"/>
          </w:tcPr>
          <w:p w14:paraId="5547F37C" w14:textId="77777777" w:rsidR="00323729" w:rsidRPr="00F8312D" w:rsidRDefault="00F8312D">
            <w:pPr>
              <w:spacing w:after="0"/>
              <w:ind w:left="135"/>
              <w:rPr>
                <w:lang w:val="ru-RU"/>
              </w:rPr>
            </w:pPr>
            <w:r w:rsidRPr="00F8312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4454BF0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31475D" w14:textId="77777777" w:rsidR="00323729" w:rsidRDefault="00323729">
            <w:pPr>
              <w:spacing w:after="0"/>
              <w:ind w:left="135"/>
              <w:jc w:val="center"/>
            </w:pPr>
          </w:p>
        </w:tc>
        <w:tc>
          <w:tcPr>
            <w:tcW w:w="1600" w:type="dxa"/>
            <w:tcMar>
              <w:top w:w="50" w:type="dxa"/>
              <w:left w:w="100" w:type="dxa"/>
            </w:tcMar>
            <w:vAlign w:val="center"/>
          </w:tcPr>
          <w:p w14:paraId="378B69C4" w14:textId="77777777" w:rsidR="00323729" w:rsidRDefault="00323729">
            <w:pPr>
              <w:spacing w:after="0"/>
              <w:ind w:left="135"/>
              <w:jc w:val="center"/>
            </w:pPr>
          </w:p>
        </w:tc>
        <w:tc>
          <w:tcPr>
            <w:tcW w:w="1131" w:type="dxa"/>
            <w:tcMar>
              <w:top w:w="50" w:type="dxa"/>
              <w:left w:w="100" w:type="dxa"/>
            </w:tcMar>
            <w:vAlign w:val="center"/>
          </w:tcPr>
          <w:p w14:paraId="7A6559C5" w14:textId="77777777" w:rsidR="00323729" w:rsidRDefault="00323729">
            <w:pPr>
              <w:spacing w:after="0"/>
              <w:ind w:left="135"/>
            </w:pPr>
          </w:p>
        </w:tc>
        <w:tc>
          <w:tcPr>
            <w:tcW w:w="1948" w:type="dxa"/>
            <w:tcMar>
              <w:top w:w="50" w:type="dxa"/>
              <w:left w:w="100" w:type="dxa"/>
            </w:tcMar>
            <w:vAlign w:val="center"/>
          </w:tcPr>
          <w:p w14:paraId="1D31DC0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5434</w:t>
              </w:r>
              <w:r>
                <w:rPr>
                  <w:rFonts w:ascii="Times New Roman" w:hAnsi="Times New Roman"/>
                  <w:color w:val="0000FF"/>
                  <w:u w:val="single"/>
                </w:rPr>
                <w:t>a</w:t>
              </w:r>
            </w:hyperlink>
          </w:p>
        </w:tc>
      </w:tr>
      <w:tr w:rsidR="00323729" w:rsidRPr="000B029A" w14:paraId="0A90F5DC" w14:textId="77777777">
        <w:trPr>
          <w:trHeight w:val="144"/>
          <w:tblCellSpacing w:w="0" w:type="dxa"/>
        </w:trPr>
        <w:tc>
          <w:tcPr>
            <w:tcW w:w="458" w:type="dxa"/>
            <w:tcMar>
              <w:top w:w="50" w:type="dxa"/>
              <w:left w:w="100" w:type="dxa"/>
            </w:tcMar>
            <w:vAlign w:val="center"/>
          </w:tcPr>
          <w:p w14:paraId="7524CAB0" w14:textId="77777777" w:rsidR="00323729" w:rsidRDefault="00F8312D">
            <w:pPr>
              <w:spacing w:after="0"/>
            </w:pPr>
            <w:r>
              <w:rPr>
                <w:rFonts w:ascii="Times New Roman" w:hAnsi="Times New Roman"/>
                <w:color w:val="000000"/>
                <w:sz w:val="24"/>
              </w:rPr>
              <w:t>111</w:t>
            </w:r>
          </w:p>
        </w:tc>
        <w:tc>
          <w:tcPr>
            <w:tcW w:w="3256" w:type="dxa"/>
            <w:tcMar>
              <w:top w:w="50" w:type="dxa"/>
              <w:left w:w="100" w:type="dxa"/>
            </w:tcMar>
            <w:vAlign w:val="center"/>
          </w:tcPr>
          <w:p w14:paraId="1F80BCE6" w14:textId="77777777" w:rsidR="00323729" w:rsidRPr="00F8312D" w:rsidRDefault="00F8312D">
            <w:pPr>
              <w:spacing w:after="0"/>
              <w:ind w:left="135"/>
              <w:rPr>
                <w:lang w:val="ru-RU"/>
              </w:rPr>
            </w:pPr>
            <w:r w:rsidRPr="00F8312D">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28DB79E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DF7AAB" w14:textId="77777777" w:rsidR="00323729" w:rsidRDefault="00323729">
            <w:pPr>
              <w:spacing w:after="0"/>
              <w:ind w:left="135"/>
              <w:jc w:val="center"/>
            </w:pPr>
          </w:p>
        </w:tc>
        <w:tc>
          <w:tcPr>
            <w:tcW w:w="1600" w:type="dxa"/>
            <w:tcMar>
              <w:top w:w="50" w:type="dxa"/>
              <w:left w:w="100" w:type="dxa"/>
            </w:tcMar>
            <w:vAlign w:val="center"/>
          </w:tcPr>
          <w:p w14:paraId="4671A200" w14:textId="77777777" w:rsidR="00323729" w:rsidRDefault="00323729">
            <w:pPr>
              <w:spacing w:after="0"/>
              <w:ind w:left="135"/>
              <w:jc w:val="center"/>
            </w:pPr>
          </w:p>
        </w:tc>
        <w:tc>
          <w:tcPr>
            <w:tcW w:w="1131" w:type="dxa"/>
            <w:tcMar>
              <w:top w:w="50" w:type="dxa"/>
              <w:left w:w="100" w:type="dxa"/>
            </w:tcMar>
            <w:vAlign w:val="center"/>
          </w:tcPr>
          <w:p w14:paraId="1060B677" w14:textId="77777777" w:rsidR="00323729" w:rsidRDefault="00323729">
            <w:pPr>
              <w:spacing w:after="0"/>
              <w:ind w:left="135"/>
            </w:pPr>
          </w:p>
        </w:tc>
        <w:tc>
          <w:tcPr>
            <w:tcW w:w="1948" w:type="dxa"/>
            <w:tcMar>
              <w:top w:w="50" w:type="dxa"/>
              <w:left w:w="100" w:type="dxa"/>
            </w:tcMar>
            <w:vAlign w:val="center"/>
          </w:tcPr>
          <w:p w14:paraId="6944AC4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53850</w:t>
              </w:r>
            </w:hyperlink>
          </w:p>
        </w:tc>
      </w:tr>
      <w:tr w:rsidR="00323729" w:rsidRPr="000B029A" w14:paraId="32C23DF1" w14:textId="77777777">
        <w:trPr>
          <w:trHeight w:val="144"/>
          <w:tblCellSpacing w:w="0" w:type="dxa"/>
        </w:trPr>
        <w:tc>
          <w:tcPr>
            <w:tcW w:w="458" w:type="dxa"/>
            <w:tcMar>
              <w:top w:w="50" w:type="dxa"/>
              <w:left w:w="100" w:type="dxa"/>
            </w:tcMar>
            <w:vAlign w:val="center"/>
          </w:tcPr>
          <w:p w14:paraId="7634ADE5" w14:textId="77777777" w:rsidR="00323729" w:rsidRDefault="00F8312D">
            <w:pPr>
              <w:spacing w:after="0"/>
            </w:pPr>
            <w:r>
              <w:rPr>
                <w:rFonts w:ascii="Times New Roman" w:hAnsi="Times New Roman"/>
                <w:color w:val="000000"/>
                <w:sz w:val="24"/>
              </w:rPr>
              <w:t>112</w:t>
            </w:r>
          </w:p>
        </w:tc>
        <w:tc>
          <w:tcPr>
            <w:tcW w:w="3256" w:type="dxa"/>
            <w:tcMar>
              <w:top w:w="50" w:type="dxa"/>
              <w:left w:w="100" w:type="dxa"/>
            </w:tcMar>
            <w:vAlign w:val="center"/>
          </w:tcPr>
          <w:p w14:paraId="5E001423" w14:textId="77777777" w:rsidR="00323729" w:rsidRDefault="00F8312D">
            <w:pPr>
              <w:spacing w:after="0"/>
              <w:ind w:left="135"/>
            </w:pPr>
            <w:r w:rsidRPr="00F8312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14:paraId="44117CEC"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F24D63" w14:textId="77777777" w:rsidR="00323729" w:rsidRDefault="00323729">
            <w:pPr>
              <w:spacing w:after="0"/>
              <w:ind w:left="135"/>
              <w:jc w:val="center"/>
            </w:pPr>
          </w:p>
        </w:tc>
        <w:tc>
          <w:tcPr>
            <w:tcW w:w="1600" w:type="dxa"/>
            <w:tcMar>
              <w:top w:w="50" w:type="dxa"/>
              <w:left w:w="100" w:type="dxa"/>
            </w:tcMar>
            <w:vAlign w:val="center"/>
          </w:tcPr>
          <w:p w14:paraId="038FBF23" w14:textId="77777777" w:rsidR="00323729" w:rsidRDefault="00323729">
            <w:pPr>
              <w:spacing w:after="0"/>
              <w:ind w:left="135"/>
              <w:jc w:val="center"/>
            </w:pPr>
          </w:p>
        </w:tc>
        <w:tc>
          <w:tcPr>
            <w:tcW w:w="1131" w:type="dxa"/>
            <w:tcMar>
              <w:top w:w="50" w:type="dxa"/>
              <w:left w:w="100" w:type="dxa"/>
            </w:tcMar>
            <w:vAlign w:val="center"/>
          </w:tcPr>
          <w:p w14:paraId="3CA4520B" w14:textId="77777777" w:rsidR="00323729" w:rsidRDefault="00323729">
            <w:pPr>
              <w:spacing w:after="0"/>
              <w:ind w:left="135"/>
            </w:pPr>
          </w:p>
        </w:tc>
        <w:tc>
          <w:tcPr>
            <w:tcW w:w="1948" w:type="dxa"/>
            <w:tcMar>
              <w:top w:w="50" w:type="dxa"/>
              <w:left w:w="100" w:type="dxa"/>
            </w:tcMar>
            <w:vAlign w:val="center"/>
          </w:tcPr>
          <w:p w14:paraId="06EC4FE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w:t>
              </w:r>
              <w:r>
                <w:rPr>
                  <w:rFonts w:ascii="Times New Roman" w:hAnsi="Times New Roman"/>
                  <w:color w:val="0000FF"/>
                  <w:u w:val="single"/>
                </w:rPr>
                <w:t>a</w:t>
              </w:r>
              <w:r w:rsidRPr="00F8312D">
                <w:rPr>
                  <w:rFonts w:ascii="Times New Roman" w:hAnsi="Times New Roman"/>
                  <w:color w:val="0000FF"/>
                  <w:u w:val="single"/>
                  <w:lang w:val="ru-RU"/>
                </w:rPr>
                <w:t>12</w:t>
              </w:r>
            </w:hyperlink>
          </w:p>
        </w:tc>
      </w:tr>
      <w:tr w:rsidR="00323729" w:rsidRPr="000B029A" w14:paraId="69B206DA" w14:textId="77777777">
        <w:trPr>
          <w:trHeight w:val="144"/>
          <w:tblCellSpacing w:w="0" w:type="dxa"/>
        </w:trPr>
        <w:tc>
          <w:tcPr>
            <w:tcW w:w="458" w:type="dxa"/>
            <w:tcMar>
              <w:top w:w="50" w:type="dxa"/>
              <w:left w:w="100" w:type="dxa"/>
            </w:tcMar>
            <w:vAlign w:val="center"/>
          </w:tcPr>
          <w:p w14:paraId="60CF050A" w14:textId="77777777" w:rsidR="00323729" w:rsidRDefault="00F8312D">
            <w:pPr>
              <w:spacing w:after="0"/>
            </w:pPr>
            <w:r>
              <w:rPr>
                <w:rFonts w:ascii="Times New Roman" w:hAnsi="Times New Roman"/>
                <w:color w:val="000000"/>
                <w:sz w:val="24"/>
              </w:rPr>
              <w:t>113</w:t>
            </w:r>
          </w:p>
        </w:tc>
        <w:tc>
          <w:tcPr>
            <w:tcW w:w="3256" w:type="dxa"/>
            <w:tcMar>
              <w:top w:w="50" w:type="dxa"/>
              <w:left w:w="100" w:type="dxa"/>
            </w:tcMar>
            <w:vAlign w:val="center"/>
          </w:tcPr>
          <w:p w14:paraId="01013D35" w14:textId="77777777" w:rsidR="00323729" w:rsidRDefault="00F8312D">
            <w:pPr>
              <w:spacing w:after="0"/>
              <w:ind w:left="135"/>
            </w:pPr>
            <w:r w:rsidRPr="00F8312D">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14:paraId="2795D54D"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24A38C" w14:textId="77777777" w:rsidR="00323729" w:rsidRDefault="00323729">
            <w:pPr>
              <w:spacing w:after="0"/>
              <w:ind w:left="135"/>
              <w:jc w:val="center"/>
            </w:pPr>
          </w:p>
        </w:tc>
        <w:tc>
          <w:tcPr>
            <w:tcW w:w="1600" w:type="dxa"/>
            <w:tcMar>
              <w:top w:w="50" w:type="dxa"/>
              <w:left w:w="100" w:type="dxa"/>
            </w:tcMar>
            <w:vAlign w:val="center"/>
          </w:tcPr>
          <w:p w14:paraId="2AA2F628" w14:textId="77777777" w:rsidR="00323729" w:rsidRDefault="00323729">
            <w:pPr>
              <w:spacing w:after="0"/>
              <w:ind w:left="135"/>
              <w:jc w:val="center"/>
            </w:pPr>
          </w:p>
        </w:tc>
        <w:tc>
          <w:tcPr>
            <w:tcW w:w="1131" w:type="dxa"/>
            <w:tcMar>
              <w:top w:w="50" w:type="dxa"/>
              <w:left w:w="100" w:type="dxa"/>
            </w:tcMar>
            <w:vAlign w:val="center"/>
          </w:tcPr>
          <w:p w14:paraId="48CA38D8" w14:textId="77777777" w:rsidR="00323729" w:rsidRDefault="00323729">
            <w:pPr>
              <w:spacing w:after="0"/>
              <w:ind w:left="135"/>
            </w:pPr>
          </w:p>
        </w:tc>
        <w:tc>
          <w:tcPr>
            <w:tcW w:w="1948" w:type="dxa"/>
            <w:tcMar>
              <w:top w:w="50" w:type="dxa"/>
              <w:left w:w="100" w:type="dxa"/>
            </w:tcMar>
            <w:vAlign w:val="center"/>
          </w:tcPr>
          <w:p w14:paraId="10F387E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53</w:t>
              </w:r>
              <w:r>
                <w:rPr>
                  <w:rFonts w:ascii="Times New Roman" w:hAnsi="Times New Roman"/>
                  <w:color w:val="0000FF"/>
                  <w:u w:val="single"/>
                </w:rPr>
                <w:t>bca</w:t>
              </w:r>
            </w:hyperlink>
          </w:p>
        </w:tc>
      </w:tr>
      <w:tr w:rsidR="00323729" w:rsidRPr="000B029A" w14:paraId="68363E00" w14:textId="77777777">
        <w:trPr>
          <w:trHeight w:val="144"/>
          <w:tblCellSpacing w:w="0" w:type="dxa"/>
        </w:trPr>
        <w:tc>
          <w:tcPr>
            <w:tcW w:w="458" w:type="dxa"/>
            <w:tcMar>
              <w:top w:w="50" w:type="dxa"/>
              <w:left w:w="100" w:type="dxa"/>
            </w:tcMar>
            <w:vAlign w:val="center"/>
          </w:tcPr>
          <w:p w14:paraId="6DBDDA25" w14:textId="77777777" w:rsidR="00323729" w:rsidRDefault="00F8312D">
            <w:pPr>
              <w:spacing w:after="0"/>
            </w:pPr>
            <w:r>
              <w:rPr>
                <w:rFonts w:ascii="Times New Roman" w:hAnsi="Times New Roman"/>
                <w:color w:val="000000"/>
                <w:sz w:val="24"/>
              </w:rPr>
              <w:lastRenderedPageBreak/>
              <w:t>114</w:t>
            </w:r>
          </w:p>
        </w:tc>
        <w:tc>
          <w:tcPr>
            <w:tcW w:w="3256" w:type="dxa"/>
            <w:tcMar>
              <w:top w:w="50" w:type="dxa"/>
              <w:left w:w="100" w:type="dxa"/>
            </w:tcMar>
            <w:vAlign w:val="center"/>
          </w:tcPr>
          <w:p w14:paraId="2766AE6F"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14:paraId="293EAED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C74C9E" w14:textId="77777777" w:rsidR="00323729" w:rsidRDefault="00323729">
            <w:pPr>
              <w:spacing w:after="0"/>
              <w:ind w:left="135"/>
              <w:jc w:val="center"/>
            </w:pPr>
          </w:p>
        </w:tc>
        <w:tc>
          <w:tcPr>
            <w:tcW w:w="1600" w:type="dxa"/>
            <w:tcMar>
              <w:top w:w="50" w:type="dxa"/>
              <w:left w:w="100" w:type="dxa"/>
            </w:tcMar>
            <w:vAlign w:val="center"/>
          </w:tcPr>
          <w:p w14:paraId="4CD33EA9" w14:textId="77777777" w:rsidR="00323729" w:rsidRDefault="00323729">
            <w:pPr>
              <w:spacing w:after="0"/>
              <w:ind w:left="135"/>
              <w:jc w:val="center"/>
            </w:pPr>
          </w:p>
        </w:tc>
        <w:tc>
          <w:tcPr>
            <w:tcW w:w="1131" w:type="dxa"/>
            <w:tcMar>
              <w:top w:w="50" w:type="dxa"/>
              <w:left w:w="100" w:type="dxa"/>
            </w:tcMar>
            <w:vAlign w:val="center"/>
          </w:tcPr>
          <w:p w14:paraId="5F17BD7F" w14:textId="77777777" w:rsidR="00323729" w:rsidRDefault="00323729">
            <w:pPr>
              <w:spacing w:after="0"/>
              <w:ind w:left="135"/>
            </w:pPr>
          </w:p>
        </w:tc>
        <w:tc>
          <w:tcPr>
            <w:tcW w:w="1948" w:type="dxa"/>
            <w:tcMar>
              <w:top w:w="50" w:type="dxa"/>
              <w:left w:w="100" w:type="dxa"/>
            </w:tcMar>
            <w:vAlign w:val="center"/>
          </w:tcPr>
          <w:p w14:paraId="2CCDA4C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541</w:t>
              </w:r>
              <w:r>
                <w:rPr>
                  <w:rFonts w:ascii="Times New Roman" w:hAnsi="Times New Roman"/>
                  <w:color w:val="0000FF"/>
                  <w:u w:val="single"/>
                </w:rPr>
                <w:t>a</w:t>
              </w:r>
              <w:r w:rsidRPr="00F8312D">
                <w:rPr>
                  <w:rFonts w:ascii="Times New Roman" w:hAnsi="Times New Roman"/>
                  <w:color w:val="0000FF"/>
                  <w:u w:val="single"/>
                  <w:lang w:val="ru-RU"/>
                </w:rPr>
                <w:t>6</w:t>
              </w:r>
            </w:hyperlink>
          </w:p>
        </w:tc>
      </w:tr>
      <w:tr w:rsidR="00323729" w:rsidRPr="000B029A" w14:paraId="30ABB3F4" w14:textId="77777777">
        <w:trPr>
          <w:trHeight w:val="144"/>
          <w:tblCellSpacing w:w="0" w:type="dxa"/>
        </w:trPr>
        <w:tc>
          <w:tcPr>
            <w:tcW w:w="458" w:type="dxa"/>
            <w:tcMar>
              <w:top w:w="50" w:type="dxa"/>
              <w:left w:w="100" w:type="dxa"/>
            </w:tcMar>
            <w:vAlign w:val="center"/>
          </w:tcPr>
          <w:p w14:paraId="03F5878E" w14:textId="77777777" w:rsidR="00323729" w:rsidRDefault="00F8312D">
            <w:pPr>
              <w:spacing w:after="0"/>
            </w:pPr>
            <w:r>
              <w:rPr>
                <w:rFonts w:ascii="Times New Roman" w:hAnsi="Times New Roman"/>
                <w:color w:val="000000"/>
                <w:sz w:val="24"/>
              </w:rPr>
              <w:t>115</w:t>
            </w:r>
          </w:p>
        </w:tc>
        <w:tc>
          <w:tcPr>
            <w:tcW w:w="3256" w:type="dxa"/>
            <w:tcMar>
              <w:top w:w="50" w:type="dxa"/>
              <w:left w:w="100" w:type="dxa"/>
            </w:tcMar>
            <w:vAlign w:val="center"/>
          </w:tcPr>
          <w:p w14:paraId="7D5E083B"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14:paraId="1B6EC1B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0B1E58" w14:textId="77777777" w:rsidR="00323729" w:rsidRDefault="00323729">
            <w:pPr>
              <w:spacing w:after="0"/>
              <w:ind w:left="135"/>
              <w:jc w:val="center"/>
            </w:pPr>
          </w:p>
        </w:tc>
        <w:tc>
          <w:tcPr>
            <w:tcW w:w="1600" w:type="dxa"/>
            <w:tcMar>
              <w:top w:w="50" w:type="dxa"/>
              <w:left w:w="100" w:type="dxa"/>
            </w:tcMar>
            <w:vAlign w:val="center"/>
          </w:tcPr>
          <w:p w14:paraId="5C97CFAA" w14:textId="77777777" w:rsidR="00323729" w:rsidRDefault="00323729">
            <w:pPr>
              <w:spacing w:after="0"/>
              <w:ind w:left="135"/>
              <w:jc w:val="center"/>
            </w:pPr>
          </w:p>
        </w:tc>
        <w:tc>
          <w:tcPr>
            <w:tcW w:w="1131" w:type="dxa"/>
            <w:tcMar>
              <w:top w:w="50" w:type="dxa"/>
              <w:left w:w="100" w:type="dxa"/>
            </w:tcMar>
            <w:vAlign w:val="center"/>
          </w:tcPr>
          <w:p w14:paraId="4706815B" w14:textId="77777777" w:rsidR="00323729" w:rsidRDefault="00323729">
            <w:pPr>
              <w:spacing w:after="0"/>
              <w:ind w:left="135"/>
            </w:pPr>
          </w:p>
        </w:tc>
        <w:tc>
          <w:tcPr>
            <w:tcW w:w="1948" w:type="dxa"/>
            <w:tcMar>
              <w:top w:w="50" w:type="dxa"/>
              <w:left w:w="100" w:type="dxa"/>
            </w:tcMar>
            <w:vAlign w:val="center"/>
          </w:tcPr>
          <w:p w14:paraId="5F9D4D4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w:t>
              </w:r>
              <w:r>
                <w:rPr>
                  <w:rFonts w:ascii="Times New Roman" w:hAnsi="Times New Roman"/>
                  <w:color w:val="0000FF"/>
                  <w:u w:val="single"/>
                </w:rPr>
                <w:t>db</w:t>
              </w:r>
              <w:r w:rsidRPr="00F8312D">
                <w:rPr>
                  <w:rFonts w:ascii="Times New Roman" w:hAnsi="Times New Roman"/>
                  <w:color w:val="0000FF"/>
                  <w:u w:val="single"/>
                  <w:lang w:val="ru-RU"/>
                </w:rPr>
                <w:t>0</w:t>
              </w:r>
            </w:hyperlink>
          </w:p>
        </w:tc>
      </w:tr>
      <w:tr w:rsidR="00323729" w:rsidRPr="000B029A" w14:paraId="30BE0401" w14:textId="77777777">
        <w:trPr>
          <w:trHeight w:val="144"/>
          <w:tblCellSpacing w:w="0" w:type="dxa"/>
        </w:trPr>
        <w:tc>
          <w:tcPr>
            <w:tcW w:w="458" w:type="dxa"/>
            <w:tcMar>
              <w:top w:w="50" w:type="dxa"/>
              <w:left w:w="100" w:type="dxa"/>
            </w:tcMar>
            <w:vAlign w:val="center"/>
          </w:tcPr>
          <w:p w14:paraId="462372D4" w14:textId="77777777" w:rsidR="00323729" w:rsidRDefault="00F8312D">
            <w:pPr>
              <w:spacing w:after="0"/>
            </w:pPr>
            <w:r>
              <w:rPr>
                <w:rFonts w:ascii="Times New Roman" w:hAnsi="Times New Roman"/>
                <w:color w:val="000000"/>
                <w:sz w:val="24"/>
              </w:rPr>
              <w:t>116</w:t>
            </w:r>
          </w:p>
        </w:tc>
        <w:tc>
          <w:tcPr>
            <w:tcW w:w="3256" w:type="dxa"/>
            <w:tcMar>
              <w:top w:w="50" w:type="dxa"/>
              <w:left w:w="100" w:type="dxa"/>
            </w:tcMar>
            <w:vAlign w:val="center"/>
          </w:tcPr>
          <w:p w14:paraId="58F90B07" w14:textId="77777777" w:rsidR="00323729" w:rsidRPr="00F8312D" w:rsidRDefault="00F8312D">
            <w:pPr>
              <w:spacing w:after="0"/>
              <w:ind w:left="135"/>
              <w:rPr>
                <w:lang w:val="ru-RU"/>
              </w:rPr>
            </w:pPr>
            <w:r w:rsidRPr="00F8312D">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14:paraId="6528E77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452EA6" w14:textId="77777777" w:rsidR="00323729" w:rsidRDefault="00323729">
            <w:pPr>
              <w:spacing w:after="0"/>
              <w:ind w:left="135"/>
              <w:jc w:val="center"/>
            </w:pPr>
          </w:p>
        </w:tc>
        <w:tc>
          <w:tcPr>
            <w:tcW w:w="1600" w:type="dxa"/>
            <w:tcMar>
              <w:top w:w="50" w:type="dxa"/>
              <w:left w:w="100" w:type="dxa"/>
            </w:tcMar>
            <w:vAlign w:val="center"/>
          </w:tcPr>
          <w:p w14:paraId="121B95C3" w14:textId="77777777" w:rsidR="00323729" w:rsidRDefault="00323729">
            <w:pPr>
              <w:spacing w:after="0"/>
              <w:ind w:left="135"/>
              <w:jc w:val="center"/>
            </w:pPr>
          </w:p>
        </w:tc>
        <w:tc>
          <w:tcPr>
            <w:tcW w:w="1131" w:type="dxa"/>
            <w:tcMar>
              <w:top w:w="50" w:type="dxa"/>
              <w:left w:w="100" w:type="dxa"/>
            </w:tcMar>
            <w:vAlign w:val="center"/>
          </w:tcPr>
          <w:p w14:paraId="474D0C44" w14:textId="77777777" w:rsidR="00323729" w:rsidRDefault="00323729">
            <w:pPr>
              <w:spacing w:after="0"/>
              <w:ind w:left="135"/>
            </w:pPr>
          </w:p>
        </w:tc>
        <w:tc>
          <w:tcPr>
            <w:tcW w:w="1948" w:type="dxa"/>
            <w:tcMar>
              <w:top w:w="50" w:type="dxa"/>
              <w:left w:w="100" w:type="dxa"/>
            </w:tcMar>
            <w:vAlign w:val="center"/>
          </w:tcPr>
          <w:p w14:paraId="71DC6FE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w:t>
              </w:r>
              <w:r>
                <w:rPr>
                  <w:rFonts w:ascii="Times New Roman" w:hAnsi="Times New Roman"/>
                  <w:color w:val="0000FF"/>
                  <w:u w:val="single"/>
                </w:rPr>
                <w:t>ed</w:t>
              </w:r>
              <w:r w:rsidRPr="00F8312D">
                <w:rPr>
                  <w:rFonts w:ascii="Times New Roman" w:hAnsi="Times New Roman"/>
                  <w:color w:val="0000FF"/>
                  <w:u w:val="single"/>
                  <w:lang w:val="ru-RU"/>
                </w:rPr>
                <w:t>2</w:t>
              </w:r>
            </w:hyperlink>
          </w:p>
        </w:tc>
      </w:tr>
      <w:tr w:rsidR="00323729" w:rsidRPr="000B029A" w14:paraId="2280DCCA" w14:textId="77777777">
        <w:trPr>
          <w:trHeight w:val="144"/>
          <w:tblCellSpacing w:w="0" w:type="dxa"/>
        </w:trPr>
        <w:tc>
          <w:tcPr>
            <w:tcW w:w="458" w:type="dxa"/>
            <w:tcMar>
              <w:top w:w="50" w:type="dxa"/>
              <w:left w:w="100" w:type="dxa"/>
            </w:tcMar>
            <w:vAlign w:val="center"/>
          </w:tcPr>
          <w:p w14:paraId="04AC636C" w14:textId="77777777" w:rsidR="00323729" w:rsidRDefault="00F8312D">
            <w:pPr>
              <w:spacing w:after="0"/>
            </w:pPr>
            <w:r>
              <w:rPr>
                <w:rFonts w:ascii="Times New Roman" w:hAnsi="Times New Roman"/>
                <w:color w:val="000000"/>
                <w:sz w:val="24"/>
              </w:rPr>
              <w:t>117</w:t>
            </w:r>
          </w:p>
        </w:tc>
        <w:tc>
          <w:tcPr>
            <w:tcW w:w="3256" w:type="dxa"/>
            <w:tcMar>
              <w:top w:w="50" w:type="dxa"/>
              <w:left w:w="100" w:type="dxa"/>
            </w:tcMar>
            <w:vAlign w:val="center"/>
          </w:tcPr>
          <w:p w14:paraId="646EDD88"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14:paraId="0C35863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69F331" w14:textId="77777777" w:rsidR="00323729" w:rsidRDefault="00323729">
            <w:pPr>
              <w:spacing w:after="0"/>
              <w:ind w:left="135"/>
              <w:jc w:val="center"/>
            </w:pPr>
          </w:p>
        </w:tc>
        <w:tc>
          <w:tcPr>
            <w:tcW w:w="1600" w:type="dxa"/>
            <w:tcMar>
              <w:top w:w="50" w:type="dxa"/>
              <w:left w:w="100" w:type="dxa"/>
            </w:tcMar>
            <w:vAlign w:val="center"/>
          </w:tcPr>
          <w:p w14:paraId="07A3A680" w14:textId="77777777" w:rsidR="00323729" w:rsidRDefault="00323729">
            <w:pPr>
              <w:spacing w:after="0"/>
              <w:ind w:left="135"/>
              <w:jc w:val="center"/>
            </w:pPr>
          </w:p>
        </w:tc>
        <w:tc>
          <w:tcPr>
            <w:tcW w:w="1131" w:type="dxa"/>
            <w:tcMar>
              <w:top w:w="50" w:type="dxa"/>
              <w:left w:w="100" w:type="dxa"/>
            </w:tcMar>
            <w:vAlign w:val="center"/>
          </w:tcPr>
          <w:p w14:paraId="2C372E2E" w14:textId="77777777" w:rsidR="00323729" w:rsidRDefault="00323729">
            <w:pPr>
              <w:spacing w:after="0"/>
              <w:ind w:left="135"/>
            </w:pPr>
          </w:p>
        </w:tc>
        <w:tc>
          <w:tcPr>
            <w:tcW w:w="1948" w:type="dxa"/>
            <w:tcMar>
              <w:top w:w="50" w:type="dxa"/>
              <w:left w:w="100" w:type="dxa"/>
            </w:tcMar>
            <w:vAlign w:val="center"/>
          </w:tcPr>
          <w:p w14:paraId="5BF35E9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544</w:t>
              </w:r>
              <w:r>
                <w:rPr>
                  <w:rFonts w:ascii="Times New Roman" w:hAnsi="Times New Roman"/>
                  <w:color w:val="0000FF"/>
                  <w:u w:val="single"/>
                </w:rPr>
                <w:t>a</w:t>
              </w:r>
              <w:r w:rsidRPr="00F8312D">
                <w:rPr>
                  <w:rFonts w:ascii="Times New Roman" w:hAnsi="Times New Roman"/>
                  <w:color w:val="0000FF"/>
                  <w:u w:val="single"/>
                  <w:lang w:val="ru-RU"/>
                </w:rPr>
                <w:t>8</w:t>
              </w:r>
            </w:hyperlink>
          </w:p>
        </w:tc>
      </w:tr>
      <w:tr w:rsidR="00323729" w:rsidRPr="000B029A" w14:paraId="6772CE2C" w14:textId="77777777">
        <w:trPr>
          <w:trHeight w:val="144"/>
          <w:tblCellSpacing w:w="0" w:type="dxa"/>
        </w:trPr>
        <w:tc>
          <w:tcPr>
            <w:tcW w:w="458" w:type="dxa"/>
            <w:tcMar>
              <w:top w:w="50" w:type="dxa"/>
              <w:left w:w="100" w:type="dxa"/>
            </w:tcMar>
            <w:vAlign w:val="center"/>
          </w:tcPr>
          <w:p w14:paraId="44A2F69E" w14:textId="77777777" w:rsidR="00323729" w:rsidRDefault="00F8312D">
            <w:pPr>
              <w:spacing w:after="0"/>
            </w:pPr>
            <w:r>
              <w:rPr>
                <w:rFonts w:ascii="Times New Roman" w:hAnsi="Times New Roman"/>
                <w:color w:val="000000"/>
                <w:sz w:val="24"/>
              </w:rPr>
              <w:t>118</w:t>
            </w:r>
          </w:p>
        </w:tc>
        <w:tc>
          <w:tcPr>
            <w:tcW w:w="3256" w:type="dxa"/>
            <w:tcMar>
              <w:top w:w="50" w:type="dxa"/>
              <w:left w:w="100" w:type="dxa"/>
            </w:tcMar>
            <w:vAlign w:val="center"/>
          </w:tcPr>
          <w:p w14:paraId="3ADBDEF2" w14:textId="77777777" w:rsidR="00323729" w:rsidRDefault="00F8312D">
            <w:pPr>
              <w:spacing w:after="0"/>
              <w:ind w:left="135"/>
            </w:pPr>
            <w:r w:rsidRPr="00F8312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14:paraId="2004B1B3"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21D3F3" w14:textId="77777777" w:rsidR="00323729" w:rsidRDefault="00323729">
            <w:pPr>
              <w:spacing w:after="0"/>
              <w:ind w:left="135"/>
              <w:jc w:val="center"/>
            </w:pPr>
          </w:p>
        </w:tc>
        <w:tc>
          <w:tcPr>
            <w:tcW w:w="1600" w:type="dxa"/>
            <w:tcMar>
              <w:top w:w="50" w:type="dxa"/>
              <w:left w:w="100" w:type="dxa"/>
            </w:tcMar>
            <w:vAlign w:val="center"/>
          </w:tcPr>
          <w:p w14:paraId="7FCD0CC1" w14:textId="77777777" w:rsidR="00323729" w:rsidRDefault="00323729">
            <w:pPr>
              <w:spacing w:after="0"/>
              <w:ind w:left="135"/>
              <w:jc w:val="center"/>
            </w:pPr>
          </w:p>
        </w:tc>
        <w:tc>
          <w:tcPr>
            <w:tcW w:w="1131" w:type="dxa"/>
            <w:tcMar>
              <w:top w:w="50" w:type="dxa"/>
              <w:left w:w="100" w:type="dxa"/>
            </w:tcMar>
            <w:vAlign w:val="center"/>
          </w:tcPr>
          <w:p w14:paraId="786F5580" w14:textId="77777777" w:rsidR="00323729" w:rsidRDefault="00323729">
            <w:pPr>
              <w:spacing w:after="0"/>
              <w:ind w:left="135"/>
            </w:pPr>
          </w:p>
        </w:tc>
        <w:tc>
          <w:tcPr>
            <w:tcW w:w="1948" w:type="dxa"/>
            <w:tcMar>
              <w:top w:w="50" w:type="dxa"/>
              <w:left w:w="100" w:type="dxa"/>
            </w:tcMar>
            <w:vAlign w:val="center"/>
          </w:tcPr>
          <w:p w14:paraId="6230066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3630</w:t>
              </w:r>
            </w:hyperlink>
          </w:p>
        </w:tc>
      </w:tr>
      <w:tr w:rsidR="00323729" w:rsidRPr="000B029A" w14:paraId="6A8ABA69" w14:textId="77777777">
        <w:trPr>
          <w:trHeight w:val="144"/>
          <w:tblCellSpacing w:w="0" w:type="dxa"/>
        </w:trPr>
        <w:tc>
          <w:tcPr>
            <w:tcW w:w="458" w:type="dxa"/>
            <w:tcMar>
              <w:top w:w="50" w:type="dxa"/>
              <w:left w:w="100" w:type="dxa"/>
            </w:tcMar>
            <w:vAlign w:val="center"/>
          </w:tcPr>
          <w:p w14:paraId="3A5C5AA2" w14:textId="77777777" w:rsidR="00323729" w:rsidRDefault="00F8312D">
            <w:pPr>
              <w:spacing w:after="0"/>
            </w:pPr>
            <w:r>
              <w:rPr>
                <w:rFonts w:ascii="Times New Roman" w:hAnsi="Times New Roman"/>
                <w:color w:val="000000"/>
                <w:sz w:val="24"/>
              </w:rPr>
              <w:t>119</w:t>
            </w:r>
          </w:p>
        </w:tc>
        <w:tc>
          <w:tcPr>
            <w:tcW w:w="3256" w:type="dxa"/>
            <w:tcMar>
              <w:top w:w="50" w:type="dxa"/>
              <w:left w:w="100" w:type="dxa"/>
            </w:tcMar>
            <w:vAlign w:val="center"/>
          </w:tcPr>
          <w:p w14:paraId="040DBADE" w14:textId="77777777" w:rsidR="00323729" w:rsidRDefault="00F8312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1DC68B1A"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D31D9D" w14:textId="77777777" w:rsidR="00323729" w:rsidRDefault="00323729">
            <w:pPr>
              <w:spacing w:after="0"/>
              <w:ind w:left="135"/>
              <w:jc w:val="center"/>
            </w:pPr>
          </w:p>
        </w:tc>
        <w:tc>
          <w:tcPr>
            <w:tcW w:w="1600" w:type="dxa"/>
            <w:tcMar>
              <w:top w:w="50" w:type="dxa"/>
              <w:left w:w="100" w:type="dxa"/>
            </w:tcMar>
            <w:vAlign w:val="center"/>
          </w:tcPr>
          <w:p w14:paraId="12240095" w14:textId="77777777" w:rsidR="00323729" w:rsidRDefault="00323729">
            <w:pPr>
              <w:spacing w:after="0"/>
              <w:ind w:left="135"/>
              <w:jc w:val="center"/>
            </w:pPr>
          </w:p>
        </w:tc>
        <w:tc>
          <w:tcPr>
            <w:tcW w:w="1131" w:type="dxa"/>
            <w:tcMar>
              <w:top w:w="50" w:type="dxa"/>
              <w:left w:w="100" w:type="dxa"/>
            </w:tcMar>
            <w:vAlign w:val="center"/>
          </w:tcPr>
          <w:p w14:paraId="0A3700DD" w14:textId="77777777" w:rsidR="00323729" w:rsidRDefault="00323729">
            <w:pPr>
              <w:spacing w:after="0"/>
              <w:ind w:left="135"/>
            </w:pPr>
          </w:p>
        </w:tc>
        <w:tc>
          <w:tcPr>
            <w:tcW w:w="1948" w:type="dxa"/>
            <w:tcMar>
              <w:top w:w="50" w:type="dxa"/>
              <w:left w:w="100" w:type="dxa"/>
            </w:tcMar>
            <w:vAlign w:val="center"/>
          </w:tcPr>
          <w:p w14:paraId="7B28E29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3928</w:t>
              </w:r>
            </w:hyperlink>
          </w:p>
        </w:tc>
      </w:tr>
      <w:tr w:rsidR="00323729" w14:paraId="1D7DAC86" w14:textId="77777777">
        <w:trPr>
          <w:trHeight w:val="144"/>
          <w:tblCellSpacing w:w="0" w:type="dxa"/>
        </w:trPr>
        <w:tc>
          <w:tcPr>
            <w:tcW w:w="458" w:type="dxa"/>
            <w:tcMar>
              <w:top w:w="50" w:type="dxa"/>
              <w:left w:w="100" w:type="dxa"/>
            </w:tcMar>
            <w:vAlign w:val="center"/>
          </w:tcPr>
          <w:p w14:paraId="671E4774" w14:textId="77777777" w:rsidR="00323729" w:rsidRDefault="00F8312D">
            <w:pPr>
              <w:spacing w:after="0"/>
            </w:pPr>
            <w:r>
              <w:rPr>
                <w:rFonts w:ascii="Times New Roman" w:hAnsi="Times New Roman"/>
                <w:color w:val="000000"/>
                <w:sz w:val="24"/>
              </w:rPr>
              <w:t>120</w:t>
            </w:r>
          </w:p>
        </w:tc>
        <w:tc>
          <w:tcPr>
            <w:tcW w:w="3256" w:type="dxa"/>
            <w:tcMar>
              <w:top w:w="50" w:type="dxa"/>
              <w:left w:w="100" w:type="dxa"/>
            </w:tcMar>
            <w:vAlign w:val="center"/>
          </w:tcPr>
          <w:p w14:paraId="0FA809E8"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3C90B7D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E878B0" w14:textId="77777777" w:rsidR="00323729" w:rsidRDefault="00323729">
            <w:pPr>
              <w:spacing w:after="0"/>
              <w:ind w:left="135"/>
              <w:jc w:val="center"/>
            </w:pPr>
          </w:p>
        </w:tc>
        <w:tc>
          <w:tcPr>
            <w:tcW w:w="1600" w:type="dxa"/>
            <w:tcMar>
              <w:top w:w="50" w:type="dxa"/>
              <w:left w:w="100" w:type="dxa"/>
            </w:tcMar>
            <w:vAlign w:val="center"/>
          </w:tcPr>
          <w:p w14:paraId="6F6AAE68" w14:textId="77777777" w:rsidR="00323729" w:rsidRDefault="00323729">
            <w:pPr>
              <w:spacing w:after="0"/>
              <w:ind w:left="135"/>
              <w:jc w:val="center"/>
            </w:pPr>
          </w:p>
        </w:tc>
        <w:tc>
          <w:tcPr>
            <w:tcW w:w="1131" w:type="dxa"/>
            <w:tcMar>
              <w:top w:w="50" w:type="dxa"/>
              <w:left w:w="100" w:type="dxa"/>
            </w:tcMar>
            <w:vAlign w:val="center"/>
          </w:tcPr>
          <w:p w14:paraId="6AB1CE01" w14:textId="77777777" w:rsidR="00323729" w:rsidRDefault="00323729">
            <w:pPr>
              <w:spacing w:after="0"/>
              <w:ind w:left="135"/>
            </w:pPr>
          </w:p>
        </w:tc>
        <w:tc>
          <w:tcPr>
            <w:tcW w:w="1948" w:type="dxa"/>
            <w:tcMar>
              <w:top w:w="50" w:type="dxa"/>
              <w:left w:w="100" w:type="dxa"/>
            </w:tcMar>
            <w:vAlign w:val="center"/>
          </w:tcPr>
          <w:p w14:paraId="4238F0E1" w14:textId="77777777" w:rsidR="00323729" w:rsidRDefault="00323729">
            <w:pPr>
              <w:spacing w:after="0"/>
              <w:ind w:left="135"/>
            </w:pPr>
          </w:p>
        </w:tc>
      </w:tr>
      <w:tr w:rsidR="00323729" w:rsidRPr="000B029A" w14:paraId="0FF22551" w14:textId="77777777">
        <w:trPr>
          <w:trHeight w:val="144"/>
          <w:tblCellSpacing w:w="0" w:type="dxa"/>
        </w:trPr>
        <w:tc>
          <w:tcPr>
            <w:tcW w:w="458" w:type="dxa"/>
            <w:tcMar>
              <w:top w:w="50" w:type="dxa"/>
              <w:left w:w="100" w:type="dxa"/>
            </w:tcMar>
            <w:vAlign w:val="center"/>
          </w:tcPr>
          <w:p w14:paraId="795060C6" w14:textId="77777777" w:rsidR="00323729" w:rsidRDefault="00F8312D">
            <w:pPr>
              <w:spacing w:after="0"/>
            </w:pPr>
            <w:r>
              <w:rPr>
                <w:rFonts w:ascii="Times New Roman" w:hAnsi="Times New Roman"/>
                <w:color w:val="000000"/>
                <w:sz w:val="24"/>
              </w:rPr>
              <w:t>121</w:t>
            </w:r>
          </w:p>
        </w:tc>
        <w:tc>
          <w:tcPr>
            <w:tcW w:w="3256" w:type="dxa"/>
            <w:tcMar>
              <w:top w:w="50" w:type="dxa"/>
              <w:left w:w="100" w:type="dxa"/>
            </w:tcMar>
            <w:vAlign w:val="center"/>
          </w:tcPr>
          <w:p w14:paraId="1B9D92CE"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14:paraId="07159A8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D57DD6" w14:textId="77777777" w:rsidR="00323729" w:rsidRDefault="00323729">
            <w:pPr>
              <w:spacing w:after="0"/>
              <w:ind w:left="135"/>
              <w:jc w:val="center"/>
            </w:pPr>
          </w:p>
        </w:tc>
        <w:tc>
          <w:tcPr>
            <w:tcW w:w="1600" w:type="dxa"/>
            <w:tcMar>
              <w:top w:w="50" w:type="dxa"/>
              <w:left w:w="100" w:type="dxa"/>
            </w:tcMar>
            <w:vAlign w:val="center"/>
          </w:tcPr>
          <w:p w14:paraId="33496A50" w14:textId="77777777" w:rsidR="00323729" w:rsidRDefault="00323729">
            <w:pPr>
              <w:spacing w:after="0"/>
              <w:ind w:left="135"/>
              <w:jc w:val="center"/>
            </w:pPr>
          </w:p>
        </w:tc>
        <w:tc>
          <w:tcPr>
            <w:tcW w:w="1131" w:type="dxa"/>
            <w:tcMar>
              <w:top w:w="50" w:type="dxa"/>
              <w:left w:w="100" w:type="dxa"/>
            </w:tcMar>
            <w:vAlign w:val="center"/>
          </w:tcPr>
          <w:p w14:paraId="2280444C" w14:textId="77777777" w:rsidR="00323729" w:rsidRDefault="00323729">
            <w:pPr>
              <w:spacing w:after="0"/>
              <w:ind w:left="135"/>
            </w:pPr>
          </w:p>
        </w:tc>
        <w:tc>
          <w:tcPr>
            <w:tcW w:w="1948" w:type="dxa"/>
            <w:tcMar>
              <w:top w:w="50" w:type="dxa"/>
              <w:left w:w="100" w:type="dxa"/>
            </w:tcMar>
            <w:vAlign w:val="center"/>
          </w:tcPr>
          <w:p w14:paraId="2DC8EB2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w:t>
              </w:r>
              <w:r>
                <w:rPr>
                  <w:rFonts w:ascii="Times New Roman" w:hAnsi="Times New Roman"/>
                  <w:color w:val="0000FF"/>
                  <w:u w:val="single"/>
                </w:rPr>
                <w:t>a</w:t>
              </w:r>
              <w:r w:rsidRPr="00F8312D">
                <w:rPr>
                  <w:rFonts w:ascii="Times New Roman" w:hAnsi="Times New Roman"/>
                  <w:color w:val="0000FF"/>
                  <w:u w:val="single"/>
                  <w:lang w:val="ru-RU"/>
                </w:rPr>
                <w:t>40</w:t>
              </w:r>
            </w:hyperlink>
          </w:p>
        </w:tc>
      </w:tr>
      <w:tr w:rsidR="00323729" w:rsidRPr="000B029A" w14:paraId="25AA69E5" w14:textId="77777777">
        <w:trPr>
          <w:trHeight w:val="144"/>
          <w:tblCellSpacing w:w="0" w:type="dxa"/>
        </w:trPr>
        <w:tc>
          <w:tcPr>
            <w:tcW w:w="458" w:type="dxa"/>
            <w:tcMar>
              <w:top w:w="50" w:type="dxa"/>
              <w:left w:w="100" w:type="dxa"/>
            </w:tcMar>
            <w:vAlign w:val="center"/>
          </w:tcPr>
          <w:p w14:paraId="578E485A" w14:textId="77777777" w:rsidR="00323729" w:rsidRDefault="00F8312D">
            <w:pPr>
              <w:spacing w:after="0"/>
            </w:pPr>
            <w:r>
              <w:rPr>
                <w:rFonts w:ascii="Times New Roman" w:hAnsi="Times New Roman"/>
                <w:color w:val="000000"/>
                <w:sz w:val="24"/>
              </w:rPr>
              <w:t>122</w:t>
            </w:r>
          </w:p>
        </w:tc>
        <w:tc>
          <w:tcPr>
            <w:tcW w:w="3256" w:type="dxa"/>
            <w:tcMar>
              <w:top w:w="50" w:type="dxa"/>
              <w:left w:w="100" w:type="dxa"/>
            </w:tcMar>
            <w:vAlign w:val="center"/>
          </w:tcPr>
          <w:p w14:paraId="087A79D1"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14:paraId="5DA0079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4FFC54"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A8FFF81" w14:textId="77777777" w:rsidR="00323729" w:rsidRDefault="00323729">
            <w:pPr>
              <w:spacing w:after="0"/>
              <w:ind w:left="135"/>
              <w:jc w:val="center"/>
            </w:pPr>
          </w:p>
        </w:tc>
        <w:tc>
          <w:tcPr>
            <w:tcW w:w="1131" w:type="dxa"/>
            <w:tcMar>
              <w:top w:w="50" w:type="dxa"/>
              <w:left w:w="100" w:type="dxa"/>
            </w:tcMar>
            <w:vAlign w:val="center"/>
          </w:tcPr>
          <w:p w14:paraId="2149BB4D" w14:textId="77777777" w:rsidR="00323729" w:rsidRDefault="00323729">
            <w:pPr>
              <w:spacing w:after="0"/>
              <w:ind w:left="135"/>
            </w:pPr>
          </w:p>
        </w:tc>
        <w:tc>
          <w:tcPr>
            <w:tcW w:w="1948" w:type="dxa"/>
            <w:tcMar>
              <w:top w:w="50" w:type="dxa"/>
              <w:left w:w="100" w:type="dxa"/>
            </w:tcMar>
            <w:vAlign w:val="center"/>
          </w:tcPr>
          <w:p w14:paraId="24A33EB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w:t>
              </w:r>
              <w:r>
                <w:rPr>
                  <w:rFonts w:ascii="Times New Roman" w:hAnsi="Times New Roman"/>
                  <w:color w:val="0000FF"/>
                  <w:u w:val="single"/>
                </w:rPr>
                <w:t>da</w:t>
              </w:r>
              <w:r w:rsidRPr="00F8312D">
                <w:rPr>
                  <w:rFonts w:ascii="Times New Roman" w:hAnsi="Times New Roman"/>
                  <w:color w:val="0000FF"/>
                  <w:u w:val="single"/>
                  <w:lang w:val="ru-RU"/>
                </w:rPr>
                <w:t>6</w:t>
              </w:r>
            </w:hyperlink>
          </w:p>
        </w:tc>
      </w:tr>
      <w:tr w:rsidR="00323729" w:rsidRPr="000B029A" w14:paraId="7BDF34D3" w14:textId="77777777">
        <w:trPr>
          <w:trHeight w:val="144"/>
          <w:tblCellSpacing w:w="0" w:type="dxa"/>
        </w:trPr>
        <w:tc>
          <w:tcPr>
            <w:tcW w:w="458" w:type="dxa"/>
            <w:tcMar>
              <w:top w:w="50" w:type="dxa"/>
              <w:left w:w="100" w:type="dxa"/>
            </w:tcMar>
            <w:vAlign w:val="center"/>
          </w:tcPr>
          <w:p w14:paraId="15AD477E" w14:textId="77777777" w:rsidR="00323729" w:rsidRDefault="00F8312D">
            <w:pPr>
              <w:spacing w:after="0"/>
            </w:pPr>
            <w:r>
              <w:rPr>
                <w:rFonts w:ascii="Times New Roman" w:hAnsi="Times New Roman"/>
                <w:color w:val="000000"/>
                <w:sz w:val="24"/>
              </w:rPr>
              <w:t>123</w:t>
            </w:r>
          </w:p>
        </w:tc>
        <w:tc>
          <w:tcPr>
            <w:tcW w:w="3256" w:type="dxa"/>
            <w:tcMar>
              <w:top w:w="50" w:type="dxa"/>
              <w:left w:w="100" w:type="dxa"/>
            </w:tcMar>
            <w:vAlign w:val="center"/>
          </w:tcPr>
          <w:p w14:paraId="339C635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Работа с книгами о детях: </w:t>
            </w:r>
            <w:r w:rsidRPr="00F8312D">
              <w:rPr>
                <w:rFonts w:ascii="Times New Roman" w:hAnsi="Times New Roman"/>
                <w:color w:val="000000"/>
                <w:sz w:val="24"/>
                <w:lang w:val="ru-RU"/>
              </w:rPr>
              <w:lastRenderedPageBreak/>
              <w:t>составление аннотации</w:t>
            </w:r>
          </w:p>
        </w:tc>
        <w:tc>
          <w:tcPr>
            <w:tcW w:w="805" w:type="dxa"/>
            <w:tcMar>
              <w:top w:w="50" w:type="dxa"/>
              <w:left w:w="100" w:type="dxa"/>
            </w:tcMar>
            <w:vAlign w:val="center"/>
          </w:tcPr>
          <w:p w14:paraId="119B239F"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7B254A5" w14:textId="77777777" w:rsidR="00323729" w:rsidRDefault="00323729">
            <w:pPr>
              <w:spacing w:after="0"/>
              <w:ind w:left="135"/>
              <w:jc w:val="center"/>
            </w:pPr>
          </w:p>
        </w:tc>
        <w:tc>
          <w:tcPr>
            <w:tcW w:w="1600" w:type="dxa"/>
            <w:tcMar>
              <w:top w:w="50" w:type="dxa"/>
              <w:left w:w="100" w:type="dxa"/>
            </w:tcMar>
            <w:vAlign w:val="center"/>
          </w:tcPr>
          <w:p w14:paraId="5F65F529" w14:textId="77777777" w:rsidR="00323729" w:rsidRDefault="00323729">
            <w:pPr>
              <w:spacing w:after="0"/>
              <w:ind w:left="135"/>
              <w:jc w:val="center"/>
            </w:pPr>
          </w:p>
        </w:tc>
        <w:tc>
          <w:tcPr>
            <w:tcW w:w="1131" w:type="dxa"/>
            <w:tcMar>
              <w:top w:w="50" w:type="dxa"/>
              <w:left w:w="100" w:type="dxa"/>
            </w:tcMar>
            <w:vAlign w:val="center"/>
          </w:tcPr>
          <w:p w14:paraId="657B2113" w14:textId="77777777" w:rsidR="00323729" w:rsidRDefault="00323729">
            <w:pPr>
              <w:spacing w:after="0"/>
              <w:ind w:left="135"/>
            </w:pPr>
          </w:p>
        </w:tc>
        <w:tc>
          <w:tcPr>
            <w:tcW w:w="1948" w:type="dxa"/>
            <w:tcMar>
              <w:top w:w="50" w:type="dxa"/>
              <w:left w:w="100" w:type="dxa"/>
            </w:tcMar>
            <w:vAlign w:val="center"/>
          </w:tcPr>
          <w:p w14:paraId="3FB0C76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/8</w:t>
              </w:r>
              <w:r>
                <w:rPr>
                  <w:rFonts w:ascii="Times New Roman" w:hAnsi="Times New Roman"/>
                  <w:color w:val="0000FF"/>
                  <w:u w:val="single"/>
                </w:rPr>
                <w:t>bc</w:t>
              </w:r>
              <w:r w:rsidRPr="00F8312D">
                <w:rPr>
                  <w:rFonts w:ascii="Times New Roman" w:hAnsi="Times New Roman"/>
                  <w:color w:val="0000FF"/>
                  <w:u w:val="single"/>
                  <w:lang w:val="ru-RU"/>
                </w:rPr>
                <w:t>52</w:t>
              </w:r>
              <w:r>
                <w:rPr>
                  <w:rFonts w:ascii="Times New Roman" w:hAnsi="Times New Roman"/>
                  <w:color w:val="0000FF"/>
                  <w:u w:val="single"/>
                </w:rPr>
                <w:t>fd</w:t>
              </w:r>
              <w:r w:rsidRPr="00F8312D">
                <w:rPr>
                  <w:rFonts w:ascii="Times New Roman" w:hAnsi="Times New Roman"/>
                  <w:color w:val="0000FF"/>
                  <w:u w:val="single"/>
                  <w:lang w:val="ru-RU"/>
                </w:rPr>
                <w:t>6</w:t>
              </w:r>
            </w:hyperlink>
          </w:p>
        </w:tc>
      </w:tr>
      <w:tr w:rsidR="00323729" w:rsidRPr="000B029A" w14:paraId="17CC1AD6" w14:textId="77777777">
        <w:trPr>
          <w:trHeight w:val="144"/>
          <w:tblCellSpacing w:w="0" w:type="dxa"/>
        </w:trPr>
        <w:tc>
          <w:tcPr>
            <w:tcW w:w="458" w:type="dxa"/>
            <w:tcMar>
              <w:top w:w="50" w:type="dxa"/>
              <w:left w:w="100" w:type="dxa"/>
            </w:tcMar>
            <w:vAlign w:val="center"/>
          </w:tcPr>
          <w:p w14:paraId="3CFA8481" w14:textId="77777777" w:rsidR="00323729" w:rsidRDefault="00F8312D">
            <w:pPr>
              <w:spacing w:after="0"/>
            </w:pPr>
            <w:r>
              <w:rPr>
                <w:rFonts w:ascii="Times New Roman" w:hAnsi="Times New Roman"/>
                <w:color w:val="000000"/>
                <w:sz w:val="24"/>
              </w:rPr>
              <w:lastRenderedPageBreak/>
              <w:t>124</w:t>
            </w:r>
          </w:p>
        </w:tc>
        <w:tc>
          <w:tcPr>
            <w:tcW w:w="3256" w:type="dxa"/>
            <w:tcMar>
              <w:top w:w="50" w:type="dxa"/>
              <w:left w:w="100" w:type="dxa"/>
            </w:tcMar>
            <w:vAlign w:val="center"/>
          </w:tcPr>
          <w:p w14:paraId="71BA1A75" w14:textId="77777777" w:rsidR="00323729" w:rsidRPr="00F8312D" w:rsidRDefault="00F8312D">
            <w:pPr>
              <w:spacing w:after="0"/>
              <w:ind w:left="135"/>
              <w:rPr>
                <w:lang w:val="ru-RU"/>
              </w:rPr>
            </w:pPr>
            <w:r w:rsidRPr="00F8312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14:paraId="0B95F34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A3303B" w14:textId="77777777" w:rsidR="00323729" w:rsidRDefault="00323729">
            <w:pPr>
              <w:spacing w:after="0"/>
              <w:ind w:left="135"/>
              <w:jc w:val="center"/>
            </w:pPr>
          </w:p>
        </w:tc>
        <w:tc>
          <w:tcPr>
            <w:tcW w:w="1600" w:type="dxa"/>
            <w:tcMar>
              <w:top w:w="50" w:type="dxa"/>
              <w:left w:w="100" w:type="dxa"/>
            </w:tcMar>
            <w:vAlign w:val="center"/>
          </w:tcPr>
          <w:p w14:paraId="197E12D0" w14:textId="77777777" w:rsidR="00323729" w:rsidRDefault="00323729">
            <w:pPr>
              <w:spacing w:after="0"/>
              <w:ind w:left="135"/>
              <w:jc w:val="center"/>
            </w:pPr>
          </w:p>
        </w:tc>
        <w:tc>
          <w:tcPr>
            <w:tcW w:w="1131" w:type="dxa"/>
            <w:tcMar>
              <w:top w:w="50" w:type="dxa"/>
              <w:left w:w="100" w:type="dxa"/>
            </w:tcMar>
            <w:vAlign w:val="center"/>
          </w:tcPr>
          <w:p w14:paraId="14A48510" w14:textId="77777777" w:rsidR="00323729" w:rsidRDefault="00323729">
            <w:pPr>
              <w:spacing w:after="0"/>
              <w:ind w:left="135"/>
            </w:pPr>
          </w:p>
        </w:tc>
        <w:tc>
          <w:tcPr>
            <w:tcW w:w="1948" w:type="dxa"/>
            <w:tcMar>
              <w:top w:w="50" w:type="dxa"/>
              <w:left w:w="100" w:type="dxa"/>
            </w:tcMar>
            <w:vAlign w:val="center"/>
          </w:tcPr>
          <w:p w14:paraId="069185F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430</w:t>
              </w:r>
              <w:r>
                <w:rPr>
                  <w:rFonts w:ascii="Times New Roman" w:hAnsi="Times New Roman"/>
                  <w:color w:val="0000FF"/>
                  <w:u w:val="single"/>
                </w:rPr>
                <w:t>a</w:t>
              </w:r>
            </w:hyperlink>
          </w:p>
        </w:tc>
      </w:tr>
      <w:tr w:rsidR="00323729" w:rsidRPr="000B029A" w14:paraId="30073684" w14:textId="77777777">
        <w:trPr>
          <w:trHeight w:val="144"/>
          <w:tblCellSpacing w:w="0" w:type="dxa"/>
        </w:trPr>
        <w:tc>
          <w:tcPr>
            <w:tcW w:w="458" w:type="dxa"/>
            <w:tcMar>
              <w:top w:w="50" w:type="dxa"/>
              <w:left w:w="100" w:type="dxa"/>
            </w:tcMar>
            <w:vAlign w:val="center"/>
          </w:tcPr>
          <w:p w14:paraId="0C2E44A2" w14:textId="77777777" w:rsidR="00323729" w:rsidRDefault="00F8312D">
            <w:pPr>
              <w:spacing w:after="0"/>
            </w:pPr>
            <w:r>
              <w:rPr>
                <w:rFonts w:ascii="Times New Roman" w:hAnsi="Times New Roman"/>
                <w:color w:val="000000"/>
                <w:sz w:val="24"/>
              </w:rPr>
              <w:t>125</w:t>
            </w:r>
          </w:p>
        </w:tc>
        <w:tc>
          <w:tcPr>
            <w:tcW w:w="3256" w:type="dxa"/>
            <w:tcMar>
              <w:top w:w="50" w:type="dxa"/>
              <w:left w:w="100" w:type="dxa"/>
            </w:tcMar>
            <w:vAlign w:val="center"/>
          </w:tcPr>
          <w:p w14:paraId="660BB9DD" w14:textId="77777777" w:rsidR="00323729" w:rsidRPr="00F8312D" w:rsidRDefault="00F8312D">
            <w:pPr>
              <w:spacing w:after="0"/>
              <w:ind w:left="135"/>
              <w:rPr>
                <w:lang w:val="ru-RU"/>
              </w:rPr>
            </w:pPr>
            <w:r w:rsidRPr="00F8312D">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14:paraId="6AE64A4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BC23FE" w14:textId="77777777" w:rsidR="00323729" w:rsidRDefault="00323729">
            <w:pPr>
              <w:spacing w:after="0"/>
              <w:ind w:left="135"/>
              <w:jc w:val="center"/>
            </w:pPr>
          </w:p>
        </w:tc>
        <w:tc>
          <w:tcPr>
            <w:tcW w:w="1600" w:type="dxa"/>
            <w:tcMar>
              <w:top w:w="50" w:type="dxa"/>
              <w:left w:w="100" w:type="dxa"/>
            </w:tcMar>
            <w:vAlign w:val="center"/>
          </w:tcPr>
          <w:p w14:paraId="0FBD828C" w14:textId="77777777" w:rsidR="00323729" w:rsidRDefault="00323729">
            <w:pPr>
              <w:spacing w:after="0"/>
              <w:ind w:left="135"/>
              <w:jc w:val="center"/>
            </w:pPr>
          </w:p>
        </w:tc>
        <w:tc>
          <w:tcPr>
            <w:tcW w:w="1131" w:type="dxa"/>
            <w:tcMar>
              <w:top w:w="50" w:type="dxa"/>
              <w:left w:w="100" w:type="dxa"/>
            </w:tcMar>
            <w:vAlign w:val="center"/>
          </w:tcPr>
          <w:p w14:paraId="7445DBF8" w14:textId="77777777" w:rsidR="00323729" w:rsidRDefault="00323729">
            <w:pPr>
              <w:spacing w:after="0"/>
              <w:ind w:left="135"/>
            </w:pPr>
          </w:p>
        </w:tc>
        <w:tc>
          <w:tcPr>
            <w:tcW w:w="1948" w:type="dxa"/>
            <w:tcMar>
              <w:top w:w="50" w:type="dxa"/>
              <w:left w:w="100" w:type="dxa"/>
            </w:tcMar>
            <w:vAlign w:val="center"/>
          </w:tcPr>
          <w:p w14:paraId="3714B24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4422</w:t>
              </w:r>
            </w:hyperlink>
          </w:p>
        </w:tc>
      </w:tr>
      <w:tr w:rsidR="00323729" w:rsidRPr="000B029A" w14:paraId="2D7A101A" w14:textId="77777777">
        <w:trPr>
          <w:trHeight w:val="144"/>
          <w:tblCellSpacing w:w="0" w:type="dxa"/>
        </w:trPr>
        <w:tc>
          <w:tcPr>
            <w:tcW w:w="458" w:type="dxa"/>
            <w:tcMar>
              <w:top w:w="50" w:type="dxa"/>
              <w:left w:w="100" w:type="dxa"/>
            </w:tcMar>
            <w:vAlign w:val="center"/>
          </w:tcPr>
          <w:p w14:paraId="1FC323B2" w14:textId="77777777" w:rsidR="00323729" w:rsidRDefault="00F8312D">
            <w:pPr>
              <w:spacing w:after="0"/>
            </w:pPr>
            <w:r>
              <w:rPr>
                <w:rFonts w:ascii="Times New Roman" w:hAnsi="Times New Roman"/>
                <w:color w:val="000000"/>
                <w:sz w:val="24"/>
              </w:rPr>
              <w:t>126</w:t>
            </w:r>
          </w:p>
        </w:tc>
        <w:tc>
          <w:tcPr>
            <w:tcW w:w="3256" w:type="dxa"/>
            <w:tcMar>
              <w:top w:w="50" w:type="dxa"/>
              <w:left w:w="100" w:type="dxa"/>
            </w:tcMar>
            <w:vAlign w:val="center"/>
          </w:tcPr>
          <w:p w14:paraId="1C3D30EB"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728A654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5B9687" w14:textId="77777777" w:rsidR="00323729" w:rsidRDefault="00323729">
            <w:pPr>
              <w:spacing w:after="0"/>
              <w:ind w:left="135"/>
              <w:jc w:val="center"/>
            </w:pPr>
          </w:p>
        </w:tc>
        <w:tc>
          <w:tcPr>
            <w:tcW w:w="1600" w:type="dxa"/>
            <w:tcMar>
              <w:top w:w="50" w:type="dxa"/>
              <w:left w:w="100" w:type="dxa"/>
            </w:tcMar>
            <w:vAlign w:val="center"/>
          </w:tcPr>
          <w:p w14:paraId="4EAA9521" w14:textId="77777777" w:rsidR="00323729" w:rsidRDefault="00323729">
            <w:pPr>
              <w:spacing w:after="0"/>
              <w:ind w:left="135"/>
              <w:jc w:val="center"/>
            </w:pPr>
          </w:p>
        </w:tc>
        <w:tc>
          <w:tcPr>
            <w:tcW w:w="1131" w:type="dxa"/>
            <w:tcMar>
              <w:top w:w="50" w:type="dxa"/>
              <w:left w:w="100" w:type="dxa"/>
            </w:tcMar>
            <w:vAlign w:val="center"/>
          </w:tcPr>
          <w:p w14:paraId="0127F5E6" w14:textId="77777777" w:rsidR="00323729" w:rsidRDefault="00323729">
            <w:pPr>
              <w:spacing w:after="0"/>
              <w:ind w:left="135"/>
            </w:pPr>
          </w:p>
        </w:tc>
        <w:tc>
          <w:tcPr>
            <w:tcW w:w="1948" w:type="dxa"/>
            <w:tcMar>
              <w:top w:w="50" w:type="dxa"/>
              <w:left w:w="100" w:type="dxa"/>
            </w:tcMar>
            <w:vAlign w:val="center"/>
          </w:tcPr>
          <w:p w14:paraId="7511230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41</w:t>
              </w:r>
              <w:r>
                <w:rPr>
                  <w:rFonts w:ascii="Times New Roman" w:hAnsi="Times New Roman"/>
                  <w:color w:val="0000FF"/>
                  <w:u w:val="single"/>
                </w:rPr>
                <w:t>de</w:t>
              </w:r>
            </w:hyperlink>
          </w:p>
        </w:tc>
      </w:tr>
      <w:tr w:rsidR="00323729" w:rsidRPr="000B029A" w14:paraId="1463C1C5" w14:textId="77777777">
        <w:trPr>
          <w:trHeight w:val="144"/>
          <w:tblCellSpacing w:w="0" w:type="dxa"/>
        </w:trPr>
        <w:tc>
          <w:tcPr>
            <w:tcW w:w="458" w:type="dxa"/>
            <w:tcMar>
              <w:top w:w="50" w:type="dxa"/>
              <w:left w:w="100" w:type="dxa"/>
            </w:tcMar>
            <w:vAlign w:val="center"/>
          </w:tcPr>
          <w:p w14:paraId="3EC86FD1" w14:textId="77777777" w:rsidR="00323729" w:rsidRDefault="00F8312D">
            <w:pPr>
              <w:spacing w:after="0"/>
            </w:pPr>
            <w:r>
              <w:rPr>
                <w:rFonts w:ascii="Times New Roman" w:hAnsi="Times New Roman"/>
                <w:color w:val="000000"/>
                <w:sz w:val="24"/>
              </w:rPr>
              <w:t>127</w:t>
            </w:r>
          </w:p>
        </w:tc>
        <w:tc>
          <w:tcPr>
            <w:tcW w:w="3256" w:type="dxa"/>
            <w:tcMar>
              <w:top w:w="50" w:type="dxa"/>
              <w:left w:w="100" w:type="dxa"/>
            </w:tcMar>
            <w:vAlign w:val="center"/>
          </w:tcPr>
          <w:p w14:paraId="2A766B83" w14:textId="77777777" w:rsidR="00323729" w:rsidRDefault="00F8312D">
            <w:pPr>
              <w:spacing w:after="0"/>
              <w:ind w:left="135"/>
            </w:pPr>
            <w:r w:rsidRPr="00F8312D">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14:paraId="1C07381D"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007ADD" w14:textId="77777777" w:rsidR="00323729" w:rsidRDefault="00323729">
            <w:pPr>
              <w:spacing w:after="0"/>
              <w:ind w:left="135"/>
              <w:jc w:val="center"/>
            </w:pPr>
          </w:p>
        </w:tc>
        <w:tc>
          <w:tcPr>
            <w:tcW w:w="1600" w:type="dxa"/>
            <w:tcMar>
              <w:top w:w="50" w:type="dxa"/>
              <w:left w:w="100" w:type="dxa"/>
            </w:tcMar>
            <w:vAlign w:val="center"/>
          </w:tcPr>
          <w:p w14:paraId="19765152" w14:textId="77777777" w:rsidR="00323729" w:rsidRDefault="00323729">
            <w:pPr>
              <w:spacing w:after="0"/>
              <w:ind w:left="135"/>
              <w:jc w:val="center"/>
            </w:pPr>
          </w:p>
        </w:tc>
        <w:tc>
          <w:tcPr>
            <w:tcW w:w="1131" w:type="dxa"/>
            <w:tcMar>
              <w:top w:w="50" w:type="dxa"/>
              <w:left w:w="100" w:type="dxa"/>
            </w:tcMar>
            <w:vAlign w:val="center"/>
          </w:tcPr>
          <w:p w14:paraId="6B1A72E1" w14:textId="77777777" w:rsidR="00323729" w:rsidRDefault="00323729">
            <w:pPr>
              <w:spacing w:after="0"/>
              <w:ind w:left="135"/>
            </w:pPr>
          </w:p>
        </w:tc>
        <w:tc>
          <w:tcPr>
            <w:tcW w:w="1948" w:type="dxa"/>
            <w:tcMar>
              <w:top w:w="50" w:type="dxa"/>
              <w:left w:w="100" w:type="dxa"/>
            </w:tcMar>
            <w:vAlign w:val="center"/>
          </w:tcPr>
          <w:p w14:paraId="70B6158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w:t>
              </w:r>
              <w:r>
                <w:rPr>
                  <w:rFonts w:ascii="Times New Roman" w:hAnsi="Times New Roman"/>
                  <w:color w:val="0000FF"/>
                  <w:u w:val="single"/>
                </w:rPr>
                <w:t>d</w:t>
              </w:r>
              <w:r w:rsidRPr="00F8312D">
                <w:rPr>
                  <w:rFonts w:ascii="Times New Roman" w:hAnsi="Times New Roman"/>
                  <w:color w:val="0000FF"/>
                  <w:u w:val="single"/>
                  <w:lang w:val="ru-RU"/>
                </w:rPr>
                <w:t>8</w:t>
              </w:r>
              <w:r>
                <w:rPr>
                  <w:rFonts w:ascii="Times New Roman" w:hAnsi="Times New Roman"/>
                  <w:color w:val="0000FF"/>
                  <w:u w:val="single"/>
                </w:rPr>
                <w:t>c</w:t>
              </w:r>
            </w:hyperlink>
          </w:p>
        </w:tc>
      </w:tr>
      <w:tr w:rsidR="00323729" w:rsidRPr="000B029A" w14:paraId="1134FB3C" w14:textId="77777777">
        <w:trPr>
          <w:trHeight w:val="144"/>
          <w:tblCellSpacing w:w="0" w:type="dxa"/>
        </w:trPr>
        <w:tc>
          <w:tcPr>
            <w:tcW w:w="458" w:type="dxa"/>
            <w:tcMar>
              <w:top w:w="50" w:type="dxa"/>
              <w:left w:w="100" w:type="dxa"/>
            </w:tcMar>
            <w:vAlign w:val="center"/>
          </w:tcPr>
          <w:p w14:paraId="520D5631" w14:textId="77777777" w:rsidR="00323729" w:rsidRDefault="00F8312D">
            <w:pPr>
              <w:spacing w:after="0"/>
            </w:pPr>
            <w:r>
              <w:rPr>
                <w:rFonts w:ascii="Times New Roman" w:hAnsi="Times New Roman"/>
                <w:color w:val="000000"/>
                <w:sz w:val="24"/>
              </w:rPr>
              <w:t>128</w:t>
            </w:r>
          </w:p>
        </w:tc>
        <w:tc>
          <w:tcPr>
            <w:tcW w:w="3256" w:type="dxa"/>
            <w:tcMar>
              <w:top w:w="50" w:type="dxa"/>
              <w:left w:w="100" w:type="dxa"/>
            </w:tcMar>
            <w:vAlign w:val="center"/>
          </w:tcPr>
          <w:p w14:paraId="64B07568" w14:textId="77777777" w:rsidR="00323729" w:rsidRDefault="00F8312D">
            <w:pPr>
              <w:spacing w:after="0"/>
              <w:ind w:left="135"/>
            </w:pPr>
            <w:r w:rsidRPr="00F8312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14:paraId="60950E4A"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522238" w14:textId="77777777" w:rsidR="00323729" w:rsidRDefault="00323729">
            <w:pPr>
              <w:spacing w:after="0"/>
              <w:ind w:left="135"/>
              <w:jc w:val="center"/>
            </w:pPr>
          </w:p>
        </w:tc>
        <w:tc>
          <w:tcPr>
            <w:tcW w:w="1600" w:type="dxa"/>
            <w:tcMar>
              <w:top w:w="50" w:type="dxa"/>
              <w:left w:w="100" w:type="dxa"/>
            </w:tcMar>
            <w:vAlign w:val="center"/>
          </w:tcPr>
          <w:p w14:paraId="56F7A96A" w14:textId="77777777" w:rsidR="00323729" w:rsidRDefault="00323729">
            <w:pPr>
              <w:spacing w:after="0"/>
              <w:ind w:left="135"/>
              <w:jc w:val="center"/>
            </w:pPr>
          </w:p>
        </w:tc>
        <w:tc>
          <w:tcPr>
            <w:tcW w:w="1131" w:type="dxa"/>
            <w:tcMar>
              <w:top w:w="50" w:type="dxa"/>
              <w:left w:w="100" w:type="dxa"/>
            </w:tcMar>
            <w:vAlign w:val="center"/>
          </w:tcPr>
          <w:p w14:paraId="762B3700" w14:textId="77777777" w:rsidR="00323729" w:rsidRDefault="00323729">
            <w:pPr>
              <w:spacing w:after="0"/>
              <w:ind w:left="135"/>
            </w:pPr>
          </w:p>
        </w:tc>
        <w:tc>
          <w:tcPr>
            <w:tcW w:w="1948" w:type="dxa"/>
            <w:tcMar>
              <w:top w:w="50" w:type="dxa"/>
              <w:left w:w="100" w:type="dxa"/>
            </w:tcMar>
            <w:vAlign w:val="center"/>
          </w:tcPr>
          <w:p w14:paraId="72E9DFA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488</w:t>
              </w:r>
              <w:r>
                <w:rPr>
                  <w:rFonts w:ascii="Times New Roman" w:hAnsi="Times New Roman"/>
                  <w:color w:val="0000FF"/>
                  <w:u w:val="single"/>
                </w:rPr>
                <w:t>c</w:t>
              </w:r>
            </w:hyperlink>
          </w:p>
        </w:tc>
      </w:tr>
      <w:tr w:rsidR="00323729" w:rsidRPr="000B029A" w14:paraId="437DEABA" w14:textId="77777777">
        <w:trPr>
          <w:trHeight w:val="144"/>
          <w:tblCellSpacing w:w="0" w:type="dxa"/>
        </w:trPr>
        <w:tc>
          <w:tcPr>
            <w:tcW w:w="458" w:type="dxa"/>
            <w:tcMar>
              <w:top w:w="50" w:type="dxa"/>
              <w:left w:w="100" w:type="dxa"/>
            </w:tcMar>
            <w:vAlign w:val="center"/>
          </w:tcPr>
          <w:p w14:paraId="3896D4E2" w14:textId="77777777" w:rsidR="00323729" w:rsidRDefault="00F8312D">
            <w:pPr>
              <w:spacing w:after="0"/>
            </w:pPr>
            <w:r>
              <w:rPr>
                <w:rFonts w:ascii="Times New Roman" w:hAnsi="Times New Roman"/>
                <w:color w:val="000000"/>
                <w:sz w:val="24"/>
              </w:rPr>
              <w:t>129</w:t>
            </w:r>
          </w:p>
        </w:tc>
        <w:tc>
          <w:tcPr>
            <w:tcW w:w="3256" w:type="dxa"/>
            <w:tcMar>
              <w:top w:w="50" w:type="dxa"/>
              <w:left w:w="100" w:type="dxa"/>
            </w:tcMar>
            <w:vAlign w:val="center"/>
          </w:tcPr>
          <w:p w14:paraId="0D71C2C3" w14:textId="77777777" w:rsidR="00323729" w:rsidRPr="00F8312D" w:rsidRDefault="00F8312D">
            <w:pPr>
              <w:spacing w:after="0"/>
              <w:ind w:left="135"/>
              <w:rPr>
                <w:lang w:val="ru-RU"/>
              </w:rPr>
            </w:pPr>
            <w:r w:rsidRPr="00F8312D">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6049727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B8AE25" w14:textId="77777777" w:rsidR="00323729" w:rsidRDefault="00323729">
            <w:pPr>
              <w:spacing w:after="0"/>
              <w:ind w:left="135"/>
              <w:jc w:val="center"/>
            </w:pPr>
          </w:p>
        </w:tc>
        <w:tc>
          <w:tcPr>
            <w:tcW w:w="1600" w:type="dxa"/>
            <w:tcMar>
              <w:top w:w="50" w:type="dxa"/>
              <w:left w:w="100" w:type="dxa"/>
            </w:tcMar>
            <w:vAlign w:val="center"/>
          </w:tcPr>
          <w:p w14:paraId="53FDB1C2" w14:textId="77777777" w:rsidR="00323729" w:rsidRDefault="00323729">
            <w:pPr>
              <w:spacing w:after="0"/>
              <w:ind w:left="135"/>
              <w:jc w:val="center"/>
            </w:pPr>
          </w:p>
        </w:tc>
        <w:tc>
          <w:tcPr>
            <w:tcW w:w="1131" w:type="dxa"/>
            <w:tcMar>
              <w:top w:w="50" w:type="dxa"/>
              <w:left w:w="100" w:type="dxa"/>
            </w:tcMar>
            <w:vAlign w:val="center"/>
          </w:tcPr>
          <w:p w14:paraId="4699441B" w14:textId="77777777" w:rsidR="00323729" w:rsidRDefault="00323729">
            <w:pPr>
              <w:spacing w:after="0"/>
              <w:ind w:left="135"/>
            </w:pPr>
          </w:p>
        </w:tc>
        <w:tc>
          <w:tcPr>
            <w:tcW w:w="1948" w:type="dxa"/>
            <w:tcMar>
              <w:top w:w="50" w:type="dxa"/>
              <w:left w:w="100" w:type="dxa"/>
            </w:tcMar>
            <w:vAlign w:val="center"/>
          </w:tcPr>
          <w:p w14:paraId="00D6977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4544</w:t>
              </w:r>
            </w:hyperlink>
          </w:p>
        </w:tc>
      </w:tr>
      <w:tr w:rsidR="00323729" w:rsidRPr="000B029A" w14:paraId="66999622" w14:textId="77777777">
        <w:trPr>
          <w:trHeight w:val="144"/>
          <w:tblCellSpacing w:w="0" w:type="dxa"/>
        </w:trPr>
        <w:tc>
          <w:tcPr>
            <w:tcW w:w="458" w:type="dxa"/>
            <w:tcMar>
              <w:top w:w="50" w:type="dxa"/>
              <w:left w:w="100" w:type="dxa"/>
            </w:tcMar>
            <w:vAlign w:val="center"/>
          </w:tcPr>
          <w:p w14:paraId="50A2BF62" w14:textId="77777777" w:rsidR="00323729" w:rsidRDefault="00F8312D">
            <w:pPr>
              <w:spacing w:after="0"/>
            </w:pPr>
            <w:r>
              <w:rPr>
                <w:rFonts w:ascii="Times New Roman" w:hAnsi="Times New Roman"/>
                <w:color w:val="000000"/>
                <w:sz w:val="24"/>
              </w:rPr>
              <w:t>130</w:t>
            </w:r>
          </w:p>
        </w:tc>
        <w:tc>
          <w:tcPr>
            <w:tcW w:w="3256" w:type="dxa"/>
            <w:tcMar>
              <w:top w:w="50" w:type="dxa"/>
              <w:left w:w="100" w:type="dxa"/>
            </w:tcMar>
            <w:vAlign w:val="center"/>
          </w:tcPr>
          <w:p w14:paraId="0E94E16E" w14:textId="77777777" w:rsidR="00323729" w:rsidRDefault="00F8312D">
            <w:pPr>
              <w:spacing w:after="0"/>
              <w:ind w:left="135"/>
            </w:pPr>
            <w:r w:rsidRPr="00F8312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 xml:space="preserve">На примере рассказа Э. </w:t>
            </w:r>
            <w:r>
              <w:rPr>
                <w:rFonts w:ascii="Times New Roman" w:hAnsi="Times New Roman"/>
                <w:color w:val="000000"/>
                <w:sz w:val="24"/>
              </w:rPr>
              <w:lastRenderedPageBreak/>
              <w:t>Сетона-Томпсона «Чинк»</w:t>
            </w:r>
          </w:p>
        </w:tc>
        <w:tc>
          <w:tcPr>
            <w:tcW w:w="805" w:type="dxa"/>
            <w:tcMar>
              <w:top w:w="50" w:type="dxa"/>
              <w:left w:w="100" w:type="dxa"/>
            </w:tcMar>
            <w:vAlign w:val="center"/>
          </w:tcPr>
          <w:p w14:paraId="0098EFBD"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631D0AC" w14:textId="77777777" w:rsidR="00323729" w:rsidRDefault="00323729">
            <w:pPr>
              <w:spacing w:after="0"/>
              <w:ind w:left="135"/>
              <w:jc w:val="center"/>
            </w:pPr>
          </w:p>
        </w:tc>
        <w:tc>
          <w:tcPr>
            <w:tcW w:w="1600" w:type="dxa"/>
            <w:tcMar>
              <w:top w:w="50" w:type="dxa"/>
              <w:left w:w="100" w:type="dxa"/>
            </w:tcMar>
            <w:vAlign w:val="center"/>
          </w:tcPr>
          <w:p w14:paraId="401F1401" w14:textId="77777777" w:rsidR="00323729" w:rsidRDefault="00323729">
            <w:pPr>
              <w:spacing w:after="0"/>
              <w:ind w:left="135"/>
              <w:jc w:val="center"/>
            </w:pPr>
          </w:p>
        </w:tc>
        <w:tc>
          <w:tcPr>
            <w:tcW w:w="1131" w:type="dxa"/>
            <w:tcMar>
              <w:top w:w="50" w:type="dxa"/>
              <w:left w:w="100" w:type="dxa"/>
            </w:tcMar>
            <w:vAlign w:val="center"/>
          </w:tcPr>
          <w:p w14:paraId="034F2E36" w14:textId="77777777" w:rsidR="00323729" w:rsidRDefault="00323729">
            <w:pPr>
              <w:spacing w:after="0"/>
              <w:ind w:left="135"/>
            </w:pPr>
          </w:p>
        </w:tc>
        <w:tc>
          <w:tcPr>
            <w:tcW w:w="1948" w:type="dxa"/>
            <w:tcMar>
              <w:top w:w="50" w:type="dxa"/>
              <w:left w:w="100" w:type="dxa"/>
            </w:tcMar>
            <w:vAlign w:val="center"/>
          </w:tcPr>
          <w:p w14:paraId="0FAC788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4666</w:t>
              </w:r>
            </w:hyperlink>
          </w:p>
        </w:tc>
      </w:tr>
      <w:tr w:rsidR="00323729" w:rsidRPr="000B029A" w14:paraId="03F2EE98" w14:textId="77777777">
        <w:trPr>
          <w:trHeight w:val="144"/>
          <w:tblCellSpacing w:w="0" w:type="dxa"/>
        </w:trPr>
        <w:tc>
          <w:tcPr>
            <w:tcW w:w="458" w:type="dxa"/>
            <w:tcMar>
              <w:top w:w="50" w:type="dxa"/>
              <w:left w:w="100" w:type="dxa"/>
            </w:tcMar>
            <w:vAlign w:val="center"/>
          </w:tcPr>
          <w:p w14:paraId="2D219030" w14:textId="77777777" w:rsidR="00323729" w:rsidRDefault="00F8312D">
            <w:pPr>
              <w:spacing w:after="0"/>
            </w:pPr>
            <w:r>
              <w:rPr>
                <w:rFonts w:ascii="Times New Roman" w:hAnsi="Times New Roman"/>
                <w:color w:val="000000"/>
                <w:sz w:val="24"/>
              </w:rPr>
              <w:t>131</w:t>
            </w:r>
          </w:p>
        </w:tc>
        <w:tc>
          <w:tcPr>
            <w:tcW w:w="3256" w:type="dxa"/>
            <w:tcMar>
              <w:top w:w="50" w:type="dxa"/>
              <w:left w:w="100" w:type="dxa"/>
            </w:tcMar>
            <w:vAlign w:val="center"/>
          </w:tcPr>
          <w:p w14:paraId="7BA5423F" w14:textId="77777777" w:rsidR="00323729" w:rsidRDefault="00F8312D">
            <w:pPr>
              <w:spacing w:after="0"/>
              <w:ind w:left="135"/>
            </w:pPr>
            <w:r w:rsidRPr="00F8312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14:paraId="0DEB6FAA"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277B24" w14:textId="77777777" w:rsidR="00323729" w:rsidRDefault="00323729">
            <w:pPr>
              <w:spacing w:after="0"/>
              <w:ind w:left="135"/>
              <w:jc w:val="center"/>
            </w:pPr>
          </w:p>
        </w:tc>
        <w:tc>
          <w:tcPr>
            <w:tcW w:w="1600" w:type="dxa"/>
            <w:tcMar>
              <w:top w:w="50" w:type="dxa"/>
              <w:left w:w="100" w:type="dxa"/>
            </w:tcMar>
            <w:vAlign w:val="center"/>
          </w:tcPr>
          <w:p w14:paraId="31ABD844" w14:textId="77777777" w:rsidR="00323729" w:rsidRDefault="00323729">
            <w:pPr>
              <w:spacing w:after="0"/>
              <w:ind w:left="135"/>
              <w:jc w:val="center"/>
            </w:pPr>
          </w:p>
        </w:tc>
        <w:tc>
          <w:tcPr>
            <w:tcW w:w="1131" w:type="dxa"/>
            <w:tcMar>
              <w:top w:w="50" w:type="dxa"/>
              <w:left w:w="100" w:type="dxa"/>
            </w:tcMar>
            <w:vAlign w:val="center"/>
          </w:tcPr>
          <w:p w14:paraId="2894676B" w14:textId="77777777" w:rsidR="00323729" w:rsidRDefault="00323729">
            <w:pPr>
              <w:spacing w:after="0"/>
              <w:ind w:left="135"/>
            </w:pPr>
          </w:p>
        </w:tc>
        <w:tc>
          <w:tcPr>
            <w:tcW w:w="1948" w:type="dxa"/>
            <w:tcMar>
              <w:top w:w="50" w:type="dxa"/>
              <w:left w:w="100" w:type="dxa"/>
            </w:tcMar>
            <w:vAlign w:val="center"/>
          </w:tcPr>
          <w:p w14:paraId="60504EF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4774</w:t>
              </w:r>
            </w:hyperlink>
          </w:p>
        </w:tc>
      </w:tr>
      <w:tr w:rsidR="00323729" w14:paraId="6A62EA9F" w14:textId="77777777">
        <w:trPr>
          <w:trHeight w:val="144"/>
          <w:tblCellSpacing w:w="0" w:type="dxa"/>
        </w:trPr>
        <w:tc>
          <w:tcPr>
            <w:tcW w:w="458" w:type="dxa"/>
            <w:tcMar>
              <w:top w:w="50" w:type="dxa"/>
              <w:left w:w="100" w:type="dxa"/>
            </w:tcMar>
            <w:vAlign w:val="center"/>
          </w:tcPr>
          <w:p w14:paraId="19B7F6EB" w14:textId="77777777" w:rsidR="00323729" w:rsidRDefault="00F8312D">
            <w:pPr>
              <w:spacing w:after="0"/>
            </w:pPr>
            <w:r>
              <w:rPr>
                <w:rFonts w:ascii="Times New Roman" w:hAnsi="Times New Roman"/>
                <w:color w:val="000000"/>
                <w:sz w:val="24"/>
              </w:rPr>
              <w:t>132</w:t>
            </w:r>
          </w:p>
        </w:tc>
        <w:tc>
          <w:tcPr>
            <w:tcW w:w="3256" w:type="dxa"/>
            <w:tcMar>
              <w:top w:w="50" w:type="dxa"/>
              <w:left w:w="100" w:type="dxa"/>
            </w:tcMar>
            <w:vAlign w:val="center"/>
          </w:tcPr>
          <w:p w14:paraId="4188439A"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14:paraId="2396478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43FFE8"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6BD41A5" w14:textId="77777777" w:rsidR="00323729" w:rsidRDefault="00323729">
            <w:pPr>
              <w:spacing w:after="0"/>
              <w:ind w:left="135"/>
              <w:jc w:val="center"/>
            </w:pPr>
          </w:p>
        </w:tc>
        <w:tc>
          <w:tcPr>
            <w:tcW w:w="1131" w:type="dxa"/>
            <w:tcMar>
              <w:top w:w="50" w:type="dxa"/>
              <w:left w:w="100" w:type="dxa"/>
            </w:tcMar>
            <w:vAlign w:val="center"/>
          </w:tcPr>
          <w:p w14:paraId="058C3308" w14:textId="77777777" w:rsidR="00323729" w:rsidRDefault="00323729">
            <w:pPr>
              <w:spacing w:after="0"/>
              <w:ind w:left="135"/>
            </w:pPr>
          </w:p>
        </w:tc>
        <w:tc>
          <w:tcPr>
            <w:tcW w:w="1948" w:type="dxa"/>
            <w:tcMar>
              <w:top w:w="50" w:type="dxa"/>
              <w:left w:w="100" w:type="dxa"/>
            </w:tcMar>
            <w:vAlign w:val="center"/>
          </w:tcPr>
          <w:p w14:paraId="6E8E7672" w14:textId="77777777" w:rsidR="00323729" w:rsidRDefault="00323729">
            <w:pPr>
              <w:spacing w:after="0"/>
              <w:ind w:left="135"/>
            </w:pPr>
          </w:p>
        </w:tc>
      </w:tr>
      <w:tr w:rsidR="00323729" w14:paraId="1811C5CA" w14:textId="77777777">
        <w:trPr>
          <w:trHeight w:val="144"/>
          <w:tblCellSpacing w:w="0" w:type="dxa"/>
        </w:trPr>
        <w:tc>
          <w:tcPr>
            <w:tcW w:w="458" w:type="dxa"/>
            <w:tcMar>
              <w:top w:w="50" w:type="dxa"/>
              <w:left w:w="100" w:type="dxa"/>
            </w:tcMar>
            <w:vAlign w:val="center"/>
          </w:tcPr>
          <w:p w14:paraId="6FCFD5A9" w14:textId="77777777" w:rsidR="00323729" w:rsidRDefault="00F8312D">
            <w:pPr>
              <w:spacing w:after="0"/>
            </w:pPr>
            <w:r>
              <w:rPr>
                <w:rFonts w:ascii="Times New Roman" w:hAnsi="Times New Roman"/>
                <w:color w:val="000000"/>
                <w:sz w:val="24"/>
              </w:rPr>
              <w:t>133</w:t>
            </w:r>
          </w:p>
        </w:tc>
        <w:tc>
          <w:tcPr>
            <w:tcW w:w="3256" w:type="dxa"/>
            <w:tcMar>
              <w:top w:w="50" w:type="dxa"/>
              <w:left w:w="100" w:type="dxa"/>
            </w:tcMar>
            <w:vAlign w:val="center"/>
          </w:tcPr>
          <w:p w14:paraId="1344B6EC"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4E2A3F6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CEE05B" w14:textId="77777777" w:rsidR="00323729" w:rsidRDefault="00323729">
            <w:pPr>
              <w:spacing w:after="0"/>
              <w:ind w:left="135"/>
              <w:jc w:val="center"/>
            </w:pPr>
          </w:p>
        </w:tc>
        <w:tc>
          <w:tcPr>
            <w:tcW w:w="1600" w:type="dxa"/>
            <w:tcMar>
              <w:top w:w="50" w:type="dxa"/>
              <w:left w:w="100" w:type="dxa"/>
            </w:tcMar>
            <w:vAlign w:val="center"/>
          </w:tcPr>
          <w:p w14:paraId="2C81D4A8" w14:textId="77777777" w:rsidR="00323729" w:rsidRDefault="00323729">
            <w:pPr>
              <w:spacing w:after="0"/>
              <w:ind w:left="135"/>
              <w:jc w:val="center"/>
            </w:pPr>
          </w:p>
        </w:tc>
        <w:tc>
          <w:tcPr>
            <w:tcW w:w="1131" w:type="dxa"/>
            <w:tcMar>
              <w:top w:w="50" w:type="dxa"/>
              <w:left w:w="100" w:type="dxa"/>
            </w:tcMar>
            <w:vAlign w:val="center"/>
          </w:tcPr>
          <w:p w14:paraId="0BC80375" w14:textId="77777777" w:rsidR="00323729" w:rsidRDefault="00323729">
            <w:pPr>
              <w:spacing w:after="0"/>
              <w:ind w:left="135"/>
            </w:pPr>
          </w:p>
        </w:tc>
        <w:tc>
          <w:tcPr>
            <w:tcW w:w="1948" w:type="dxa"/>
            <w:tcMar>
              <w:top w:w="50" w:type="dxa"/>
              <w:left w:w="100" w:type="dxa"/>
            </w:tcMar>
            <w:vAlign w:val="center"/>
          </w:tcPr>
          <w:p w14:paraId="13394B7D" w14:textId="77777777" w:rsidR="00323729" w:rsidRDefault="00323729">
            <w:pPr>
              <w:spacing w:after="0"/>
              <w:ind w:left="135"/>
            </w:pPr>
          </w:p>
        </w:tc>
      </w:tr>
      <w:tr w:rsidR="00323729" w14:paraId="488E01C5" w14:textId="77777777">
        <w:trPr>
          <w:trHeight w:val="144"/>
          <w:tblCellSpacing w:w="0" w:type="dxa"/>
        </w:trPr>
        <w:tc>
          <w:tcPr>
            <w:tcW w:w="458" w:type="dxa"/>
            <w:tcMar>
              <w:top w:w="50" w:type="dxa"/>
              <w:left w:w="100" w:type="dxa"/>
            </w:tcMar>
            <w:vAlign w:val="center"/>
          </w:tcPr>
          <w:p w14:paraId="7CDDA5E1" w14:textId="77777777" w:rsidR="00323729" w:rsidRDefault="00F8312D">
            <w:pPr>
              <w:spacing w:after="0"/>
            </w:pPr>
            <w:r>
              <w:rPr>
                <w:rFonts w:ascii="Times New Roman" w:hAnsi="Times New Roman"/>
                <w:color w:val="000000"/>
                <w:sz w:val="24"/>
              </w:rPr>
              <w:t>134</w:t>
            </w:r>
          </w:p>
        </w:tc>
        <w:tc>
          <w:tcPr>
            <w:tcW w:w="3256" w:type="dxa"/>
            <w:tcMar>
              <w:top w:w="50" w:type="dxa"/>
              <w:left w:w="100" w:type="dxa"/>
            </w:tcMar>
            <w:vAlign w:val="center"/>
          </w:tcPr>
          <w:p w14:paraId="5E319E39"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14:paraId="308FE9B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05F8BC" w14:textId="77777777" w:rsidR="00323729" w:rsidRDefault="00323729">
            <w:pPr>
              <w:spacing w:after="0"/>
              <w:ind w:left="135"/>
              <w:jc w:val="center"/>
            </w:pPr>
          </w:p>
        </w:tc>
        <w:tc>
          <w:tcPr>
            <w:tcW w:w="1600" w:type="dxa"/>
            <w:tcMar>
              <w:top w:w="50" w:type="dxa"/>
              <w:left w:w="100" w:type="dxa"/>
            </w:tcMar>
            <w:vAlign w:val="center"/>
          </w:tcPr>
          <w:p w14:paraId="2C240350" w14:textId="77777777" w:rsidR="00323729" w:rsidRDefault="00323729">
            <w:pPr>
              <w:spacing w:after="0"/>
              <w:ind w:left="135"/>
              <w:jc w:val="center"/>
            </w:pPr>
          </w:p>
        </w:tc>
        <w:tc>
          <w:tcPr>
            <w:tcW w:w="1131" w:type="dxa"/>
            <w:tcMar>
              <w:top w:w="50" w:type="dxa"/>
              <w:left w:w="100" w:type="dxa"/>
            </w:tcMar>
            <w:vAlign w:val="center"/>
          </w:tcPr>
          <w:p w14:paraId="7C9FE4AF" w14:textId="77777777" w:rsidR="00323729" w:rsidRDefault="00323729">
            <w:pPr>
              <w:spacing w:after="0"/>
              <w:ind w:left="135"/>
            </w:pPr>
          </w:p>
        </w:tc>
        <w:tc>
          <w:tcPr>
            <w:tcW w:w="1948" w:type="dxa"/>
            <w:tcMar>
              <w:top w:w="50" w:type="dxa"/>
              <w:left w:w="100" w:type="dxa"/>
            </w:tcMar>
            <w:vAlign w:val="center"/>
          </w:tcPr>
          <w:p w14:paraId="1D14F880" w14:textId="77777777" w:rsidR="00323729" w:rsidRDefault="00323729">
            <w:pPr>
              <w:spacing w:after="0"/>
              <w:ind w:left="135"/>
            </w:pPr>
          </w:p>
        </w:tc>
      </w:tr>
      <w:tr w:rsidR="00323729" w14:paraId="6DE7459F" w14:textId="77777777">
        <w:trPr>
          <w:trHeight w:val="144"/>
          <w:tblCellSpacing w:w="0" w:type="dxa"/>
        </w:trPr>
        <w:tc>
          <w:tcPr>
            <w:tcW w:w="458" w:type="dxa"/>
            <w:tcMar>
              <w:top w:w="50" w:type="dxa"/>
              <w:left w:w="100" w:type="dxa"/>
            </w:tcMar>
            <w:vAlign w:val="center"/>
          </w:tcPr>
          <w:p w14:paraId="0AE6B00C" w14:textId="77777777" w:rsidR="00323729" w:rsidRDefault="00F8312D">
            <w:pPr>
              <w:spacing w:after="0"/>
            </w:pPr>
            <w:r>
              <w:rPr>
                <w:rFonts w:ascii="Times New Roman" w:hAnsi="Times New Roman"/>
                <w:color w:val="000000"/>
                <w:sz w:val="24"/>
              </w:rPr>
              <w:t>135</w:t>
            </w:r>
          </w:p>
        </w:tc>
        <w:tc>
          <w:tcPr>
            <w:tcW w:w="3256" w:type="dxa"/>
            <w:tcMar>
              <w:top w:w="50" w:type="dxa"/>
              <w:left w:w="100" w:type="dxa"/>
            </w:tcMar>
            <w:vAlign w:val="center"/>
          </w:tcPr>
          <w:p w14:paraId="4EFC68CB"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14:paraId="444D029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68782C"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7D727B9" w14:textId="77777777" w:rsidR="00323729" w:rsidRDefault="00323729">
            <w:pPr>
              <w:spacing w:after="0"/>
              <w:ind w:left="135"/>
              <w:jc w:val="center"/>
            </w:pPr>
          </w:p>
        </w:tc>
        <w:tc>
          <w:tcPr>
            <w:tcW w:w="1131" w:type="dxa"/>
            <w:tcMar>
              <w:top w:w="50" w:type="dxa"/>
              <w:left w:w="100" w:type="dxa"/>
            </w:tcMar>
            <w:vAlign w:val="center"/>
          </w:tcPr>
          <w:p w14:paraId="341BA1B9" w14:textId="77777777" w:rsidR="00323729" w:rsidRDefault="00323729">
            <w:pPr>
              <w:spacing w:after="0"/>
              <w:ind w:left="135"/>
            </w:pPr>
          </w:p>
        </w:tc>
        <w:tc>
          <w:tcPr>
            <w:tcW w:w="1948" w:type="dxa"/>
            <w:tcMar>
              <w:top w:w="50" w:type="dxa"/>
              <w:left w:w="100" w:type="dxa"/>
            </w:tcMar>
            <w:vAlign w:val="center"/>
          </w:tcPr>
          <w:p w14:paraId="231814EB" w14:textId="77777777" w:rsidR="00323729" w:rsidRDefault="00323729">
            <w:pPr>
              <w:spacing w:after="0"/>
              <w:ind w:left="135"/>
            </w:pPr>
          </w:p>
        </w:tc>
      </w:tr>
      <w:tr w:rsidR="00323729" w14:paraId="1E23647C" w14:textId="77777777">
        <w:trPr>
          <w:trHeight w:val="144"/>
          <w:tblCellSpacing w:w="0" w:type="dxa"/>
        </w:trPr>
        <w:tc>
          <w:tcPr>
            <w:tcW w:w="458" w:type="dxa"/>
            <w:tcMar>
              <w:top w:w="50" w:type="dxa"/>
              <w:left w:w="100" w:type="dxa"/>
            </w:tcMar>
            <w:vAlign w:val="center"/>
          </w:tcPr>
          <w:p w14:paraId="5C66E530" w14:textId="77777777" w:rsidR="00323729" w:rsidRDefault="00F8312D">
            <w:pPr>
              <w:spacing w:after="0"/>
            </w:pPr>
            <w:r>
              <w:rPr>
                <w:rFonts w:ascii="Times New Roman" w:hAnsi="Times New Roman"/>
                <w:color w:val="000000"/>
                <w:sz w:val="24"/>
              </w:rPr>
              <w:t>136</w:t>
            </w:r>
          </w:p>
        </w:tc>
        <w:tc>
          <w:tcPr>
            <w:tcW w:w="3256" w:type="dxa"/>
            <w:tcMar>
              <w:top w:w="50" w:type="dxa"/>
              <w:left w:w="100" w:type="dxa"/>
            </w:tcMar>
            <w:vAlign w:val="center"/>
          </w:tcPr>
          <w:p w14:paraId="72734929"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4BCAAB3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1770F7" w14:textId="77777777" w:rsidR="00323729" w:rsidRDefault="00323729">
            <w:pPr>
              <w:spacing w:after="0"/>
              <w:ind w:left="135"/>
              <w:jc w:val="center"/>
            </w:pPr>
          </w:p>
        </w:tc>
        <w:tc>
          <w:tcPr>
            <w:tcW w:w="1600" w:type="dxa"/>
            <w:tcMar>
              <w:top w:w="50" w:type="dxa"/>
              <w:left w:w="100" w:type="dxa"/>
            </w:tcMar>
            <w:vAlign w:val="center"/>
          </w:tcPr>
          <w:p w14:paraId="5355839A" w14:textId="77777777" w:rsidR="00323729" w:rsidRDefault="00323729">
            <w:pPr>
              <w:spacing w:after="0"/>
              <w:ind w:left="135"/>
              <w:jc w:val="center"/>
            </w:pPr>
          </w:p>
        </w:tc>
        <w:tc>
          <w:tcPr>
            <w:tcW w:w="1131" w:type="dxa"/>
            <w:tcMar>
              <w:top w:w="50" w:type="dxa"/>
              <w:left w:w="100" w:type="dxa"/>
            </w:tcMar>
            <w:vAlign w:val="center"/>
          </w:tcPr>
          <w:p w14:paraId="12A69CEA" w14:textId="77777777" w:rsidR="00323729" w:rsidRDefault="00323729">
            <w:pPr>
              <w:spacing w:after="0"/>
              <w:ind w:left="135"/>
            </w:pPr>
          </w:p>
        </w:tc>
        <w:tc>
          <w:tcPr>
            <w:tcW w:w="1948" w:type="dxa"/>
            <w:tcMar>
              <w:top w:w="50" w:type="dxa"/>
              <w:left w:w="100" w:type="dxa"/>
            </w:tcMar>
            <w:vAlign w:val="center"/>
          </w:tcPr>
          <w:p w14:paraId="1CDE7B0D" w14:textId="77777777" w:rsidR="00323729" w:rsidRDefault="00323729">
            <w:pPr>
              <w:spacing w:after="0"/>
              <w:ind w:left="135"/>
            </w:pPr>
          </w:p>
        </w:tc>
      </w:tr>
      <w:tr w:rsidR="00323729" w14:paraId="4E87E9BC" w14:textId="77777777">
        <w:trPr>
          <w:trHeight w:val="144"/>
          <w:tblCellSpacing w:w="0" w:type="dxa"/>
        </w:trPr>
        <w:tc>
          <w:tcPr>
            <w:tcW w:w="0" w:type="auto"/>
            <w:gridSpan w:val="2"/>
            <w:tcMar>
              <w:top w:w="50" w:type="dxa"/>
              <w:left w:w="100" w:type="dxa"/>
            </w:tcMar>
            <w:vAlign w:val="center"/>
          </w:tcPr>
          <w:p w14:paraId="4ED2BCD1"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05A27A9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4546A6F6" w14:textId="77777777" w:rsidR="00323729" w:rsidRDefault="00F8312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4280019C" w14:textId="77777777" w:rsidR="00323729" w:rsidRDefault="00F831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3CA9A22" w14:textId="77777777" w:rsidR="00323729" w:rsidRDefault="00323729"/>
        </w:tc>
      </w:tr>
    </w:tbl>
    <w:p w14:paraId="4F1EB3E7" w14:textId="77777777" w:rsidR="00323729" w:rsidRDefault="00323729">
      <w:pPr>
        <w:sectPr w:rsidR="00323729">
          <w:pgSz w:w="16383" w:h="11906" w:orient="landscape"/>
          <w:pgMar w:top="1134" w:right="850" w:bottom="1134" w:left="1701" w:header="720" w:footer="720" w:gutter="0"/>
          <w:cols w:space="720"/>
        </w:sectPr>
      </w:pPr>
    </w:p>
    <w:p w14:paraId="67E88041" w14:textId="77777777" w:rsidR="00323729" w:rsidRDefault="00F8312D">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040"/>
        <w:gridCol w:w="1169"/>
        <w:gridCol w:w="1843"/>
        <w:gridCol w:w="1912"/>
        <w:gridCol w:w="1349"/>
        <w:gridCol w:w="2826"/>
      </w:tblGrid>
      <w:tr w:rsidR="00323729" w14:paraId="39C8F124" w14:textId="77777777">
        <w:trPr>
          <w:trHeight w:val="144"/>
          <w:tblCellSpacing w:w="0" w:type="dxa"/>
        </w:trPr>
        <w:tc>
          <w:tcPr>
            <w:tcW w:w="458" w:type="dxa"/>
            <w:vMerge w:val="restart"/>
            <w:tcMar>
              <w:top w:w="50" w:type="dxa"/>
              <w:left w:w="100" w:type="dxa"/>
            </w:tcMar>
            <w:vAlign w:val="center"/>
          </w:tcPr>
          <w:p w14:paraId="5D8D278F" w14:textId="77777777" w:rsidR="00323729" w:rsidRDefault="00F8312D">
            <w:pPr>
              <w:spacing w:after="0"/>
              <w:ind w:left="135"/>
            </w:pPr>
            <w:r>
              <w:rPr>
                <w:rFonts w:ascii="Times New Roman" w:hAnsi="Times New Roman"/>
                <w:b/>
                <w:color w:val="000000"/>
                <w:sz w:val="24"/>
              </w:rPr>
              <w:t xml:space="preserve">№ п/п </w:t>
            </w:r>
          </w:p>
          <w:p w14:paraId="0B339303" w14:textId="77777777" w:rsidR="00323729" w:rsidRDefault="00323729">
            <w:pPr>
              <w:spacing w:after="0"/>
              <w:ind w:left="135"/>
            </w:pPr>
          </w:p>
        </w:tc>
        <w:tc>
          <w:tcPr>
            <w:tcW w:w="3256" w:type="dxa"/>
            <w:vMerge w:val="restart"/>
            <w:tcMar>
              <w:top w:w="50" w:type="dxa"/>
              <w:left w:w="100" w:type="dxa"/>
            </w:tcMar>
            <w:vAlign w:val="center"/>
          </w:tcPr>
          <w:p w14:paraId="549B8972" w14:textId="77777777" w:rsidR="00323729" w:rsidRDefault="00F8312D">
            <w:pPr>
              <w:spacing w:after="0"/>
              <w:ind w:left="135"/>
            </w:pPr>
            <w:r>
              <w:rPr>
                <w:rFonts w:ascii="Times New Roman" w:hAnsi="Times New Roman"/>
                <w:b/>
                <w:color w:val="000000"/>
                <w:sz w:val="24"/>
              </w:rPr>
              <w:t xml:space="preserve">Тема урока </w:t>
            </w:r>
          </w:p>
          <w:p w14:paraId="6DF4AC75" w14:textId="77777777" w:rsidR="00323729" w:rsidRDefault="00323729">
            <w:pPr>
              <w:spacing w:after="0"/>
              <w:ind w:left="135"/>
            </w:pPr>
          </w:p>
        </w:tc>
        <w:tc>
          <w:tcPr>
            <w:tcW w:w="0" w:type="auto"/>
            <w:gridSpan w:val="3"/>
            <w:tcMar>
              <w:top w:w="50" w:type="dxa"/>
              <w:left w:w="100" w:type="dxa"/>
            </w:tcMar>
            <w:vAlign w:val="center"/>
          </w:tcPr>
          <w:p w14:paraId="5E8900BC" w14:textId="77777777" w:rsidR="00323729" w:rsidRDefault="00F8312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48EE0C6E" w14:textId="77777777" w:rsidR="00323729" w:rsidRDefault="00F8312D">
            <w:pPr>
              <w:spacing w:after="0"/>
              <w:ind w:left="135"/>
            </w:pPr>
            <w:r>
              <w:rPr>
                <w:rFonts w:ascii="Times New Roman" w:hAnsi="Times New Roman"/>
                <w:b/>
                <w:color w:val="000000"/>
                <w:sz w:val="24"/>
              </w:rPr>
              <w:t xml:space="preserve">Дата изучения </w:t>
            </w:r>
          </w:p>
          <w:p w14:paraId="6F5FB385" w14:textId="77777777" w:rsidR="00323729" w:rsidRDefault="00323729">
            <w:pPr>
              <w:spacing w:after="0"/>
              <w:ind w:left="135"/>
            </w:pPr>
          </w:p>
        </w:tc>
        <w:tc>
          <w:tcPr>
            <w:tcW w:w="1948" w:type="dxa"/>
            <w:vMerge w:val="restart"/>
            <w:tcMar>
              <w:top w:w="50" w:type="dxa"/>
              <w:left w:w="100" w:type="dxa"/>
            </w:tcMar>
            <w:vAlign w:val="center"/>
          </w:tcPr>
          <w:p w14:paraId="4576F42C" w14:textId="77777777" w:rsidR="00323729" w:rsidRDefault="00F8312D">
            <w:pPr>
              <w:spacing w:after="0"/>
              <w:ind w:left="135"/>
            </w:pPr>
            <w:r>
              <w:rPr>
                <w:rFonts w:ascii="Times New Roman" w:hAnsi="Times New Roman"/>
                <w:b/>
                <w:color w:val="000000"/>
                <w:sz w:val="24"/>
              </w:rPr>
              <w:t xml:space="preserve">Электронные цифровые образовательные ресурсы </w:t>
            </w:r>
          </w:p>
          <w:p w14:paraId="7F820363" w14:textId="77777777" w:rsidR="00323729" w:rsidRDefault="00323729">
            <w:pPr>
              <w:spacing w:after="0"/>
              <w:ind w:left="135"/>
            </w:pPr>
          </w:p>
        </w:tc>
      </w:tr>
      <w:tr w:rsidR="00323729" w14:paraId="28CB7CFA" w14:textId="77777777">
        <w:trPr>
          <w:trHeight w:val="144"/>
          <w:tblCellSpacing w:w="0" w:type="dxa"/>
        </w:trPr>
        <w:tc>
          <w:tcPr>
            <w:tcW w:w="0" w:type="auto"/>
            <w:vMerge/>
            <w:tcBorders>
              <w:top w:val="nil"/>
            </w:tcBorders>
            <w:tcMar>
              <w:top w:w="50" w:type="dxa"/>
              <w:left w:w="100" w:type="dxa"/>
            </w:tcMar>
          </w:tcPr>
          <w:p w14:paraId="6CD7B570" w14:textId="77777777" w:rsidR="00323729" w:rsidRDefault="00323729"/>
        </w:tc>
        <w:tc>
          <w:tcPr>
            <w:tcW w:w="0" w:type="auto"/>
            <w:vMerge/>
            <w:tcBorders>
              <w:top w:val="nil"/>
            </w:tcBorders>
            <w:tcMar>
              <w:top w:w="50" w:type="dxa"/>
              <w:left w:w="100" w:type="dxa"/>
            </w:tcMar>
          </w:tcPr>
          <w:p w14:paraId="2A586ED8" w14:textId="77777777" w:rsidR="00323729" w:rsidRDefault="00323729"/>
        </w:tc>
        <w:tc>
          <w:tcPr>
            <w:tcW w:w="805" w:type="dxa"/>
            <w:tcMar>
              <w:top w:w="50" w:type="dxa"/>
              <w:left w:w="100" w:type="dxa"/>
            </w:tcMar>
            <w:vAlign w:val="center"/>
          </w:tcPr>
          <w:p w14:paraId="1DA11057" w14:textId="77777777" w:rsidR="00323729" w:rsidRDefault="00F8312D">
            <w:pPr>
              <w:spacing w:after="0"/>
              <w:ind w:left="135"/>
            </w:pPr>
            <w:r>
              <w:rPr>
                <w:rFonts w:ascii="Times New Roman" w:hAnsi="Times New Roman"/>
                <w:b/>
                <w:color w:val="000000"/>
                <w:sz w:val="24"/>
              </w:rPr>
              <w:t xml:space="preserve">Всего </w:t>
            </w:r>
          </w:p>
          <w:p w14:paraId="46FC921A" w14:textId="77777777" w:rsidR="00323729" w:rsidRDefault="00323729">
            <w:pPr>
              <w:spacing w:after="0"/>
              <w:ind w:left="135"/>
            </w:pPr>
          </w:p>
        </w:tc>
        <w:tc>
          <w:tcPr>
            <w:tcW w:w="1499" w:type="dxa"/>
            <w:tcMar>
              <w:top w:w="50" w:type="dxa"/>
              <w:left w:w="100" w:type="dxa"/>
            </w:tcMar>
            <w:vAlign w:val="center"/>
          </w:tcPr>
          <w:p w14:paraId="627DC7A2" w14:textId="77777777" w:rsidR="00323729" w:rsidRDefault="00F8312D">
            <w:pPr>
              <w:spacing w:after="0"/>
              <w:ind w:left="135"/>
            </w:pPr>
            <w:r>
              <w:rPr>
                <w:rFonts w:ascii="Times New Roman" w:hAnsi="Times New Roman"/>
                <w:b/>
                <w:color w:val="000000"/>
                <w:sz w:val="24"/>
              </w:rPr>
              <w:t xml:space="preserve">Контрольные работы </w:t>
            </w:r>
          </w:p>
          <w:p w14:paraId="0E608A0A" w14:textId="77777777" w:rsidR="00323729" w:rsidRDefault="00323729">
            <w:pPr>
              <w:spacing w:after="0"/>
              <w:ind w:left="135"/>
            </w:pPr>
          </w:p>
        </w:tc>
        <w:tc>
          <w:tcPr>
            <w:tcW w:w="1600" w:type="dxa"/>
            <w:tcMar>
              <w:top w:w="50" w:type="dxa"/>
              <w:left w:w="100" w:type="dxa"/>
            </w:tcMar>
            <w:vAlign w:val="center"/>
          </w:tcPr>
          <w:p w14:paraId="289C6299" w14:textId="77777777" w:rsidR="00323729" w:rsidRDefault="00F8312D">
            <w:pPr>
              <w:spacing w:after="0"/>
              <w:ind w:left="135"/>
            </w:pPr>
            <w:r>
              <w:rPr>
                <w:rFonts w:ascii="Times New Roman" w:hAnsi="Times New Roman"/>
                <w:b/>
                <w:color w:val="000000"/>
                <w:sz w:val="24"/>
              </w:rPr>
              <w:t xml:space="preserve">Практические работы </w:t>
            </w:r>
          </w:p>
          <w:p w14:paraId="127F4D91" w14:textId="77777777" w:rsidR="00323729" w:rsidRDefault="00323729">
            <w:pPr>
              <w:spacing w:after="0"/>
              <w:ind w:left="135"/>
            </w:pPr>
          </w:p>
        </w:tc>
        <w:tc>
          <w:tcPr>
            <w:tcW w:w="0" w:type="auto"/>
            <w:vMerge/>
            <w:tcBorders>
              <w:top w:val="nil"/>
            </w:tcBorders>
            <w:tcMar>
              <w:top w:w="50" w:type="dxa"/>
              <w:left w:w="100" w:type="dxa"/>
            </w:tcMar>
          </w:tcPr>
          <w:p w14:paraId="38CF802E" w14:textId="77777777" w:rsidR="00323729" w:rsidRDefault="00323729"/>
        </w:tc>
        <w:tc>
          <w:tcPr>
            <w:tcW w:w="0" w:type="auto"/>
            <w:vMerge/>
            <w:tcBorders>
              <w:top w:val="nil"/>
            </w:tcBorders>
            <w:tcMar>
              <w:top w:w="50" w:type="dxa"/>
              <w:left w:w="100" w:type="dxa"/>
            </w:tcMar>
          </w:tcPr>
          <w:p w14:paraId="0B7529A6" w14:textId="77777777" w:rsidR="00323729" w:rsidRDefault="00323729"/>
        </w:tc>
      </w:tr>
      <w:tr w:rsidR="00323729" w:rsidRPr="000B029A" w14:paraId="2A5192AB" w14:textId="77777777">
        <w:trPr>
          <w:trHeight w:val="144"/>
          <w:tblCellSpacing w:w="0" w:type="dxa"/>
        </w:trPr>
        <w:tc>
          <w:tcPr>
            <w:tcW w:w="458" w:type="dxa"/>
            <w:tcMar>
              <w:top w:w="50" w:type="dxa"/>
              <w:left w:w="100" w:type="dxa"/>
            </w:tcMar>
            <w:vAlign w:val="center"/>
          </w:tcPr>
          <w:p w14:paraId="21865B17" w14:textId="77777777" w:rsidR="00323729" w:rsidRDefault="00F8312D">
            <w:pPr>
              <w:spacing w:after="0"/>
            </w:pPr>
            <w:r>
              <w:rPr>
                <w:rFonts w:ascii="Times New Roman" w:hAnsi="Times New Roman"/>
                <w:color w:val="000000"/>
                <w:sz w:val="24"/>
              </w:rPr>
              <w:t>1</w:t>
            </w:r>
          </w:p>
        </w:tc>
        <w:tc>
          <w:tcPr>
            <w:tcW w:w="3256" w:type="dxa"/>
            <w:tcMar>
              <w:top w:w="50" w:type="dxa"/>
              <w:left w:w="100" w:type="dxa"/>
            </w:tcMar>
            <w:vAlign w:val="center"/>
          </w:tcPr>
          <w:p w14:paraId="3A6133C8" w14:textId="77777777" w:rsidR="00323729" w:rsidRPr="00F8312D" w:rsidRDefault="00F8312D">
            <w:pPr>
              <w:spacing w:after="0"/>
              <w:ind w:left="135"/>
              <w:rPr>
                <w:lang w:val="ru-RU"/>
              </w:rPr>
            </w:pPr>
            <w:r w:rsidRPr="00F8312D">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14:paraId="3E0C62D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397EA4" w14:textId="77777777" w:rsidR="00323729" w:rsidRDefault="00323729">
            <w:pPr>
              <w:spacing w:after="0"/>
              <w:ind w:left="135"/>
              <w:jc w:val="center"/>
            </w:pPr>
          </w:p>
        </w:tc>
        <w:tc>
          <w:tcPr>
            <w:tcW w:w="1600" w:type="dxa"/>
            <w:tcMar>
              <w:top w:w="50" w:type="dxa"/>
              <w:left w:w="100" w:type="dxa"/>
            </w:tcMar>
            <w:vAlign w:val="center"/>
          </w:tcPr>
          <w:p w14:paraId="44BC48EC" w14:textId="77777777" w:rsidR="00323729" w:rsidRDefault="00323729">
            <w:pPr>
              <w:spacing w:after="0"/>
              <w:ind w:left="135"/>
              <w:jc w:val="center"/>
            </w:pPr>
          </w:p>
        </w:tc>
        <w:tc>
          <w:tcPr>
            <w:tcW w:w="1131" w:type="dxa"/>
            <w:tcMar>
              <w:top w:w="50" w:type="dxa"/>
              <w:left w:w="100" w:type="dxa"/>
            </w:tcMar>
            <w:vAlign w:val="center"/>
          </w:tcPr>
          <w:p w14:paraId="06465C95" w14:textId="77777777" w:rsidR="00323729" w:rsidRDefault="00323729">
            <w:pPr>
              <w:spacing w:after="0"/>
              <w:ind w:left="135"/>
            </w:pPr>
          </w:p>
        </w:tc>
        <w:tc>
          <w:tcPr>
            <w:tcW w:w="1948" w:type="dxa"/>
            <w:tcMar>
              <w:top w:w="50" w:type="dxa"/>
              <w:left w:w="100" w:type="dxa"/>
            </w:tcMar>
            <w:vAlign w:val="center"/>
          </w:tcPr>
          <w:p w14:paraId="545A613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67</w:t>
              </w:r>
              <w:r>
                <w:rPr>
                  <w:rFonts w:ascii="Times New Roman" w:hAnsi="Times New Roman"/>
                  <w:color w:val="0000FF"/>
                  <w:u w:val="single"/>
                </w:rPr>
                <w:t>cc</w:t>
              </w:r>
            </w:hyperlink>
          </w:p>
        </w:tc>
      </w:tr>
      <w:tr w:rsidR="00323729" w:rsidRPr="000B029A" w14:paraId="707B1F08" w14:textId="77777777">
        <w:trPr>
          <w:trHeight w:val="144"/>
          <w:tblCellSpacing w:w="0" w:type="dxa"/>
        </w:trPr>
        <w:tc>
          <w:tcPr>
            <w:tcW w:w="458" w:type="dxa"/>
            <w:tcMar>
              <w:top w:w="50" w:type="dxa"/>
              <w:left w:w="100" w:type="dxa"/>
            </w:tcMar>
            <w:vAlign w:val="center"/>
          </w:tcPr>
          <w:p w14:paraId="1674695D" w14:textId="77777777" w:rsidR="00323729" w:rsidRDefault="00F8312D">
            <w:pPr>
              <w:spacing w:after="0"/>
            </w:pPr>
            <w:r>
              <w:rPr>
                <w:rFonts w:ascii="Times New Roman" w:hAnsi="Times New Roman"/>
                <w:color w:val="000000"/>
                <w:sz w:val="24"/>
              </w:rPr>
              <w:t>2</w:t>
            </w:r>
          </w:p>
        </w:tc>
        <w:tc>
          <w:tcPr>
            <w:tcW w:w="3256" w:type="dxa"/>
            <w:tcMar>
              <w:top w:w="50" w:type="dxa"/>
              <w:left w:w="100" w:type="dxa"/>
            </w:tcMar>
            <w:vAlign w:val="center"/>
          </w:tcPr>
          <w:p w14:paraId="0AFAD3F4" w14:textId="77777777" w:rsidR="00323729" w:rsidRPr="00F8312D" w:rsidRDefault="00F8312D">
            <w:pPr>
              <w:spacing w:after="0"/>
              <w:ind w:left="135"/>
              <w:rPr>
                <w:lang w:val="ru-RU"/>
              </w:rPr>
            </w:pPr>
            <w:r w:rsidRPr="00F8312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14:paraId="53A1EFD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7AC76D" w14:textId="77777777" w:rsidR="00323729" w:rsidRDefault="00323729">
            <w:pPr>
              <w:spacing w:after="0"/>
              <w:ind w:left="135"/>
              <w:jc w:val="center"/>
            </w:pPr>
          </w:p>
        </w:tc>
        <w:tc>
          <w:tcPr>
            <w:tcW w:w="1600" w:type="dxa"/>
            <w:tcMar>
              <w:top w:w="50" w:type="dxa"/>
              <w:left w:w="100" w:type="dxa"/>
            </w:tcMar>
            <w:vAlign w:val="center"/>
          </w:tcPr>
          <w:p w14:paraId="2F415C8B" w14:textId="77777777" w:rsidR="00323729" w:rsidRDefault="00323729">
            <w:pPr>
              <w:spacing w:after="0"/>
              <w:ind w:left="135"/>
              <w:jc w:val="center"/>
            </w:pPr>
          </w:p>
        </w:tc>
        <w:tc>
          <w:tcPr>
            <w:tcW w:w="1131" w:type="dxa"/>
            <w:tcMar>
              <w:top w:w="50" w:type="dxa"/>
              <w:left w:w="100" w:type="dxa"/>
            </w:tcMar>
            <w:vAlign w:val="center"/>
          </w:tcPr>
          <w:p w14:paraId="7987FFF5" w14:textId="77777777" w:rsidR="00323729" w:rsidRDefault="00323729">
            <w:pPr>
              <w:spacing w:after="0"/>
              <w:ind w:left="135"/>
            </w:pPr>
          </w:p>
        </w:tc>
        <w:tc>
          <w:tcPr>
            <w:tcW w:w="1948" w:type="dxa"/>
            <w:tcMar>
              <w:top w:w="50" w:type="dxa"/>
              <w:left w:w="100" w:type="dxa"/>
            </w:tcMar>
            <w:vAlign w:val="center"/>
          </w:tcPr>
          <w:p w14:paraId="7173546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6952</w:t>
              </w:r>
            </w:hyperlink>
          </w:p>
        </w:tc>
      </w:tr>
      <w:tr w:rsidR="00323729" w:rsidRPr="000B029A" w14:paraId="1715E0D4" w14:textId="77777777">
        <w:trPr>
          <w:trHeight w:val="144"/>
          <w:tblCellSpacing w:w="0" w:type="dxa"/>
        </w:trPr>
        <w:tc>
          <w:tcPr>
            <w:tcW w:w="458" w:type="dxa"/>
            <w:tcMar>
              <w:top w:w="50" w:type="dxa"/>
              <w:left w:w="100" w:type="dxa"/>
            </w:tcMar>
            <w:vAlign w:val="center"/>
          </w:tcPr>
          <w:p w14:paraId="3E6267B9" w14:textId="77777777" w:rsidR="00323729" w:rsidRDefault="00F8312D">
            <w:pPr>
              <w:spacing w:after="0"/>
            </w:pPr>
            <w:r>
              <w:rPr>
                <w:rFonts w:ascii="Times New Roman" w:hAnsi="Times New Roman"/>
                <w:color w:val="000000"/>
                <w:sz w:val="24"/>
              </w:rPr>
              <w:t>3</w:t>
            </w:r>
          </w:p>
        </w:tc>
        <w:tc>
          <w:tcPr>
            <w:tcW w:w="3256" w:type="dxa"/>
            <w:tcMar>
              <w:top w:w="50" w:type="dxa"/>
              <w:left w:w="100" w:type="dxa"/>
            </w:tcMar>
            <w:vAlign w:val="center"/>
          </w:tcPr>
          <w:p w14:paraId="6031FABF" w14:textId="77777777" w:rsidR="00323729" w:rsidRDefault="00F8312D">
            <w:pPr>
              <w:spacing w:after="0"/>
              <w:ind w:left="135"/>
            </w:pPr>
            <w:r w:rsidRPr="00F8312D">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14:paraId="786D69B8"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7DAD1C" w14:textId="77777777" w:rsidR="00323729" w:rsidRDefault="00323729">
            <w:pPr>
              <w:spacing w:after="0"/>
              <w:ind w:left="135"/>
              <w:jc w:val="center"/>
            </w:pPr>
          </w:p>
        </w:tc>
        <w:tc>
          <w:tcPr>
            <w:tcW w:w="1600" w:type="dxa"/>
            <w:tcMar>
              <w:top w:w="50" w:type="dxa"/>
              <w:left w:w="100" w:type="dxa"/>
            </w:tcMar>
            <w:vAlign w:val="center"/>
          </w:tcPr>
          <w:p w14:paraId="2866C8FD" w14:textId="77777777" w:rsidR="00323729" w:rsidRDefault="00323729">
            <w:pPr>
              <w:spacing w:after="0"/>
              <w:ind w:left="135"/>
              <w:jc w:val="center"/>
            </w:pPr>
          </w:p>
        </w:tc>
        <w:tc>
          <w:tcPr>
            <w:tcW w:w="1131" w:type="dxa"/>
            <w:tcMar>
              <w:top w:w="50" w:type="dxa"/>
              <w:left w:w="100" w:type="dxa"/>
            </w:tcMar>
            <w:vAlign w:val="center"/>
          </w:tcPr>
          <w:p w14:paraId="0A396622" w14:textId="77777777" w:rsidR="00323729" w:rsidRDefault="00323729">
            <w:pPr>
              <w:spacing w:after="0"/>
              <w:ind w:left="135"/>
            </w:pPr>
          </w:p>
        </w:tc>
        <w:tc>
          <w:tcPr>
            <w:tcW w:w="1948" w:type="dxa"/>
            <w:tcMar>
              <w:top w:w="50" w:type="dxa"/>
              <w:left w:w="100" w:type="dxa"/>
            </w:tcMar>
            <w:vAlign w:val="center"/>
          </w:tcPr>
          <w:p w14:paraId="570FE01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w:t>
              </w:r>
              <w:r>
                <w:rPr>
                  <w:rFonts w:ascii="Times New Roman" w:hAnsi="Times New Roman"/>
                  <w:color w:val="0000FF"/>
                  <w:u w:val="single"/>
                </w:rPr>
                <w:t>d</w:t>
              </w:r>
              <w:r w:rsidRPr="00F8312D">
                <w:rPr>
                  <w:rFonts w:ascii="Times New Roman" w:hAnsi="Times New Roman"/>
                  <w:color w:val="0000FF"/>
                  <w:u w:val="single"/>
                  <w:lang w:val="ru-RU"/>
                </w:rPr>
                <w:t>1</w:t>
              </w:r>
              <w:r>
                <w:rPr>
                  <w:rFonts w:ascii="Times New Roman" w:hAnsi="Times New Roman"/>
                  <w:color w:val="0000FF"/>
                  <w:u w:val="single"/>
                </w:rPr>
                <w:t>c</w:t>
              </w:r>
            </w:hyperlink>
          </w:p>
        </w:tc>
      </w:tr>
      <w:tr w:rsidR="00323729" w:rsidRPr="000B029A" w14:paraId="540D807E" w14:textId="77777777">
        <w:trPr>
          <w:trHeight w:val="144"/>
          <w:tblCellSpacing w:w="0" w:type="dxa"/>
        </w:trPr>
        <w:tc>
          <w:tcPr>
            <w:tcW w:w="458" w:type="dxa"/>
            <w:tcMar>
              <w:top w:w="50" w:type="dxa"/>
              <w:left w:w="100" w:type="dxa"/>
            </w:tcMar>
            <w:vAlign w:val="center"/>
          </w:tcPr>
          <w:p w14:paraId="3D5ED725" w14:textId="77777777" w:rsidR="00323729" w:rsidRDefault="00F8312D">
            <w:pPr>
              <w:spacing w:after="0"/>
            </w:pPr>
            <w:r>
              <w:rPr>
                <w:rFonts w:ascii="Times New Roman" w:hAnsi="Times New Roman"/>
                <w:color w:val="000000"/>
                <w:sz w:val="24"/>
              </w:rPr>
              <w:t>4</w:t>
            </w:r>
          </w:p>
        </w:tc>
        <w:tc>
          <w:tcPr>
            <w:tcW w:w="3256" w:type="dxa"/>
            <w:tcMar>
              <w:top w:w="50" w:type="dxa"/>
              <w:left w:w="100" w:type="dxa"/>
            </w:tcMar>
            <w:vAlign w:val="center"/>
          </w:tcPr>
          <w:p w14:paraId="7A706DC5" w14:textId="77777777" w:rsidR="00323729" w:rsidRPr="00F8312D" w:rsidRDefault="00F8312D">
            <w:pPr>
              <w:spacing w:after="0"/>
              <w:ind w:left="135"/>
              <w:rPr>
                <w:lang w:val="ru-RU"/>
              </w:rPr>
            </w:pPr>
            <w:r w:rsidRPr="00F8312D">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14:paraId="46301BC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A6427D" w14:textId="77777777" w:rsidR="00323729" w:rsidRDefault="00323729">
            <w:pPr>
              <w:spacing w:after="0"/>
              <w:ind w:left="135"/>
              <w:jc w:val="center"/>
            </w:pPr>
          </w:p>
        </w:tc>
        <w:tc>
          <w:tcPr>
            <w:tcW w:w="1600" w:type="dxa"/>
            <w:tcMar>
              <w:top w:w="50" w:type="dxa"/>
              <w:left w:w="100" w:type="dxa"/>
            </w:tcMar>
            <w:vAlign w:val="center"/>
          </w:tcPr>
          <w:p w14:paraId="0B517ACC" w14:textId="77777777" w:rsidR="00323729" w:rsidRDefault="00323729">
            <w:pPr>
              <w:spacing w:after="0"/>
              <w:ind w:left="135"/>
              <w:jc w:val="center"/>
            </w:pPr>
          </w:p>
        </w:tc>
        <w:tc>
          <w:tcPr>
            <w:tcW w:w="1131" w:type="dxa"/>
            <w:tcMar>
              <w:top w:w="50" w:type="dxa"/>
              <w:left w:w="100" w:type="dxa"/>
            </w:tcMar>
            <w:vAlign w:val="center"/>
          </w:tcPr>
          <w:p w14:paraId="4FE09F3A" w14:textId="77777777" w:rsidR="00323729" w:rsidRDefault="00323729">
            <w:pPr>
              <w:spacing w:after="0"/>
              <w:ind w:left="135"/>
            </w:pPr>
          </w:p>
        </w:tc>
        <w:tc>
          <w:tcPr>
            <w:tcW w:w="1948" w:type="dxa"/>
            <w:tcMar>
              <w:top w:w="50" w:type="dxa"/>
              <w:left w:w="100" w:type="dxa"/>
            </w:tcMar>
            <w:vAlign w:val="center"/>
          </w:tcPr>
          <w:p w14:paraId="774959F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783</w:t>
              </w:r>
              <w:r>
                <w:rPr>
                  <w:rFonts w:ascii="Times New Roman" w:hAnsi="Times New Roman"/>
                  <w:color w:val="0000FF"/>
                  <w:u w:val="single"/>
                </w:rPr>
                <w:t>e</w:t>
              </w:r>
            </w:hyperlink>
          </w:p>
        </w:tc>
      </w:tr>
      <w:tr w:rsidR="00323729" w:rsidRPr="000B029A" w14:paraId="743FBCA6" w14:textId="77777777">
        <w:trPr>
          <w:trHeight w:val="144"/>
          <w:tblCellSpacing w:w="0" w:type="dxa"/>
        </w:trPr>
        <w:tc>
          <w:tcPr>
            <w:tcW w:w="458" w:type="dxa"/>
            <w:tcMar>
              <w:top w:w="50" w:type="dxa"/>
              <w:left w:w="100" w:type="dxa"/>
            </w:tcMar>
            <w:vAlign w:val="center"/>
          </w:tcPr>
          <w:p w14:paraId="2507564A" w14:textId="77777777" w:rsidR="00323729" w:rsidRDefault="00F8312D">
            <w:pPr>
              <w:spacing w:after="0"/>
            </w:pPr>
            <w:r>
              <w:rPr>
                <w:rFonts w:ascii="Times New Roman" w:hAnsi="Times New Roman"/>
                <w:color w:val="000000"/>
                <w:sz w:val="24"/>
              </w:rPr>
              <w:t>5</w:t>
            </w:r>
          </w:p>
        </w:tc>
        <w:tc>
          <w:tcPr>
            <w:tcW w:w="3256" w:type="dxa"/>
            <w:tcMar>
              <w:top w:w="50" w:type="dxa"/>
              <w:left w:w="100" w:type="dxa"/>
            </w:tcMar>
            <w:vAlign w:val="center"/>
          </w:tcPr>
          <w:p w14:paraId="258619AB"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14:paraId="2493853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6A95DA" w14:textId="77777777" w:rsidR="00323729" w:rsidRDefault="00323729">
            <w:pPr>
              <w:spacing w:after="0"/>
              <w:ind w:left="135"/>
              <w:jc w:val="center"/>
            </w:pPr>
          </w:p>
        </w:tc>
        <w:tc>
          <w:tcPr>
            <w:tcW w:w="1600" w:type="dxa"/>
            <w:tcMar>
              <w:top w:w="50" w:type="dxa"/>
              <w:left w:w="100" w:type="dxa"/>
            </w:tcMar>
            <w:vAlign w:val="center"/>
          </w:tcPr>
          <w:p w14:paraId="7603A43C" w14:textId="77777777" w:rsidR="00323729" w:rsidRDefault="00323729">
            <w:pPr>
              <w:spacing w:after="0"/>
              <w:ind w:left="135"/>
              <w:jc w:val="center"/>
            </w:pPr>
          </w:p>
        </w:tc>
        <w:tc>
          <w:tcPr>
            <w:tcW w:w="1131" w:type="dxa"/>
            <w:tcMar>
              <w:top w:w="50" w:type="dxa"/>
              <w:left w:w="100" w:type="dxa"/>
            </w:tcMar>
            <w:vAlign w:val="center"/>
          </w:tcPr>
          <w:p w14:paraId="04C07C0D" w14:textId="77777777" w:rsidR="00323729" w:rsidRDefault="00323729">
            <w:pPr>
              <w:spacing w:after="0"/>
              <w:ind w:left="135"/>
            </w:pPr>
          </w:p>
        </w:tc>
        <w:tc>
          <w:tcPr>
            <w:tcW w:w="1948" w:type="dxa"/>
            <w:tcMar>
              <w:top w:w="50" w:type="dxa"/>
              <w:left w:w="100" w:type="dxa"/>
            </w:tcMar>
            <w:vAlign w:val="center"/>
          </w:tcPr>
          <w:p w14:paraId="6763A1B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w:t>
              </w:r>
              <w:r>
                <w:rPr>
                  <w:rFonts w:ascii="Times New Roman" w:hAnsi="Times New Roman"/>
                  <w:color w:val="0000FF"/>
                  <w:u w:val="single"/>
                </w:rPr>
                <w:t>e</w:t>
              </w:r>
              <w:r w:rsidRPr="00F8312D">
                <w:rPr>
                  <w:rFonts w:ascii="Times New Roman" w:hAnsi="Times New Roman"/>
                  <w:color w:val="0000FF"/>
                  <w:u w:val="single"/>
                  <w:lang w:val="ru-RU"/>
                </w:rPr>
                <w:t>34</w:t>
              </w:r>
            </w:hyperlink>
          </w:p>
        </w:tc>
      </w:tr>
      <w:tr w:rsidR="00323729" w:rsidRPr="000B029A" w14:paraId="2F3CA725" w14:textId="77777777">
        <w:trPr>
          <w:trHeight w:val="144"/>
          <w:tblCellSpacing w:w="0" w:type="dxa"/>
        </w:trPr>
        <w:tc>
          <w:tcPr>
            <w:tcW w:w="458" w:type="dxa"/>
            <w:tcMar>
              <w:top w:w="50" w:type="dxa"/>
              <w:left w:w="100" w:type="dxa"/>
            </w:tcMar>
            <w:vAlign w:val="center"/>
          </w:tcPr>
          <w:p w14:paraId="4C351DF8" w14:textId="77777777" w:rsidR="00323729" w:rsidRDefault="00F8312D">
            <w:pPr>
              <w:spacing w:after="0"/>
            </w:pPr>
            <w:r>
              <w:rPr>
                <w:rFonts w:ascii="Times New Roman" w:hAnsi="Times New Roman"/>
                <w:color w:val="000000"/>
                <w:sz w:val="24"/>
              </w:rPr>
              <w:t>6</w:t>
            </w:r>
          </w:p>
        </w:tc>
        <w:tc>
          <w:tcPr>
            <w:tcW w:w="3256" w:type="dxa"/>
            <w:tcMar>
              <w:top w:w="50" w:type="dxa"/>
              <w:left w:w="100" w:type="dxa"/>
            </w:tcMar>
            <w:vAlign w:val="center"/>
          </w:tcPr>
          <w:p w14:paraId="2CCBA210"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14:paraId="1B151A0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944CB2" w14:textId="77777777" w:rsidR="00323729" w:rsidRDefault="00323729">
            <w:pPr>
              <w:spacing w:after="0"/>
              <w:ind w:left="135"/>
              <w:jc w:val="center"/>
            </w:pPr>
          </w:p>
        </w:tc>
        <w:tc>
          <w:tcPr>
            <w:tcW w:w="1600" w:type="dxa"/>
            <w:tcMar>
              <w:top w:w="50" w:type="dxa"/>
              <w:left w:w="100" w:type="dxa"/>
            </w:tcMar>
            <w:vAlign w:val="center"/>
          </w:tcPr>
          <w:p w14:paraId="3B4F0D73" w14:textId="77777777" w:rsidR="00323729" w:rsidRDefault="00323729">
            <w:pPr>
              <w:spacing w:after="0"/>
              <w:ind w:left="135"/>
              <w:jc w:val="center"/>
            </w:pPr>
          </w:p>
        </w:tc>
        <w:tc>
          <w:tcPr>
            <w:tcW w:w="1131" w:type="dxa"/>
            <w:tcMar>
              <w:top w:w="50" w:type="dxa"/>
              <w:left w:w="100" w:type="dxa"/>
            </w:tcMar>
            <w:vAlign w:val="center"/>
          </w:tcPr>
          <w:p w14:paraId="62C3C4E0" w14:textId="77777777" w:rsidR="00323729" w:rsidRDefault="00323729">
            <w:pPr>
              <w:spacing w:after="0"/>
              <w:ind w:left="135"/>
            </w:pPr>
          </w:p>
        </w:tc>
        <w:tc>
          <w:tcPr>
            <w:tcW w:w="1948" w:type="dxa"/>
            <w:tcMar>
              <w:top w:w="50" w:type="dxa"/>
              <w:left w:w="100" w:type="dxa"/>
            </w:tcMar>
            <w:vAlign w:val="center"/>
          </w:tcPr>
          <w:p w14:paraId="0B64A5E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w:t>
              </w:r>
              <w:r>
                <w:rPr>
                  <w:rFonts w:ascii="Times New Roman" w:hAnsi="Times New Roman"/>
                  <w:color w:val="0000FF"/>
                  <w:u w:val="single"/>
                </w:rPr>
                <w:t>f</w:t>
              </w:r>
              <w:r w:rsidRPr="00F8312D">
                <w:rPr>
                  <w:rFonts w:ascii="Times New Roman" w:hAnsi="Times New Roman"/>
                  <w:color w:val="0000FF"/>
                  <w:u w:val="single"/>
                  <w:lang w:val="ru-RU"/>
                </w:rPr>
                <w:t>38</w:t>
              </w:r>
            </w:hyperlink>
            <w:r w:rsidRPr="00F8312D">
              <w:rPr>
                <w:rFonts w:ascii="Times New Roman" w:hAnsi="Times New Roman"/>
                <w:color w:val="000000"/>
                <w:sz w:val="24"/>
                <w:lang w:val="ru-RU"/>
              </w:rPr>
              <w:t xml:space="preserve"> </w:t>
            </w:r>
            <w:hyperlink r:id="rId16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70</w:t>
              </w:r>
              <w:r>
                <w:rPr>
                  <w:rFonts w:ascii="Times New Roman" w:hAnsi="Times New Roman"/>
                  <w:color w:val="0000FF"/>
                  <w:u w:val="single"/>
                </w:rPr>
                <w:t>aa</w:t>
              </w:r>
            </w:hyperlink>
          </w:p>
        </w:tc>
      </w:tr>
      <w:tr w:rsidR="00323729" w:rsidRPr="000B029A" w14:paraId="73CFD0D7" w14:textId="77777777">
        <w:trPr>
          <w:trHeight w:val="144"/>
          <w:tblCellSpacing w:w="0" w:type="dxa"/>
        </w:trPr>
        <w:tc>
          <w:tcPr>
            <w:tcW w:w="458" w:type="dxa"/>
            <w:tcMar>
              <w:top w:w="50" w:type="dxa"/>
              <w:left w:w="100" w:type="dxa"/>
            </w:tcMar>
            <w:vAlign w:val="center"/>
          </w:tcPr>
          <w:p w14:paraId="44E4FA54" w14:textId="77777777" w:rsidR="00323729" w:rsidRDefault="00F8312D">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1F6431B9"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14:paraId="61D44B7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5F0199" w14:textId="77777777" w:rsidR="00323729" w:rsidRDefault="00323729">
            <w:pPr>
              <w:spacing w:after="0"/>
              <w:ind w:left="135"/>
              <w:jc w:val="center"/>
            </w:pPr>
          </w:p>
        </w:tc>
        <w:tc>
          <w:tcPr>
            <w:tcW w:w="1600" w:type="dxa"/>
            <w:tcMar>
              <w:top w:w="50" w:type="dxa"/>
              <w:left w:w="100" w:type="dxa"/>
            </w:tcMar>
            <w:vAlign w:val="center"/>
          </w:tcPr>
          <w:p w14:paraId="5FCD125D" w14:textId="77777777" w:rsidR="00323729" w:rsidRDefault="00323729">
            <w:pPr>
              <w:spacing w:after="0"/>
              <w:ind w:left="135"/>
              <w:jc w:val="center"/>
            </w:pPr>
          </w:p>
        </w:tc>
        <w:tc>
          <w:tcPr>
            <w:tcW w:w="1131" w:type="dxa"/>
            <w:tcMar>
              <w:top w:w="50" w:type="dxa"/>
              <w:left w:w="100" w:type="dxa"/>
            </w:tcMar>
            <w:vAlign w:val="center"/>
          </w:tcPr>
          <w:p w14:paraId="59465413" w14:textId="77777777" w:rsidR="00323729" w:rsidRDefault="00323729">
            <w:pPr>
              <w:spacing w:after="0"/>
              <w:ind w:left="135"/>
            </w:pPr>
          </w:p>
        </w:tc>
        <w:tc>
          <w:tcPr>
            <w:tcW w:w="1948" w:type="dxa"/>
            <w:tcMar>
              <w:top w:w="50" w:type="dxa"/>
              <w:left w:w="100" w:type="dxa"/>
            </w:tcMar>
            <w:vAlign w:val="center"/>
          </w:tcPr>
          <w:p w14:paraId="7A14320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w:t>
              </w:r>
              <w:r>
                <w:rPr>
                  <w:rFonts w:ascii="Times New Roman" w:hAnsi="Times New Roman"/>
                  <w:color w:val="0000FF"/>
                  <w:u w:val="single"/>
                </w:rPr>
                <w:t>afc</w:t>
              </w:r>
            </w:hyperlink>
          </w:p>
        </w:tc>
      </w:tr>
      <w:tr w:rsidR="00323729" w14:paraId="7434FA93" w14:textId="77777777">
        <w:trPr>
          <w:trHeight w:val="144"/>
          <w:tblCellSpacing w:w="0" w:type="dxa"/>
        </w:trPr>
        <w:tc>
          <w:tcPr>
            <w:tcW w:w="458" w:type="dxa"/>
            <w:tcMar>
              <w:top w:w="50" w:type="dxa"/>
              <w:left w:w="100" w:type="dxa"/>
            </w:tcMar>
            <w:vAlign w:val="center"/>
          </w:tcPr>
          <w:p w14:paraId="068BBF05" w14:textId="77777777" w:rsidR="00323729" w:rsidRDefault="00F8312D">
            <w:pPr>
              <w:spacing w:after="0"/>
            </w:pPr>
            <w:r>
              <w:rPr>
                <w:rFonts w:ascii="Times New Roman" w:hAnsi="Times New Roman"/>
                <w:color w:val="000000"/>
                <w:sz w:val="24"/>
              </w:rPr>
              <w:t>8</w:t>
            </w:r>
          </w:p>
        </w:tc>
        <w:tc>
          <w:tcPr>
            <w:tcW w:w="3256" w:type="dxa"/>
            <w:tcMar>
              <w:top w:w="50" w:type="dxa"/>
              <w:left w:w="100" w:type="dxa"/>
            </w:tcMar>
            <w:vAlign w:val="center"/>
          </w:tcPr>
          <w:p w14:paraId="3A2BE07C" w14:textId="77777777" w:rsidR="00323729" w:rsidRPr="00F8312D" w:rsidRDefault="00F8312D">
            <w:pPr>
              <w:spacing w:after="0"/>
              <w:ind w:left="135"/>
              <w:rPr>
                <w:lang w:val="ru-RU"/>
              </w:rPr>
            </w:pPr>
            <w:r w:rsidRPr="00F8312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14:paraId="404FBB5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D26DE4" w14:textId="77777777" w:rsidR="00323729" w:rsidRDefault="00323729">
            <w:pPr>
              <w:spacing w:after="0"/>
              <w:ind w:left="135"/>
              <w:jc w:val="center"/>
            </w:pPr>
          </w:p>
        </w:tc>
        <w:tc>
          <w:tcPr>
            <w:tcW w:w="1600" w:type="dxa"/>
            <w:tcMar>
              <w:top w:w="50" w:type="dxa"/>
              <w:left w:w="100" w:type="dxa"/>
            </w:tcMar>
            <w:vAlign w:val="center"/>
          </w:tcPr>
          <w:p w14:paraId="1CCE9EA5" w14:textId="77777777" w:rsidR="00323729" w:rsidRDefault="00323729">
            <w:pPr>
              <w:spacing w:after="0"/>
              <w:ind w:left="135"/>
              <w:jc w:val="center"/>
            </w:pPr>
          </w:p>
        </w:tc>
        <w:tc>
          <w:tcPr>
            <w:tcW w:w="1131" w:type="dxa"/>
            <w:tcMar>
              <w:top w:w="50" w:type="dxa"/>
              <w:left w:w="100" w:type="dxa"/>
            </w:tcMar>
            <w:vAlign w:val="center"/>
          </w:tcPr>
          <w:p w14:paraId="3DA8D91D" w14:textId="77777777" w:rsidR="00323729" w:rsidRDefault="00323729">
            <w:pPr>
              <w:spacing w:after="0"/>
              <w:ind w:left="135"/>
            </w:pPr>
          </w:p>
        </w:tc>
        <w:tc>
          <w:tcPr>
            <w:tcW w:w="1948" w:type="dxa"/>
            <w:tcMar>
              <w:top w:w="50" w:type="dxa"/>
              <w:left w:w="100" w:type="dxa"/>
            </w:tcMar>
            <w:vAlign w:val="center"/>
          </w:tcPr>
          <w:p w14:paraId="119DF7B8" w14:textId="77777777" w:rsidR="00323729" w:rsidRDefault="00323729">
            <w:pPr>
              <w:spacing w:after="0"/>
              <w:ind w:left="135"/>
            </w:pPr>
          </w:p>
        </w:tc>
      </w:tr>
      <w:tr w:rsidR="00323729" w:rsidRPr="000B029A" w14:paraId="12C9777D" w14:textId="77777777">
        <w:trPr>
          <w:trHeight w:val="144"/>
          <w:tblCellSpacing w:w="0" w:type="dxa"/>
        </w:trPr>
        <w:tc>
          <w:tcPr>
            <w:tcW w:w="458" w:type="dxa"/>
            <w:tcMar>
              <w:top w:w="50" w:type="dxa"/>
              <w:left w:w="100" w:type="dxa"/>
            </w:tcMar>
            <w:vAlign w:val="center"/>
          </w:tcPr>
          <w:p w14:paraId="2F7DC41A" w14:textId="77777777" w:rsidR="00323729" w:rsidRDefault="00F8312D">
            <w:pPr>
              <w:spacing w:after="0"/>
            </w:pPr>
            <w:r>
              <w:rPr>
                <w:rFonts w:ascii="Times New Roman" w:hAnsi="Times New Roman"/>
                <w:color w:val="000000"/>
                <w:sz w:val="24"/>
              </w:rPr>
              <w:t>9</w:t>
            </w:r>
          </w:p>
        </w:tc>
        <w:tc>
          <w:tcPr>
            <w:tcW w:w="3256" w:type="dxa"/>
            <w:tcMar>
              <w:top w:w="50" w:type="dxa"/>
              <w:left w:w="100" w:type="dxa"/>
            </w:tcMar>
            <w:vAlign w:val="center"/>
          </w:tcPr>
          <w:p w14:paraId="06D8E61A" w14:textId="77777777" w:rsidR="00323729" w:rsidRPr="00F8312D" w:rsidRDefault="00F8312D">
            <w:pPr>
              <w:spacing w:after="0"/>
              <w:ind w:left="135"/>
              <w:rPr>
                <w:lang w:val="ru-RU"/>
              </w:rPr>
            </w:pPr>
            <w:r w:rsidRPr="00F8312D">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14:paraId="4A001FF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D6A970" w14:textId="77777777" w:rsidR="00323729" w:rsidRDefault="00323729">
            <w:pPr>
              <w:spacing w:after="0"/>
              <w:ind w:left="135"/>
              <w:jc w:val="center"/>
            </w:pPr>
          </w:p>
        </w:tc>
        <w:tc>
          <w:tcPr>
            <w:tcW w:w="1600" w:type="dxa"/>
            <w:tcMar>
              <w:top w:w="50" w:type="dxa"/>
              <w:left w:w="100" w:type="dxa"/>
            </w:tcMar>
            <w:vAlign w:val="center"/>
          </w:tcPr>
          <w:p w14:paraId="232EE057" w14:textId="77777777" w:rsidR="00323729" w:rsidRDefault="00323729">
            <w:pPr>
              <w:spacing w:after="0"/>
              <w:ind w:left="135"/>
              <w:jc w:val="center"/>
            </w:pPr>
          </w:p>
        </w:tc>
        <w:tc>
          <w:tcPr>
            <w:tcW w:w="1131" w:type="dxa"/>
            <w:tcMar>
              <w:top w:w="50" w:type="dxa"/>
              <w:left w:w="100" w:type="dxa"/>
            </w:tcMar>
            <w:vAlign w:val="center"/>
          </w:tcPr>
          <w:p w14:paraId="58613B5A" w14:textId="77777777" w:rsidR="00323729" w:rsidRDefault="00323729">
            <w:pPr>
              <w:spacing w:after="0"/>
              <w:ind w:left="135"/>
            </w:pPr>
          </w:p>
        </w:tc>
        <w:tc>
          <w:tcPr>
            <w:tcW w:w="1948" w:type="dxa"/>
            <w:tcMar>
              <w:top w:w="50" w:type="dxa"/>
              <w:left w:w="100" w:type="dxa"/>
            </w:tcMar>
            <w:vAlign w:val="center"/>
          </w:tcPr>
          <w:p w14:paraId="252EE30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62</w:t>
              </w:r>
              <w:r>
                <w:rPr>
                  <w:rFonts w:ascii="Times New Roman" w:hAnsi="Times New Roman"/>
                  <w:color w:val="0000FF"/>
                  <w:u w:val="single"/>
                </w:rPr>
                <w:t>e</w:t>
              </w:r>
              <w:r w:rsidRPr="00F8312D">
                <w:rPr>
                  <w:rFonts w:ascii="Times New Roman" w:hAnsi="Times New Roman"/>
                  <w:color w:val="0000FF"/>
                  <w:u w:val="single"/>
                  <w:lang w:val="ru-RU"/>
                </w:rPr>
                <w:t>0</w:t>
              </w:r>
            </w:hyperlink>
          </w:p>
        </w:tc>
      </w:tr>
      <w:tr w:rsidR="00323729" w:rsidRPr="000B029A" w14:paraId="7029D3E1" w14:textId="77777777">
        <w:trPr>
          <w:trHeight w:val="144"/>
          <w:tblCellSpacing w:w="0" w:type="dxa"/>
        </w:trPr>
        <w:tc>
          <w:tcPr>
            <w:tcW w:w="458" w:type="dxa"/>
            <w:tcMar>
              <w:top w:w="50" w:type="dxa"/>
              <w:left w:w="100" w:type="dxa"/>
            </w:tcMar>
            <w:vAlign w:val="center"/>
          </w:tcPr>
          <w:p w14:paraId="55F9C35C" w14:textId="77777777" w:rsidR="00323729" w:rsidRDefault="00F8312D">
            <w:pPr>
              <w:spacing w:after="0"/>
            </w:pPr>
            <w:r>
              <w:rPr>
                <w:rFonts w:ascii="Times New Roman" w:hAnsi="Times New Roman"/>
                <w:color w:val="000000"/>
                <w:sz w:val="24"/>
              </w:rPr>
              <w:t>10</w:t>
            </w:r>
          </w:p>
        </w:tc>
        <w:tc>
          <w:tcPr>
            <w:tcW w:w="3256" w:type="dxa"/>
            <w:tcMar>
              <w:top w:w="50" w:type="dxa"/>
              <w:left w:w="100" w:type="dxa"/>
            </w:tcMar>
            <w:vAlign w:val="center"/>
          </w:tcPr>
          <w:p w14:paraId="69C88F2A" w14:textId="77777777" w:rsidR="00323729" w:rsidRPr="00F8312D" w:rsidRDefault="00F8312D">
            <w:pPr>
              <w:spacing w:after="0"/>
              <w:ind w:left="135"/>
              <w:rPr>
                <w:lang w:val="ru-RU"/>
              </w:rPr>
            </w:pPr>
            <w:r w:rsidRPr="00F8312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14:paraId="4E2929E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3A69FA" w14:textId="77777777" w:rsidR="00323729" w:rsidRDefault="00323729">
            <w:pPr>
              <w:spacing w:after="0"/>
              <w:ind w:left="135"/>
              <w:jc w:val="center"/>
            </w:pPr>
          </w:p>
        </w:tc>
        <w:tc>
          <w:tcPr>
            <w:tcW w:w="1600" w:type="dxa"/>
            <w:tcMar>
              <w:top w:w="50" w:type="dxa"/>
              <w:left w:w="100" w:type="dxa"/>
            </w:tcMar>
            <w:vAlign w:val="center"/>
          </w:tcPr>
          <w:p w14:paraId="08005F7C" w14:textId="77777777" w:rsidR="00323729" w:rsidRDefault="00323729">
            <w:pPr>
              <w:spacing w:after="0"/>
              <w:ind w:left="135"/>
              <w:jc w:val="center"/>
            </w:pPr>
          </w:p>
        </w:tc>
        <w:tc>
          <w:tcPr>
            <w:tcW w:w="1131" w:type="dxa"/>
            <w:tcMar>
              <w:top w:w="50" w:type="dxa"/>
              <w:left w:w="100" w:type="dxa"/>
            </w:tcMar>
            <w:vAlign w:val="center"/>
          </w:tcPr>
          <w:p w14:paraId="115BCC5A" w14:textId="77777777" w:rsidR="00323729" w:rsidRDefault="00323729">
            <w:pPr>
              <w:spacing w:after="0"/>
              <w:ind w:left="135"/>
            </w:pPr>
          </w:p>
        </w:tc>
        <w:tc>
          <w:tcPr>
            <w:tcW w:w="1948" w:type="dxa"/>
            <w:tcMar>
              <w:top w:w="50" w:type="dxa"/>
              <w:left w:w="100" w:type="dxa"/>
            </w:tcMar>
            <w:vAlign w:val="center"/>
          </w:tcPr>
          <w:p w14:paraId="09BB43E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76</w:t>
              </w:r>
              <w:r>
                <w:rPr>
                  <w:rFonts w:ascii="Times New Roman" w:hAnsi="Times New Roman"/>
                  <w:color w:val="0000FF"/>
                  <w:u w:val="single"/>
                </w:rPr>
                <w:t>cc</w:t>
              </w:r>
            </w:hyperlink>
          </w:p>
        </w:tc>
      </w:tr>
      <w:tr w:rsidR="00323729" w14:paraId="69538A04" w14:textId="77777777">
        <w:trPr>
          <w:trHeight w:val="144"/>
          <w:tblCellSpacing w:w="0" w:type="dxa"/>
        </w:trPr>
        <w:tc>
          <w:tcPr>
            <w:tcW w:w="458" w:type="dxa"/>
            <w:tcMar>
              <w:top w:w="50" w:type="dxa"/>
              <w:left w:w="100" w:type="dxa"/>
            </w:tcMar>
            <w:vAlign w:val="center"/>
          </w:tcPr>
          <w:p w14:paraId="0FB25773" w14:textId="77777777" w:rsidR="00323729" w:rsidRDefault="00F8312D">
            <w:pPr>
              <w:spacing w:after="0"/>
            </w:pPr>
            <w:r>
              <w:rPr>
                <w:rFonts w:ascii="Times New Roman" w:hAnsi="Times New Roman"/>
                <w:color w:val="000000"/>
                <w:sz w:val="24"/>
              </w:rPr>
              <w:t>11</w:t>
            </w:r>
          </w:p>
        </w:tc>
        <w:tc>
          <w:tcPr>
            <w:tcW w:w="3256" w:type="dxa"/>
            <w:tcMar>
              <w:top w:w="50" w:type="dxa"/>
              <w:left w:w="100" w:type="dxa"/>
            </w:tcMar>
            <w:vAlign w:val="center"/>
          </w:tcPr>
          <w:p w14:paraId="47D1A23B"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14:paraId="504987E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EF73EC" w14:textId="77777777" w:rsidR="00323729" w:rsidRDefault="00323729">
            <w:pPr>
              <w:spacing w:after="0"/>
              <w:ind w:left="135"/>
              <w:jc w:val="center"/>
            </w:pPr>
          </w:p>
        </w:tc>
        <w:tc>
          <w:tcPr>
            <w:tcW w:w="1600" w:type="dxa"/>
            <w:tcMar>
              <w:top w:w="50" w:type="dxa"/>
              <w:left w:w="100" w:type="dxa"/>
            </w:tcMar>
            <w:vAlign w:val="center"/>
          </w:tcPr>
          <w:p w14:paraId="103EF7C2" w14:textId="77777777" w:rsidR="00323729" w:rsidRDefault="00323729">
            <w:pPr>
              <w:spacing w:after="0"/>
              <w:ind w:left="135"/>
              <w:jc w:val="center"/>
            </w:pPr>
          </w:p>
        </w:tc>
        <w:tc>
          <w:tcPr>
            <w:tcW w:w="1131" w:type="dxa"/>
            <w:tcMar>
              <w:top w:w="50" w:type="dxa"/>
              <w:left w:w="100" w:type="dxa"/>
            </w:tcMar>
            <w:vAlign w:val="center"/>
          </w:tcPr>
          <w:p w14:paraId="5AB38AD7" w14:textId="77777777" w:rsidR="00323729" w:rsidRDefault="00323729">
            <w:pPr>
              <w:spacing w:after="0"/>
              <w:ind w:left="135"/>
            </w:pPr>
          </w:p>
        </w:tc>
        <w:tc>
          <w:tcPr>
            <w:tcW w:w="1948" w:type="dxa"/>
            <w:tcMar>
              <w:top w:w="50" w:type="dxa"/>
              <w:left w:w="100" w:type="dxa"/>
            </w:tcMar>
            <w:vAlign w:val="center"/>
          </w:tcPr>
          <w:p w14:paraId="34E2513E" w14:textId="77777777" w:rsidR="00323729" w:rsidRDefault="00323729">
            <w:pPr>
              <w:spacing w:after="0"/>
              <w:ind w:left="135"/>
            </w:pPr>
          </w:p>
        </w:tc>
      </w:tr>
      <w:tr w:rsidR="00323729" w:rsidRPr="000B029A" w14:paraId="27078F99" w14:textId="77777777">
        <w:trPr>
          <w:trHeight w:val="144"/>
          <w:tblCellSpacing w:w="0" w:type="dxa"/>
        </w:trPr>
        <w:tc>
          <w:tcPr>
            <w:tcW w:w="458" w:type="dxa"/>
            <w:tcMar>
              <w:top w:w="50" w:type="dxa"/>
              <w:left w:w="100" w:type="dxa"/>
            </w:tcMar>
            <w:vAlign w:val="center"/>
          </w:tcPr>
          <w:p w14:paraId="44E2BB22" w14:textId="77777777" w:rsidR="00323729" w:rsidRDefault="00F8312D">
            <w:pPr>
              <w:spacing w:after="0"/>
            </w:pPr>
            <w:r>
              <w:rPr>
                <w:rFonts w:ascii="Times New Roman" w:hAnsi="Times New Roman"/>
                <w:color w:val="000000"/>
                <w:sz w:val="24"/>
              </w:rPr>
              <w:t>12</w:t>
            </w:r>
          </w:p>
        </w:tc>
        <w:tc>
          <w:tcPr>
            <w:tcW w:w="3256" w:type="dxa"/>
            <w:tcMar>
              <w:top w:w="50" w:type="dxa"/>
              <w:left w:w="100" w:type="dxa"/>
            </w:tcMar>
            <w:vAlign w:val="center"/>
          </w:tcPr>
          <w:p w14:paraId="4931CE9C"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14:paraId="16D0068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97F476" w14:textId="77777777" w:rsidR="00323729" w:rsidRDefault="00323729">
            <w:pPr>
              <w:spacing w:after="0"/>
              <w:ind w:left="135"/>
              <w:jc w:val="center"/>
            </w:pPr>
          </w:p>
        </w:tc>
        <w:tc>
          <w:tcPr>
            <w:tcW w:w="1600" w:type="dxa"/>
            <w:tcMar>
              <w:top w:w="50" w:type="dxa"/>
              <w:left w:w="100" w:type="dxa"/>
            </w:tcMar>
            <w:vAlign w:val="center"/>
          </w:tcPr>
          <w:p w14:paraId="718A3745" w14:textId="77777777" w:rsidR="00323729" w:rsidRDefault="00323729">
            <w:pPr>
              <w:spacing w:after="0"/>
              <w:ind w:left="135"/>
              <w:jc w:val="center"/>
            </w:pPr>
          </w:p>
        </w:tc>
        <w:tc>
          <w:tcPr>
            <w:tcW w:w="1131" w:type="dxa"/>
            <w:tcMar>
              <w:top w:w="50" w:type="dxa"/>
              <w:left w:w="100" w:type="dxa"/>
            </w:tcMar>
            <w:vAlign w:val="center"/>
          </w:tcPr>
          <w:p w14:paraId="5E773B30" w14:textId="77777777" w:rsidR="00323729" w:rsidRDefault="00323729">
            <w:pPr>
              <w:spacing w:after="0"/>
              <w:ind w:left="135"/>
            </w:pPr>
          </w:p>
        </w:tc>
        <w:tc>
          <w:tcPr>
            <w:tcW w:w="1948" w:type="dxa"/>
            <w:tcMar>
              <w:top w:w="50" w:type="dxa"/>
              <w:left w:w="100" w:type="dxa"/>
            </w:tcMar>
            <w:vAlign w:val="center"/>
          </w:tcPr>
          <w:p w14:paraId="1F269AA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w:t>
              </w:r>
              <w:r>
                <w:rPr>
                  <w:rFonts w:ascii="Times New Roman" w:hAnsi="Times New Roman"/>
                  <w:color w:val="0000FF"/>
                  <w:u w:val="single"/>
                </w:rPr>
                <w:t>ace</w:t>
              </w:r>
            </w:hyperlink>
          </w:p>
        </w:tc>
      </w:tr>
      <w:tr w:rsidR="00323729" w:rsidRPr="000B029A" w14:paraId="04B83ECD" w14:textId="77777777">
        <w:trPr>
          <w:trHeight w:val="144"/>
          <w:tblCellSpacing w:w="0" w:type="dxa"/>
        </w:trPr>
        <w:tc>
          <w:tcPr>
            <w:tcW w:w="458" w:type="dxa"/>
            <w:tcMar>
              <w:top w:w="50" w:type="dxa"/>
              <w:left w:w="100" w:type="dxa"/>
            </w:tcMar>
            <w:vAlign w:val="center"/>
          </w:tcPr>
          <w:p w14:paraId="681CAA62" w14:textId="77777777" w:rsidR="00323729" w:rsidRDefault="00F8312D">
            <w:pPr>
              <w:spacing w:after="0"/>
            </w:pPr>
            <w:r>
              <w:rPr>
                <w:rFonts w:ascii="Times New Roman" w:hAnsi="Times New Roman"/>
                <w:color w:val="000000"/>
                <w:sz w:val="24"/>
              </w:rPr>
              <w:t>13</w:t>
            </w:r>
          </w:p>
        </w:tc>
        <w:tc>
          <w:tcPr>
            <w:tcW w:w="3256" w:type="dxa"/>
            <w:tcMar>
              <w:top w:w="50" w:type="dxa"/>
              <w:left w:w="100" w:type="dxa"/>
            </w:tcMar>
            <w:vAlign w:val="center"/>
          </w:tcPr>
          <w:p w14:paraId="2EC16E9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Отражение нравственных </w:t>
            </w:r>
            <w:r w:rsidRPr="00F8312D">
              <w:rPr>
                <w:rFonts w:ascii="Times New Roman" w:hAnsi="Times New Roman"/>
                <w:color w:val="000000"/>
                <w:sz w:val="24"/>
                <w:lang w:val="ru-RU"/>
              </w:rPr>
              <w:lastRenderedPageBreak/>
              <w:t>ценностей на примере фольклорных сказок народов России и мира</w:t>
            </w:r>
          </w:p>
        </w:tc>
        <w:tc>
          <w:tcPr>
            <w:tcW w:w="805" w:type="dxa"/>
            <w:tcMar>
              <w:top w:w="50" w:type="dxa"/>
              <w:left w:w="100" w:type="dxa"/>
            </w:tcMar>
            <w:vAlign w:val="center"/>
          </w:tcPr>
          <w:p w14:paraId="4DBC2311"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59A3451" w14:textId="77777777" w:rsidR="00323729" w:rsidRDefault="00323729">
            <w:pPr>
              <w:spacing w:after="0"/>
              <w:ind w:left="135"/>
              <w:jc w:val="center"/>
            </w:pPr>
          </w:p>
        </w:tc>
        <w:tc>
          <w:tcPr>
            <w:tcW w:w="1600" w:type="dxa"/>
            <w:tcMar>
              <w:top w:w="50" w:type="dxa"/>
              <w:left w:w="100" w:type="dxa"/>
            </w:tcMar>
            <w:vAlign w:val="center"/>
          </w:tcPr>
          <w:p w14:paraId="47D5EBE8" w14:textId="77777777" w:rsidR="00323729" w:rsidRDefault="00323729">
            <w:pPr>
              <w:spacing w:after="0"/>
              <w:ind w:left="135"/>
              <w:jc w:val="center"/>
            </w:pPr>
          </w:p>
        </w:tc>
        <w:tc>
          <w:tcPr>
            <w:tcW w:w="1131" w:type="dxa"/>
            <w:tcMar>
              <w:top w:w="50" w:type="dxa"/>
              <w:left w:w="100" w:type="dxa"/>
            </w:tcMar>
            <w:vAlign w:val="center"/>
          </w:tcPr>
          <w:p w14:paraId="74C7ED02" w14:textId="77777777" w:rsidR="00323729" w:rsidRDefault="00323729">
            <w:pPr>
              <w:spacing w:after="0"/>
              <w:ind w:left="135"/>
            </w:pPr>
          </w:p>
        </w:tc>
        <w:tc>
          <w:tcPr>
            <w:tcW w:w="1948" w:type="dxa"/>
            <w:tcMar>
              <w:top w:w="50" w:type="dxa"/>
              <w:left w:w="100" w:type="dxa"/>
            </w:tcMar>
            <w:vAlign w:val="center"/>
          </w:tcPr>
          <w:p w14:paraId="34DC5BB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w:t>
              </w:r>
              <w:r>
                <w:rPr>
                  <w:rFonts w:ascii="Times New Roman" w:hAnsi="Times New Roman"/>
                  <w:color w:val="0000FF"/>
                  <w:u w:val="single"/>
                </w:rPr>
                <w:t>c</w:t>
              </w:r>
              <w:r w:rsidRPr="00F8312D">
                <w:rPr>
                  <w:rFonts w:ascii="Times New Roman" w:hAnsi="Times New Roman"/>
                  <w:color w:val="0000FF"/>
                  <w:u w:val="single"/>
                  <w:lang w:val="ru-RU"/>
                </w:rPr>
                <w:t>04</w:t>
              </w:r>
            </w:hyperlink>
          </w:p>
        </w:tc>
      </w:tr>
      <w:tr w:rsidR="00323729" w:rsidRPr="000B029A" w14:paraId="29266920" w14:textId="77777777">
        <w:trPr>
          <w:trHeight w:val="144"/>
          <w:tblCellSpacing w:w="0" w:type="dxa"/>
        </w:trPr>
        <w:tc>
          <w:tcPr>
            <w:tcW w:w="458" w:type="dxa"/>
            <w:tcMar>
              <w:top w:w="50" w:type="dxa"/>
              <w:left w:w="100" w:type="dxa"/>
            </w:tcMar>
            <w:vAlign w:val="center"/>
          </w:tcPr>
          <w:p w14:paraId="2B4DE97C" w14:textId="77777777" w:rsidR="00323729" w:rsidRDefault="00F8312D">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6702F790"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14:paraId="77E02E0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52666E"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A308A76" w14:textId="77777777" w:rsidR="00323729" w:rsidRDefault="00323729">
            <w:pPr>
              <w:spacing w:after="0"/>
              <w:ind w:left="135"/>
              <w:jc w:val="center"/>
            </w:pPr>
          </w:p>
        </w:tc>
        <w:tc>
          <w:tcPr>
            <w:tcW w:w="1131" w:type="dxa"/>
            <w:tcMar>
              <w:top w:w="50" w:type="dxa"/>
              <w:left w:w="100" w:type="dxa"/>
            </w:tcMar>
            <w:vAlign w:val="center"/>
          </w:tcPr>
          <w:p w14:paraId="633CBE7C" w14:textId="77777777" w:rsidR="00323729" w:rsidRDefault="00323729">
            <w:pPr>
              <w:spacing w:after="0"/>
              <w:ind w:left="135"/>
            </w:pPr>
          </w:p>
        </w:tc>
        <w:tc>
          <w:tcPr>
            <w:tcW w:w="1948" w:type="dxa"/>
            <w:tcMar>
              <w:top w:w="50" w:type="dxa"/>
              <w:left w:w="100" w:type="dxa"/>
            </w:tcMar>
            <w:vAlign w:val="center"/>
          </w:tcPr>
          <w:p w14:paraId="2C64914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7956</w:t>
              </w:r>
            </w:hyperlink>
          </w:p>
        </w:tc>
      </w:tr>
      <w:tr w:rsidR="00323729" w:rsidRPr="000B029A" w14:paraId="5701E40F" w14:textId="77777777">
        <w:trPr>
          <w:trHeight w:val="144"/>
          <w:tblCellSpacing w:w="0" w:type="dxa"/>
        </w:trPr>
        <w:tc>
          <w:tcPr>
            <w:tcW w:w="458" w:type="dxa"/>
            <w:tcMar>
              <w:top w:w="50" w:type="dxa"/>
              <w:left w:w="100" w:type="dxa"/>
            </w:tcMar>
            <w:vAlign w:val="center"/>
          </w:tcPr>
          <w:p w14:paraId="419BAEAA" w14:textId="77777777" w:rsidR="00323729" w:rsidRDefault="00F8312D">
            <w:pPr>
              <w:spacing w:after="0"/>
            </w:pPr>
            <w:r>
              <w:rPr>
                <w:rFonts w:ascii="Times New Roman" w:hAnsi="Times New Roman"/>
                <w:color w:val="000000"/>
                <w:sz w:val="24"/>
              </w:rPr>
              <w:t>15</w:t>
            </w:r>
          </w:p>
        </w:tc>
        <w:tc>
          <w:tcPr>
            <w:tcW w:w="3256" w:type="dxa"/>
            <w:tcMar>
              <w:top w:w="50" w:type="dxa"/>
              <w:left w:w="100" w:type="dxa"/>
            </w:tcMar>
            <w:vAlign w:val="center"/>
          </w:tcPr>
          <w:p w14:paraId="0C8898E3"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14:paraId="6F5DE9D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E1ECB4" w14:textId="77777777" w:rsidR="00323729" w:rsidRDefault="00323729">
            <w:pPr>
              <w:spacing w:after="0"/>
              <w:ind w:left="135"/>
              <w:jc w:val="center"/>
            </w:pPr>
          </w:p>
        </w:tc>
        <w:tc>
          <w:tcPr>
            <w:tcW w:w="1600" w:type="dxa"/>
            <w:tcMar>
              <w:top w:w="50" w:type="dxa"/>
              <w:left w:w="100" w:type="dxa"/>
            </w:tcMar>
            <w:vAlign w:val="center"/>
          </w:tcPr>
          <w:p w14:paraId="76425D06" w14:textId="77777777" w:rsidR="00323729" w:rsidRDefault="00323729">
            <w:pPr>
              <w:spacing w:after="0"/>
              <w:ind w:left="135"/>
              <w:jc w:val="center"/>
            </w:pPr>
          </w:p>
        </w:tc>
        <w:tc>
          <w:tcPr>
            <w:tcW w:w="1131" w:type="dxa"/>
            <w:tcMar>
              <w:top w:w="50" w:type="dxa"/>
              <w:left w:w="100" w:type="dxa"/>
            </w:tcMar>
            <w:vAlign w:val="center"/>
          </w:tcPr>
          <w:p w14:paraId="6AF7B2C1" w14:textId="77777777" w:rsidR="00323729" w:rsidRDefault="00323729">
            <w:pPr>
              <w:spacing w:after="0"/>
              <w:ind w:left="135"/>
            </w:pPr>
          </w:p>
        </w:tc>
        <w:tc>
          <w:tcPr>
            <w:tcW w:w="1948" w:type="dxa"/>
            <w:tcMar>
              <w:top w:w="50" w:type="dxa"/>
              <w:left w:w="100" w:type="dxa"/>
            </w:tcMar>
            <w:vAlign w:val="center"/>
          </w:tcPr>
          <w:p w14:paraId="3B9179F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w:t>
              </w:r>
              <w:r>
                <w:rPr>
                  <w:rFonts w:ascii="Times New Roman" w:hAnsi="Times New Roman"/>
                  <w:color w:val="0000FF"/>
                  <w:u w:val="single"/>
                </w:rPr>
                <w:t>ace</w:t>
              </w:r>
            </w:hyperlink>
          </w:p>
        </w:tc>
      </w:tr>
      <w:tr w:rsidR="00323729" w:rsidRPr="000B029A" w14:paraId="6587E698" w14:textId="77777777">
        <w:trPr>
          <w:trHeight w:val="144"/>
          <w:tblCellSpacing w:w="0" w:type="dxa"/>
        </w:trPr>
        <w:tc>
          <w:tcPr>
            <w:tcW w:w="458" w:type="dxa"/>
            <w:tcMar>
              <w:top w:w="50" w:type="dxa"/>
              <w:left w:w="100" w:type="dxa"/>
            </w:tcMar>
            <w:vAlign w:val="center"/>
          </w:tcPr>
          <w:p w14:paraId="7E96E4AB" w14:textId="77777777" w:rsidR="00323729" w:rsidRDefault="00F8312D">
            <w:pPr>
              <w:spacing w:after="0"/>
            </w:pPr>
            <w:r>
              <w:rPr>
                <w:rFonts w:ascii="Times New Roman" w:hAnsi="Times New Roman"/>
                <w:color w:val="000000"/>
                <w:sz w:val="24"/>
              </w:rPr>
              <w:t>16</w:t>
            </w:r>
          </w:p>
        </w:tc>
        <w:tc>
          <w:tcPr>
            <w:tcW w:w="3256" w:type="dxa"/>
            <w:tcMar>
              <w:top w:w="50" w:type="dxa"/>
              <w:left w:w="100" w:type="dxa"/>
            </w:tcMar>
            <w:vAlign w:val="center"/>
          </w:tcPr>
          <w:p w14:paraId="7DCF706C"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14:paraId="1A18ECA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3A86AC" w14:textId="77777777" w:rsidR="00323729" w:rsidRDefault="00323729">
            <w:pPr>
              <w:spacing w:after="0"/>
              <w:ind w:left="135"/>
              <w:jc w:val="center"/>
            </w:pPr>
          </w:p>
        </w:tc>
        <w:tc>
          <w:tcPr>
            <w:tcW w:w="1600" w:type="dxa"/>
            <w:tcMar>
              <w:top w:w="50" w:type="dxa"/>
              <w:left w:w="100" w:type="dxa"/>
            </w:tcMar>
            <w:vAlign w:val="center"/>
          </w:tcPr>
          <w:p w14:paraId="654D5870" w14:textId="77777777" w:rsidR="00323729" w:rsidRDefault="00323729">
            <w:pPr>
              <w:spacing w:after="0"/>
              <w:ind w:left="135"/>
              <w:jc w:val="center"/>
            </w:pPr>
          </w:p>
        </w:tc>
        <w:tc>
          <w:tcPr>
            <w:tcW w:w="1131" w:type="dxa"/>
            <w:tcMar>
              <w:top w:w="50" w:type="dxa"/>
              <w:left w:w="100" w:type="dxa"/>
            </w:tcMar>
            <w:vAlign w:val="center"/>
          </w:tcPr>
          <w:p w14:paraId="6346A65D" w14:textId="77777777" w:rsidR="00323729" w:rsidRDefault="00323729">
            <w:pPr>
              <w:spacing w:after="0"/>
              <w:ind w:left="135"/>
            </w:pPr>
          </w:p>
        </w:tc>
        <w:tc>
          <w:tcPr>
            <w:tcW w:w="1948" w:type="dxa"/>
            <w:tcMar>
              <w:top w:w="50" w:type="dxa"/>
              <w:left w:w="100" w:type="dxa"/>
            </w:tcMar>
            <w:vAlign w:val="center"/>
          </w:tcPr>
          <w:p w14:paraId="28692A4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bdc</w:t>
              </w:r>
              <w:r w:rsidRPr="00F8312D">
                <w:rPr>
                  <w:rFonts w:ascii="Times New Roman" w:hAnsi="Times New Roman"/>
                  <w:color w:val="0000FF"/>
                  <w:u w:val="single"/>
                  <w:lang w:val="ru-RU"/>
                </w:rPr>
                <w:t>0</w:t>
              </w:r>
            </w:hyperlink>
          </w:p>
        </w:tc>
      </w:tr>
      <w:tr w:rsidR="00323729" w:rsidRPr="000B029A" w14:paraId="0C22A00D" w14:textId="77777777">
        <w:trPr>
          <w:trHeight w:val="144"/>
          <w:tblCellSpacing w:w="0" w:type="dxa"/>
        </w:trPr>
        <w:tc>
          <w:tcPr>
            <w:tcW w:w="458" w:type="dxa"/>
            <w:tcMar>
              <w:top w:w="50" w:type="dxa"/>
              <w:left w:w="100" w:type="dxa"/>
            </w:tcMar>
            <w:vAlign w:val="center"/>
          </w:tcPr>
          <w:p w14:paraId="29A63847" w14:textId="77777777" w:rsidR="00323729" w:rsidRDefault="00F8312D">
            <w:pPr>
              <w:spacing w:after="0"/>
            </w:pPr>
            <w:r>
              <w:rPr>
                <w:rFonts w:ascii="Times New Roman" w:hAnsi="Times New Roman"/>
                <w:color w:val="000000"/>
                <w:sz w:val="24"/>
              </w:rPr>
              <w:t>17</w:t>
            </w:r>
          </w:p>
        </w:tc>
        <w:tc>
          <w:tcPr>
            <w:tcW w:w="3256" w:type="dxa"/>
            <w:tcMar>
              <w:top w:w="50" w:type="dxa"/>
              <w:left w:w="100" w:type="dxa"/>
            </w:tcMar>
            <w:vAlign w:val="center"/>
          </w:tcPr>
          <w:p w14:paraId="68C9B436"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14:paraId="1D13733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3767D6" w14:textId="77777777" w:rsidR="00323729" w:rsidRDefault="00323729">
            <w:pPr>
              <w:spacing w:after="0"/>
              <w:ind w:left="135"/>
              <w:jc w:val="center"/>
            </w:pPr>
          </w:p>
        </w:tc>
        <w:tc>
          <w:tcPr>
            <w:tcW w:w="1600" w:type="dxa"/>
            <w:tcMar>
              <w:top w:w="50" w:type="dxa"/>
              <w:left w:w="100" w:type="dxa"/>
            </w:tcMar>
            <w:vAlign w:val="center"/>
          </w:tcPr>
          <w:p w14:paraId="7E973D54" w14:textId="77777777" w:rsidR="00323729" w:rsidRDefault="00323729">
            <w:pPr>
              <w:spacing w:after="0"/>
              <w:ind w:left="135"/>
              <w:jc w:val="center"/>
            </w:pPr>
          </w:p>
        </w:tc>
        <w:tc>
          <w:tcPr>
            <w:tcW w:w="1131" w:type="dxa"/>
            <w:tcMar>
              <w:top w:w="50" w:type="dxa"/>
              <w:left w:w="100" w:type="dxa"/>
            </w:tcMar>
            <w:vAlign w:val="center"/>
          </w:tcPr>
          <w:p w14:paraId="0B18AF63" w14:textId="77777777" w:rsidR="00323729" w:rsidRDefault="00323729">
            <w:pPr>
              <w:spacing w:after="0"/>
              <w:ind w:left="135"/>
            </w:pPr>
          </w:p>
        </w:tc>
        <w:tc>
          <w:tcPr>
            <w:tcW w:w="1948" w:type="dxa"/>
            <w:tcMar>
              <w:top w:w="50" w:type="dxa"/>
              <w:left w:w="100" w:type="dxa"/>
            </w:tcMar>
            <w:vAlign w:val="center"/>
          </w:tcPr>
          <w:p w14:paraId="4D0D23C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aa</w:t>
              </w:r>
              <w:r w:rsidRPr="00F8312D">
                <w:rPr>
                  <w:rFonts w:ascii="Times New Roman" w:hAnsi="Times New Roman"/>
                  <w:color w:val="0000FF"/>
                  <w:u w:val="single"/>
                  <w:lang w:val="ru-RU"/>
                </w:rPr>
                <w:t>06</w:t>
              </w:r>
            </w:hyperlink>
          </w:p>
        </w:tc>
      </w:tr>
      <w:tr w:rsidR="00323729" w:rsidRPr="000B029A" w14:paraId="07279672" w14:textId="77777777">
        <w:trPr>
          <w:trHeight w:val="144"/>
          <w:tblCellSpacing w:w="0" w:type="dxa"/>
        </w:trPr>
        <w:tc>
          <w:tcPr>
            <w:tcW w:w="458" w:type="dxa"/>
            <w:tcMar>
              <w:top w:w="50" w:type="dxa"/>
              <w:left w:w="100" w:type="dxa"/>
            </w:tcMar>
            <w:vAlign w:val="center"/>
          </w:tcPr>
          <w:p w14:paraId="2762D7E2" w14:textId="77777777" w:rsidR="00323729" w:rsidRDefault="00F8312D">
            <w:pPr>
              <w:spacing w:after="0"/>
            </w:pPr>
            <w:r>
              <w:rPr>
                <w:rFonts w:ascii="Times New Roman" w:hAnsi="Times New Roman"/>
                <w:color w:val="000000"/>
                <w:sz w:val="24"/>
              </w:rPr>
              <w:t>18</w:t>
            </w:r>
          </w:p>
        </w:tc>
        <w:tc>
          <w:tcPr>
            <w:tcW w:w="3256" w:type="dxa"/>
            <w:tcMar>
              <w:top w:w="50" w:type="dxa"/>
              <w:left w:w="100" w:type="dxa"/>
            </w:tcMar>
            <w:vAlign w:val="center"/>
          </w:tcPr>
          <w:p w14:paraId="1600C5AE" w14:textId="77777777" w:rsidR="00323729" w:rsidRDefault="00F8312D">
            <w:pPr>
              <w:spacing w:after="0"/>
              <w:ind w:left="135"/>
            </w:pPr>
            <w:r w:rsidRPr="00F8312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14:paraId="36AC701D"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55E274" w14:textId="77777777" w:rsidR="00323729" w:rsidRDefault="00323729">
            <w:pPr>
              <w:spacing w:after="0"/>
              <w:ind w:left="135"/>
              <w:jc w:val="center"/>
            </w:pPr>
          </w:p>
        </w:tc>
        <w:tc>
          <w:tcPr>
            <w:tcW w:w="1600" w:type="dxa"/>
            <w:tcMar>
              <w:top w:w="50" w:type="dxa"/>
              <w:left w:w="100" w:type="dxa"/>
            </w:tcMar>
            <w:vAlign w:val="center"/>
          </w:tcPr>
          <w:p w14:paraId="49DD2E6B" w14:textId="77777777" w:rsidR="00323729" w:rsidRDefault="00323729">
            <w:pPr>
              <w:spacing w:after="0"/>
              <w:ind w:left="135"/>
              <w:jc w:val="center"/>
            </w:pPr>
          </w:p>
        </w:tc>
        <w:tc>
          <w:tcPr>
            <w:tcW w:w="1131" w:type="dxa"/>
            <w:tcMar>
              <w:top w:w="50" w:type="dxa"/>
              <w:left w:w="100" w:type="dxa"/>
            </w:tcMar>
            <w:vAlign w:val="center"/>
          </w:tcPr>
          <w:p w14:paraId="454A9424" w14:textId="77777777" w:rsidR="00323729" w:rsidRDefault="00323729">
            <w:pPr>
              <w:spacing w:after="0"/>
              <w:ind w:left="135"/>
            </w:pPr>
          </w:p>
        </w:tc>
        <w:tc>
          <w:tcPr>
            <w:tcW w:w="1948" w:type="dxa"/>
            <w:tcMar>
              <w:top w:w="50" w:type="dxa"/>
              <w:left w:w="100" w:type="dxa"/>
            </w:tcMar>
            <w:vAlign w:val="center"/>
          </w:tcPr>
          <w:p w14:paraId="5921F7A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w:t>
              </w:r>
              <w:r w:rsidRPr="00F8312D">
                <w:rPr>
                  <w:rFonts w:ascii="Times New Roman" w:hAnsi="Times New Roman"/>
                  <w:color w:val="0000FF"/>
                  <w:u w:val="single"/>
                  <w:lang w:val="ru-RU"/>
                </w:rPr>
                <w:t>36</w:t>
              </w:r>
              <w:r>
                <w:rPr>
                  <w:rFonts w:ascii="Times New Roman" w:hAnsi="Times New Roman"/>
                  <w:color w:val="0000FF"/>
                  <w:u w:val="single"/>
                </w:rPr>
                <w:t>c</w:t>
              </w:r>
            </w:hyperlink>
          </w:p>
        </w:tc>
      </w:tr>
      <w:tr w:rsidR="00323729" w:rsidRPr="000B029A" w14:paraId="06047A1D" w14:textId="77777777">
        <w:trPr>
          <w:trHeight w:val="144"/>
          <w:tblCellSpacing w:w="0" w:type="dxa"/>
        </w:trPr>
        <w:tc>
          <w:tcPr>
            <w:tcW w:w="458" w:type="dxa"/>
            <w:tcMar>
              <w:top w:w="50" w:type="dxa"/>
              <w:left w:w="100" w:type="dxa"/>
            </w:tcMar>
            <w:vAlign w:val="center"/>
          </w:tcPr>
          <w:p w14:paraId="14C34ACA" w14:textId="77777777" w:rsidR="00323729" w:rsidRDefault="00F8312D">
            <w:pPr>
              <w:spacing w:after="0"/>
            </w:pPr>
            <w:r>
              <w:rPr>
                <w:rFonts w:ascii="Times New Roman" w:hAnsi="Times New Roman"/>
                <w:color w:val="000000"/>
                <w:sz w:val="24"/>
              </w:rPr>
              <w:t>19</w:t>
            </w:r>
          </w:p>
        </w:tc>
        <w:tc>
          <w:tcPr>
            <w:tcW w:w="3256" w:type="dxa"/>
            <w:tcMar>
              <w:top w:w="50" w:type="dxa"/>
              <w:left w:w="100" w:type="dxa"/>
            </w:tcMar>
            <w:vAlign w:val="center"/>
          </w:tcPr>
          <w:p w14:paraId="2318E3C7" w14:textId="77777777" w:rsidR="00323729" w:rsidRPr="00F8312D" w:rsidRDefault="00F8312D">
            <w:pPr>
              <w:spacing w:after="0"/>
              <w:ind w:left="135"/>
              <w:rPr>
                <w:lang w:val="ru-RU"/>
              </w:rPr>
            </w:pPr>
            <w:r w:rsidRPr="00F8312D">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14:paraId="0CE70C3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CC089A" w14:textId="77777777" w:rsidR="00323729" w:rsidRDefault="00323729">
            <w:pPr>
              <w:spacing w:after="0"/>
              <w:ind w:left="135"/>
              <w:jc w:val="center"/>
            </w:pPr>
          </w:p>
        </w:tc>
        <w:tc>
          <w:tcPr>
            <w:tcW w:w="1600" w:type="dxa"/>
            <w:tcMar>
              <w:top w:w="50" w:type="dxa"/>
              <w:left w:w="100" w:type="dxa"/>
            </w:tcMar>
            <w:vAlign w:val="center"/>
          </w:tcPr>
          <w:p w14:paraId="2C72AA07" w14:textId="77777777" w:rsidR="00323729" w:rsidRDefault="00323729">
            <w:pPr>
              <w:spacing w:after="0"/>
              <w:ind w:left="135"/>
              <w:jc w:val="center"/>
            </w:pPr>
          </w:p>
        </w:tc>
        <w:tc>
          <w:tcPr>
            <w:tcW w:w="1131" w:type="dxa"/>
            <w:tcMar>
              <w:top w:w="50" w:type="dxa"/>
              <w:left w:w="100" w:type="dxa"/>
            </w:tcMar>
            <w:vAlign w:val="center"/>
          </w:tcPr>
          <w:p w14:paraId="45F19D38" w14:textId="77777777" w:rsidR="00323729" w:rsidRDefault="00323729">
            <w:pPr>
              <w:spacing w:after="0"/>
              <w:ind w:left="135"/>
            </w:pPr>
          </w:p>
        </w:tc>
        <w:tc>
          <w:tcPr>
            <w:tcW w:w="1948" w:type="dxa"/>
            <w:tcMar>
              <w:top w:w="50" w:type="dxa"/>
              <w:left w:w="100" w:type="dxa"/>
            </w:tcMar>
            <w:vAlign w:val="center"/>
          </w:tcPr>
          <w:p w14:paraId="61293C8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w:t>
              </w:r>
              <w:r>
                <w:rPr>
                  <w:rFonts w:ascii="Times New Roman" w:hAnsi="Times New Roman"/>
                  <w:color w:val="0000FF"/>
                  <w:u w:val="single"/>
                </w:rPr>
                <w:t>a</w:t>
              </w:r>
              <w:r w:rsidRPr="00F8312D">
                <w:rPr>
                  <w:rFonts w:ascii="Times New Roman" w:hAnsi="Times New Roman"/>
                  <w:color w:val="0000FF"/>
                  <w:u w:val="single"/>
                  <w:lang w:val="ru-RU"/>
                </w:rPr>
                <w:t>78</w:t>
              </w:r>
            </w:hyperlink>
          </w:p>
        </w:tc>
      </w:tr>
      <w:tr w:rsidR="00323729" w:rsidRPr="000B029A" w14:paraId="37B018EE" w14:textId="77777777">
        <w:trPr>
          <w:trHeight w:val="144"/>
          <w:tblCellSpacing w:w="0" w:type="dxa"/>
        </w:trPr>
        <w:tc>
          <w:tcPr>
            <w:tcW w:w="458" w:type="dxa"/>
            <w:tcMar>
              <w:top w:w="50" w:type="dxa"/>
              <w:left w:w="100" w:type="dxa"/>
            </w:tcMar>
            <w:vAlign w:val="center"/>
          </w:tcPr>
          <w:p w14:paraId="74CD674D" w14:textId="77777777" w:rsidR="00323729" w:rsidRDefault="00F8312D">
            <w:pPr>
              <w:spacing w:after="0"/>
            </w:pPr>
            <w:r>
              <w:rPr>
                <w:rFonts w:ascii="Times New Roman" w:hAnsi="Times New Roman"/>
                <w:color w:val="000000"/>
                <w:sz w:val="24"/>
              </w:rPr>
              <w:t>20</w:t>
            </w:r>
          </w:p>
        </w:tc>
        <w:tc>
          <w:tcPr>
            <w:tcW w:w="3256" w:type="dxa"/>
            <w:tcMar>
              <w:top w:w="50" w:type="dxa"/>
              <w:left w:w="100" w:type="dxa"/>
            </w:tcMar>
            <w:vAlign w:val="center"/>
          </w:tcPr>
          <w:p w14:paraId="0700DAB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F8312D">
              <w:rPr>
                <w:rFonts w:ascii="Times New Roman" w:hAnsi="Times New Roman"/>
                <w:color w:val="000000"/>
                <w:sz w:val="24"/>
                <w:lang w:val="ru-RU"/>
              </w:rPr>
              <w:lastRenderedPageBreak/>
              <w:t>других его произведениях</w:t>
            </w:r>
          </w:p>
        </w:tc>
        <w:tc>
          <w:tcPr>
            <w:tcW w:w="805" w:type="dxa"/>
            <w:tcMar>
              <w:top w:w="50" w:type="dxa"/>
              <w:left w:w="100" w:type="dxa"/>
            </w:tcMar>
            <w:vAlign w:val="center"/>
          </w:tcPr>
          <w:p w14:paraId="46D3DED2"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918028B" w14:textId="77777777" w:rsidR="00323729" w:rsidRDefault="00323729">
            <w:pPr>
              <w:spacing w:after="0"/>
              <w:ind w:left="135"/>
              <w:jc w:val="center"/>
            </w:pPr>
          </w:p>
        </w:tc>
        <w:tc>
          <w:tcPr>
            <w:tcW w:w="1600" w:type="dxa"/>
            <w:tcMar>
              <w:top w:w="50" w:type="dxa"/>
              <w:left w:w="100" w:type="dxa"/>
            </w:tcMar>
            <w:vAlign w:val="center"/>
          </w:tcPr>
          <w:p w14:paraId="392669AF" w14:textId="77777777" w:rsidR="00323729" w:rsidRDefault="00323729">
            <w:pPr>
              <w:spacing w:after="0"/>
              <w:ind w:left="135"/>
              <w:jc w:val="center"/>
            </w:pPr>
          </w:p>
        </w:tc>
        <w:tc>
          <w:tcPr>
            <w:tcW w:w="1131" w:type="dxa"/>
            <w:tcMar>
              <w:top w:w="50" w:type="dxa"/>
              <w:left w:w="100" w:type="dxa"/>
            </w:tcMar>
            <w:vAlign w:val="center"/>
          </w:tcPr>
          <w:p w14:paraId="11B13A97" w14:textId="77777777" w:rsidR="00323729" w:rsidRDefault="00323729">
            <w:pPr>
              <w:spacing w:after="0"/>
              <w:ind w:left="135"/>
            </w:pPr>
          </w:p>
        </w:tc>
        <w:tc>
          <w:tcPr>
            <w:tcW w:w="1948" w:type="dxa"/>
            <w:tcMar>
              <w:top w:w="50" w:type="dxa"/>
              <w:left w:w="100" w:type="dxa"/>
            </w:tcMar>
            <w:vAlign w:val="center"/>
          </w:tcPr>
          <w:p w14:paraId="5721686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w:t>
              </w:r>
              <w:r>
                <w:rPr>
                  <w:rFonts w:ascii="Times New Roman" w:hAnsi="Times New Roman"/>
                  <w:color w:val="0000FF"/>
                  <w:u w:val="single"/>
                </w:rPr>
                <w:t>ba</w:t>
              </w:r>
              <w:r w:rsidRPr="00F8312D">
                <w:rPr>
                  <w:rFonts w:ascii="Times New Roman" w:hAnsi="Times New Roman"/>
                  <w:color w:val="0000FF"/>
                  <w:u w:val="single"/>
                  <w:lang w:val="ru-RU"/>
                </w:rPr>
                <w:t>4</w:t>
              </w:r>
            </w:hyperlink>
          </w:p>
        </w:tc>
      </w:tr>
      <w:tr w:rsidR="00323729" w:rsidRPr="000B029A" w14:paraId="0CA1217F" w14:textId="77777777">
        <w:trPr>
          <w:trHeight w:val="144"/>
          <w:tblCellSpacing w:w="0" w:type="dxa"/>
        </w:trPr>
        <w:tc>
          <w:tcPr>
            <w:tcW w:w="458" w:type="dxa"/>
            <w:tcMar>
              <w:top w:w="50" w:type="dxa"/>
              <w:left w:w="100" w:type="dxa"/>
            </w:tcMar>
            <w:vAlign w:val="center"/>
          </w:tcPr>
          <w:p w14:paraId="79B93B8C" w14:textId="77777777" w:rsidR="00323729" w:rsidRDefault="00F8312D">
            <w:pPr>
              <w:spacing w:after="0"/>
            </w:pPr>
            <w:r>
              <w:rPr>
                <w:rFonts w:ascii="Times New Roman" w:hAnsi="Times New Roman"/>
                <w:color w:val="000000"/>
                <w:sz w:val="24"/>
              </w:rPr>
              <w:t>21</w:t>
            </w:r>
          </w:p>
        </w:tc>
        <w:tc>
          <w:tcPr>
            <w:tcW w:w="3256" w:type="dxa"/>
            <w:tcMar>
              <w:top w:w="50" w:type="dxa"/>
              <w:left w:w="100" w:type="dxa"/>
            </w:tcMar>
            <w:vAlign w:val="center"/>
          </w:tcPr>
          <w:p w14:paraId="522E68F0"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14:paraId="597C9B6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636F14" w14:textId="77777777" w:rsidR="00323729" w:rsidRDefault="00323729">
            <w:pPr>
              <w:spacing w:after="0"/>
              <w:ind w:left="135"/>
              <w:jc w:val="center"/>
            </w:pPr>
          </w:p>
        </w:tc>
        <w:tc>
          <w:tcPr>
            <w:tcW w:w="1600" w:type="dxa"/>
            <w:tcMar>
              <w:top w:w="50" w:type="dxa"/>
              <w:left w:w="100" w:type="dxa"/>
            </w:tcMar>
            <w:vAlign w:val="center"/>
          </w:tcPr>
          <w:p w14:paraId="2DA91ADF" w14:textId="77777777" w:rsidR="00323729" w:rsidRDefault="00323729">
            <w:pPr>
              <w:spacing w:after="0"/>
              <w:ind w:left="135"/>
              <w:jc w:val="center"/>
            </w:pPr>
          </w:p>
        </w:tc>
        <w:tc>
          <w:tcPr>
            <w:tcW w:w="1131" w:type="dxa"/>
            <w:tcMar>
              <w:top w:w="50" w:type="dxa"/>
              <w:left w:w="100" w:type="dxa"/>
            </w:tcMar>
            <w:vAlign w:val="center"/>
          </w:tcPr>
          <w:p w14:paraId="4B78B73A" w14:textId="77777777" w:rsidR="00323729" w:rsidRDefault="00323729">
            <w:pPr>
              <w:spacing w:after="0"/>
              <w:ind w:left="135"/>
            </w:pPr>
          </w:p>
        </w:tc>
        <w:tc>
          <w:tcPr>
            <w:tcW w:w="1948" w:type="dxa"/>
            <w:tcMar>
              <w:top w:w="50" w:type="dxa"/>
              <w:left w:w="100" w:type="dxa"/>
            </w:tcMar>
            <w:vAlign w:val="center"/>
          </w:tcPr>
          <w:p w14:paraId="7119FA3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w:t>
              </w:r>
              <w:r w:rsidRPr="00F8312D">
                <w:rPr>
                  <w:rFonts w:ascii="Times New Roman" w:hAnsi="Times New Roman"/>
                  <w:color w:val="0000FF"/>
                  <w:u w:val="single"/>
                  <w:lang w:val="ru-RU"/>
                </w:rPr>
                <w:t>7</w:t>
              </w:r>
              <w:r>
                <w:rPr>
                  <w:rFonts w:ascii="Times New Roman" w:hAnsi="Times New Roman"/>
                  <w:color w:val="0000FF"/>
                  <w:u w:val="single"/>
                </w:rPr>
                <w:t>f</w:t>
              </w:r>
              <w:r w:rsidRPr="00F8312D">
                <w:rPr>
                  <w:rFonts w:ascii="Times New Roman" w:hAnsi="Times New Roman"/>
                  <w:color w:val="0000FF"/>
                  <w:u w:val="single"/>
                  <w:lang w:val="ru-RU"/>
                </w:rPr>
                <w:t>4</w:t>
              </w:r>
            </w:hyperlink>
          </w:p>
        </w:tc>
      </w:tr>
      <w:tr w:rsidR="00323729" w:rsidRPr="000B029A" w14:paraId="28474F21" w14:textId="77777777">
        <w:trPr>
          <w:trHeight w:val="144"/>
          <w:tblCellSpacing w:w="0" w:type="dxa"/>
        </w:trPr>
        <w:tc>
          <w:tcPr>
            <w:tcW w:w="458" w:type="dxa"/>
            <w:tcMar>
              <w:top w:w="50" w:type="dxa"/>
              <w:left w:w="100" w:type="dxa"/>
            </w:tcMar>
            <w:vAlign w:val="center"/>
          </w:tcPr>
          <w:p w14:paraId="1C8EAF06" w14:textId="77777777" w:rsidR="00323729" w:rsidRDefault="00F8312D">
            <w:pPr>
              <w:spacing w:after="0"/>
            </w:pPr>
            <w:r>
              <w:rPr>
                <w:rFonts w:ascii="Times New Roman" w:hAnsi="Times New Roman"/>
                <w:color w:val="000000"/>
                <w:sz w:val="24"/>
              </w:rPr>
              <w:t>22</w:t>
            </w:r>
          </w:p>
        </w:tc>
        <w:tc>
          <w:tcPr>
            <w:tcW w:w="3256" w:type="dxa"/>
            <w:tcMar>
              <w:top w:w="50" w:type="dxa"/>
              <w:left w:w="100" w:type="dxa"/>
            </w:tcMar>
            <w:vAlign w:val="center"/>
          </w:tcPr>
          <w:p w14:paraId="28DD4143"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14:paraId="4B1D772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7064B6" w14:textId="77777777" w:rsidR="00323729" w:rsidRDefault="00323729">
            <w:pPr>
              <w:spacing w:after="0"/>
              <w:ind w:left="135"/>
              <w:jc w:val="center"/>
            </w:pPr>
          </w:p>
        </w:tc>
        <w:tc>
          <w:tcPr>
            <w:tcW w:w="1600" w:type="dxa"/>
            <w:tcMar>
              <w:top w:w="50" w:type="dxa"/>
              <w:left w:w="100" w:type="dxa"/>
            </w:tcMar>
            <w:vAlign w:val="center"/>
          </w:tcPr>
          <w:p w14:paraId="26D482A5" w14:textId="77777777" w:rsidR="00323729" w:rsidRDefault="00323729">
            <w:pPr>
              <w:spacing w:after="0"/>
              <w:ind w:left="135"/>
              <w:jc w:val="center"/>
            </w:pPr>
          </w:p>
        </w:tc>
        <w:tc>
          <w:tcPr>
            <w:tcW w:w="1131" w:type="dxa"/>
            <w:tcMar>
              <w:top w:w="50" w:type="dxa"/>
              <w:left w:w="100" w:type="dxa"/>
            </w:tcMar>
            <w:vAlign w:val="center"/>
          </w:tcPr>
          <w:p w14:paraId="41A4B654" w14:textId="77777777" w:rsidR="00323729" w:rsidRDefault="00323729">
            <w:pPr>
              <w:spacing w:after="0"/>
              <w:ind w:left="135"/>
            </w:pPr>
          </w:p>
        </w:tc>
        <w:tc>
          <w:tcPr>
            <w:tcW w:w="1948" w:type="dxa"/>
            <w:tcMar>
              <w:top w:w="50" w:type="dxa"/>
              <w:left w:w="100" w:type="dxa"/>
            </w:tcMar>
            <w:vAlign w:val="center"/>
          </w:tcPr>
          <w:p w14:paraId="66F38BC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w:t>
              </w:r>
              <w:r>
                <w:rPr>
                  <w:rFonts w:ascii="Times New Roman" w:hAnsi="Times New Roman"/>
                  <w:color w:val="0000FF"/>
                  <w:u w:val="single"/>
                </w:rPr>
                <w:t>cbc</w:t>
              </w:r>
            </w:hyperlink>
          </w:p>
        </w:tc>
      </w:tr>
      <w:tr w:rsidR="00323729" w:rsidRPr="000B029A" w14:paraId="7188B6F1" w14:textId="77777777">
        <w:trPr>
          <w:trHeight w:val="144"/>
          <w:tblCellSpacing w:w="0" w:type="dxa"/>
        </w:trPr>
        <w:tc>
          <w:tcPr>
            <w:tcW w:w="458" w:type="dxa"/>
            <w:tcMar>
              <w:top w:w="50" w:type="dxa"/>
              <w:left w:w="100" w:type="dxa"/>
            </w:tcMar>
            <w:vAlign w:val="center"/>
          </w:tcPr>
          <w:p w14:paraId="52B3710A" w14:textId="77777777" w:rsidR="00323729" w:rsidRDefault="00F8312D">
            <w:pPr>
              <w:spacing w:after="0"/>
            </w:pPr>
            <w:r>
              <w:rPr>
                <w:rFonts w:ascii="Times New Roman" w:hAnsi="Times New Roman"/>
                <w:color w:val="000000"/>
                <w:sz w:val="24"/>
              </w:rPr>
              <w:t>23</w:t>
            </w:r>
          </w:p>
        </w:tc>
        <w:tc>
          <w:tcPr>
            <w:tcW w:w="3256" w:type="dxa"/>
            <w:tcMar>
              <w:top w:w="50" w:type="dxa"/>
              <w:left w:w="100" w:type="dxa"/>
            </w:tcMar>
            <w:vAlign w:val="center"/>
          </w:tcPr>
          <w:p w14:paraId="4904747C"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14:paraId="4AF5897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A6B06E" w14:textId="77777777" w:rsidR="00323729" w:rsidRDefault="00323729">
            <w:pPr>
              <w:spacing w:after="0"/>
              <w:ind w:left="135"/>
              <w:jc w:val="center"/>
            </w:pPr>
          </w:p>
        </w:tc>
        <w:tc>
          <w:tcPr>
            <w:tcW w:w="1600" w:type="dxa"/>
            <w:tcMar>
              <w:top w:w="50" w:type="dxa"/>
              <w:left w:w="100" w:type="dxa"/>
            </w:tcMar>
            <w:vAlign w:val="center"/>
          </w:tcPr>
          <w:p w14:paraId="3DCB59E2" w14:textId="77777777" w:rsidR="00323729" w:rsidRDefault="00323729">
            <w:pPr>
              <w:spacing w:after="0"/>
              <w:ind w:left="135"/>
              <w:jc w:val="center"/>
            </w:pPr>
          </w:p>
        </w:tc>
        <w:tc>
          <w:tcPr>
            <w:tcW w:w="1131" w:type="dxa"/>
            <w:tcMar>
              <w:top w:w="50" w:type="dxa"/>
              <w:left w:w="100" w:type="dxa"/>
            </w:tcMar>
            <w:vAlign w:val="center"/>
          </w:tcPr>
          <w:p w14:paraId="3D43F87C" w14:textId="77777777" w:rsidR="00323729" w:rsidRDefault="00323729">
            <w:pPr>
              <w:spacing w:after="0"/>
              <w:ind w:left="135"/>
            </w:pPr>
          </w:p>
        </w:tc>
        <w:tc>
          <w:tcPr>
            <w:tcW w:w="1948" w:type="dxa"/>
            <w:tcMar>
              <w:top w:w="50" w:type="dxa"/>
              <w:left w:w="100" w:type="dxa"/>
            </w:tcMar>
            <w:vAlign w:val="center"/>
          </w:tcPr>
          <w:p w14:paraId="73A08E8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8284</w:t>
              </w:r>
            </w:hyperlink>
            <w:r w:rsidRPr="00F8312D">
              <w:rPr>
                <w:rFonts w:ascii="Times New Roman" w:hAnsi="Times New Roman"/>
                <w:color w:val="000000"/>
                <w:sz w:val="24"/>
                <w:lang w:val="ru-RU"/>
              </w:rPr>
              <w:t xml:space="preserve"> </w:t>
            </w:r>
            <w:hyperlink r:id="rId18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85</w:t>
              </w:r>
              <w:r>
                <w:rPr>
                  <w:rFonts w:ascii="Times New Roman" w:hAnsi="Times New Roman"/>
                  <w:color w:val="0000FF"/>
                  <w:u w:val="single"/>
                </w:rPr>
                <w:t>c</w:t>
              </w:r>
              <w:r w:rsidRPr="00F8312D">
                <w:rPr>
                  <w:rFonts w:ascii="Times New Roman" w:hAnsi="Times New Roman"/>
                  <w:color w:val="0000FF"/>
                  <w:u w:val="single"/>
                  <w:lang w:val="ru-RU"/>
                </w:rPr>
                <w:t>2</w:t>
              </w:r>
            </w:hyperlink>
          </w:p>
        </w:tc>
      </w:tr>
      <w:tr w:rsidR="00323729" w:rsidRPr="000B029A" w14:paraId="3940322A" w14:textId="77777777">
        <w:trPr>
          <w:trHeight w:val="144"/>
          <w:tblCellSpacing w:w="0" w:type="dxa"/>
        </w:trPr>
        <w:tc>
          <w:tcPr>
            <w:tcW w:w="458" w:type="dxa"/>
            <w:tcMar>
              <w:top w:w="50" w:type="dxa"/>
              <w:left w:w="100" w:type="dxa"/>
            </w:tcMar>
            <w:vAlign w:val="center"/>
          </w:tcPr>
          <w:p w14:paraId="24DF3CF4" w14:textId="77777777" w:rsidR="00323729" w:rsidRDefault="00F8312D">
            <w:pPr>
              <w:spacing w:after="0"/>
            </w:pPr>
            <w:r>
              <w:rPr>
                <w:rFonts w:ascii="Times New Roman" w:hAnsi="Times New Roman"/>
                <w:color w:val="000000"/>
                <w:sz w:val="24"/>
              </w:rPr>
              <w:t>24</w:t>
            </w:r>
          </w:p>
        </w:tc>
        <w:tc>
          <w:tcPr>
            <w:tcW w:w="3256" w:type="dxa"/>
            <w:tcMar>
              <w:top w:w="50" w:type="dxa"/>
              <w:left w:w="100" w:type="dxa"/>
            </w:tcMar>
            <w:vAlign w:val="center"/>
          </w:tcPr>
          <w:p w14:paraId="23322ACB"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14:paraId="56A0728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569B81" w14:textId="77777777" w:rsidR="00323729" w:rsidRDefault="00323729">
            <w:pPr>
              <w:spacing w:after="0"/>
              <w:ind w:left="135"/>
              <w:jc w:val="center"/>
            </w:pPr>
          </w:p>
        </w:tc>
        <w:tc>
          <w:tcPr>
            <w:tcW w:w="1600" w:type="dxa"/>
            <w:tcMar>
              <w:top w:w="50" w:type="dxa"/>
              <w:left w:w="100" w:type="dxa"/>
            </w:tcMar>
            <w:vAlign w:val="center"/>
          </w:tcPr>
          <w:p w14:paraId="6998845E" w14:textId="77777777" w:rsidR="00323729" w:rsidRDefault="00323729">
            <w:pPr>
              <w:spacing w:after="0"/>
              <w:ind w:left="135"/>
              <w:jc w:val="center"/>
            </w:pPr>
          </w:p>
        </w:tc>
        <w:tc>
          <w:tcPr>
            <w:tcW w:w="1131" w:type="dxa"/>
            <w:tcMar>
              <w:top w:w="50" w:type="dxa"/>
              <w:left w:w="100" w:type="dxa"/>
            </w:tcMar>
            <w:vAlign w:val="center"/>
          </w:tcPr>
          <w:p w14:paraId="1B1B088E" w14:textId="77777777" w:rsidR="00323729" w:rsidRDefault="00323729">
            <w:pPr>
              <w:spacing w:after="0"/>
              <w:ind w:left="135"/>
            </w:pPr>
          </w:p>
        </w:tc>
        <w:tc>
          <w:tcPr>
            <w:tcW w:w="1948" w:type="dxa"/>
            <w:tcMar>
              <w:top w:w="50" w:type="dxa"/>
              <w:left w:w="100" w:type="dxa"/>
            </w:tcMar>
            <w:vAlign w:val="center"/>
          </w:tcPr>
          <w:p w14:paraId="7723F37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8478</w:t>
              </w:r>
            </w:hyperlink>
          </w:p>
        </w:tc>
      </w:tr>
      <w:tr w:rsidR="00323729" w:rsidRPr="000B029A" w14:paraId="45E103C4" w14:textId="77777777">
        <w:trPr>
          <w:trHeight w:val="144"/>
          <w:tblCellSpacing w:w="0" w:type="dxa"/>
        </w:trPr>
        <w:tc>
          <w:tcPr>
            <w:tcW w:w="458" w:type="dxa"/>
            <w:tcMar>
              <w:top w:w="50" w:type="dxa"/>
              <w:left w:w="100" w:type="dxa"/>
            </w:tcMar>
            <w:vAlign w:val="center"/>
          </w:tcPr>
          <w:p w14:paraId="6ED13A90" w14:textId="77777777" w:rsidR="00323729" w:rsidRDefault="00F8312D">
            <w:pPr>
              <w:spacing w:after="0"/>
            </w:pPr>
            <w:r>
              <w:rPr>
                <w:rFonts w:ascii="Times New Roman" w:hAnsi="Times New Roman"/>
                <w:color w:val="000000"/>
                <w:sz w:val="24"/>
              </w:rPr>
              <w:t>25</w:t>
            </w:r>
          </w:p>
        </w:tc>
        <w:tc>
          <w:tcPr>
            <w:tcW w:w="3256" w:type="dxa"/>
            <w:tcMar>
              <w:top w:w="50" w:type="dxa"/>
              <w:left w:w="100" w:type="dxa"/>
            </w:tcMar>
            <w:vAlign w:val="center"/>
          </w:tcPr>
          <w:p w14:paraId="6BC0A730" w14:textId="77777777" w:rsidR="00323729" w:rsidRPr="00F8312D" w:rsidRDefault="00F8312D">
            <w:pPr>
              <w:spacing w:after="0"/>
              <w:ind w:left="135"/>
              <w:rPr>
                <w:lang w:val="ru-RU"/>
              </w:rPr>
            </w:pPr>
            <w:r w:rsidRPr="00F8312D">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14:paraId="58DAC67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FC779B" w14:textId="77777777" w:rsidR="00323729" w:rsidRDefault="00323729">
            <w:pPr>
              <w:spacing w:after="0"/>
              <w:ind w:left="135"/>
              <w:jc w:val="center"/>
            </w:pPr>
          </w:p>
        </w:tc>
        <w:tc>
          <w:tcPr>
            <w:tcW w:w="1600" w:type="dxa"/>
            <w:tcMar>
              <w:top w:w="50" w:type="dxa"/>
              <w:left w:w="100" w:type="dxa"/>
            </w:tcMar>
            <w:vAlign w:val="center"/>
          </w:tcPr>
          <w:p w14:paraId="7F854DDF" w14:textId="77777777" w:rsidR="00323729" w:rsidRDefault="00323729">
            <w:pPr>
              <w:spacing w:after="0"/>
              <w:ind w:left="135"/>
              <w:jc w:val="center"/>
            </w:pPr>
          </w:p>
        </w:tc>
        <w:tc>
          <w:tcPr>
            <w:tcW w:w="1131" w:type="dxa"/>
            <w:tcMar>
              <w:top w:w="50" w:type="dxa"/>
              <w:left w:w="100" w:type="dxa"/>
            </w:tcMar>
            <w:vAlign w:val="center"/>
          </w:tcPr>
          <w:p w14:paraId="380958AD" w14:textId="77777777" w:rsidR="00323729" w:rsidRDefault="00323729">
            <w:pPr>
              <w:spacing w:after="0"/>
              <w:ind w:left="135"/>
            </w:pPr>
          </w:p>
        </w:tc>
        <w:tc>
          <w:tcPr>
            <w:tcW w:w="1948" w:type="dxa"/>
            <w:tcMar>
              <w:top w:w="50" w:type="dxa"/>
              <w:left w:w="100" w:type="dxa"/>
            </w:tcMar>
            <w:vAlign w:val="center"/>
          </w:tcPr>
          <w:p w14:paraId="599BB7A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7</w:t>
              </w:r>
              <w:r>
                <w:rPr>
                  <w:rFonts w:ascii="Times New Roman" w:hAnsi="Times New Roman"/>
                  <w:color w:val="0000FF"/>
                  <w:u w:val="single"/>
                </w:rPr>
                <w:t>e</w:t>
              </w:r>
              <w:r w:rsidRPr="00F8312D">
                <w:rPr>
                  <w:rFonts w:ascii="Times New Roman" w:hAnsi="Times New Roman"/>
                  <w:color w:val="0000FF"/>
                  <w:u w:val="single"/>
                  <w:lang w:val="ru-RU"/>
                </w:rPr>
                <w:t>42</w:t>
              </w:r>
            </w:hyperlink>
          </w:p>
        </w:tc>
      </w:tr>
      <w:tr w:rsidR="00323729" w:rsidRPr="000B029A" w14:paraId="29DEB34C" w14:textId="77777777">
        <w:trPr>
          <w:trHeight w:val="144"/>
          <w:tblCellSpacing w:w="0" w:type="dxa"/>
        </w:trPr>
        <w:tc>
          <w:tcPr>
            <w:tcW w:w="458" w:type="dxa"/>
            <w:tcMar>
              <w:top w:w="50" w:type="dxa"/>
              <w:left w:w="100" w:type="dxa"/>
            </w:tcMar>
            <w:vAlign w:val="center"/>
          </w:tcPr>
          <w:p w14:paraId="645A5356" w14:textId="77777777" w:rsidR="00323729" w:rsidRDefault="00F8312D">
            <w:pPr>
              <w:spacing w:after="0"/>
            </w:pPr>
            <w:r>
              <w:rPr>
                <w:rFonts w:ascii="Times New Roman" w:hAnsi="Times New Roman"/>
                <w:color w:val="000000"/>
                <w:sz w:val="24"/>
              </w:rPr>
              <w:t>26</w:t>
            </w:r>
          </w:p>
        </w:tc>
        <w:tc>
          <w:tcPr>
            <w:tcW w:w="3256" w:type="dxa"/>
            <w:tcMar>
              <w:top w:w="50" w:type="dxa"/>
              <w:left w:w="100" w:type="dxa"/>
            </w:tcMar>
            <w:vAlign w:val="center"/>
          </w:tcPr>
          <w:p w14:paraId="783C01F9" w14:textId="77777777" w:rsidR="00323729" w:rsidRPr="00F8312D" w:rsidRDefault="00F8312D">
            <w:pPr>
              <w:spacing w:after="0"/>
              <w:ind w:left="135"/>
              <w:rPr>
                <w:lang w:val="ru-RU"/>
              </w:rPr>
            </w:pPr>
            <w:r w:rsidRPr="00F8312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14:paraId="3124B7B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A82CCF" w14:textId="77777777" w:rsidR="00323729" w:rsidRDefault="00323729">
            <w:pPr>
              <w:spacing w:after="0"/>
              <w:ind w:left="135"/>
              <w:jc w:val="center"/>
            </w:pPr>
          </w:p>
        </w:tc>
        <w:tc>
          <w:tcPr>
            <w:tcW w:w="1600" w:type="dxa"/>
            <w:tcMar>
              <w:top w:w="50" w:type="dxa"/>
              <w:left w:w="100" w:type="dxa"/>
            </w:tcMar>
            <w:vAlign w:val="center"/>
          </w:tcPr>
          <w:p w14:paraId="16CBF8CA" w14:textId="77777777" w:rsidR="00323729" w:rsidRDefault="00323729">
            <w:pPr>
              <w:spacing w:after="0"/>
              <w:ind w:left="135"/>
              <w:jc w:val="center"/>
            </w:pPr>
          </w:p>
        </w:tc>
        <w:tc>
          <w:tcPr>
            <w:tcW w:w="1131" w:type="dxa"/>
            <w:tcMar>
              <w:top w:w="50" w:type="dxa"/>
              <w:left w:w="100" w:type="dxa"/>
            </w:tcMar>
            <w:vAlign w:val="center"/>
          </w:tcPr>
          <w:p w14:paraId="2A140CF7" w14:textId="77777777" w:rsidR="00323729" w:rsidRDefault="00323729">
            <w:pPr>
              <w:spacing w:after="0"/>
              <w:ind w:left="135"/>
            </w:pPr>
          </w:p>
        </w:tc>
        <w:tc>
          <w:tcPr>
            <w:tcW w:w="1948" w:type="dxa"/>
            <w:tcMar>
              <w:top w:w="50" w:type="dxa"/>
              <w:left w:w="100" w:type="dxa"/>
            </w:tcMar>
            <w:vAlign w:val="center"/>
          </w:tcPr>
          <w:p w14:paraId="5E42205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86</w:t>
              </w:r>
              <w:r>
                <w:rPr>
                  <w:rFonts w:ascii="Times New Roman" w:hAnsi="Times New Roman"/>
                  <w:color w:val="0000FF"/>
                  <w:u w:val="single"/>
                </w:rPr>
                <w:t>d</w:t>
              </w:r>
              <w:r w:rsidRPr="00F8312D">
                <w:rPr>
                  <w:rFonts w:ascii="Times New Roman" w:hAnsi="Times New Roman"/>
                  <w:color w:val="0000FF"/>
                  <w:u w:val="single"/>
                  <w:lang w:val="ru-RU"/>
                </w:rPr>
                <w:t>0</w:t>
              </w:r>
            </w:hyperlink>
          </w:p>
        </w:tc>
      </w:tr>
      <w:tr w:rsidR="00323729" w:rsidRPr="000B029A" w14:paraId="7B10F4C0" w14:textId="77777777">
        <w:trPr>
          <w:trHeight w:val="144"/>
          <w:tblCellSpacing w:w="0" w:type="dxa"/>
        </w:trPr>
        <w:tc>
          <w:tcPr>
            <w:tcW w:w="458" w:type="dxa"/>
            <w:tcMar>
              <w:top w:w="50" w:type="dxa"/>
              <w:left w:w="100" w:type="dxa"/>
            </w:tcMar>
            <w:vAlign w:val="center"/>
          </w:tcPr>
          <w:p w14:paraId="5F91255A" w14:textId="77777777" w:rsidR="00323729" w:rsidRDefault="00F8312D">
            <w:pPr>
              <w:spacing w:after="0"/>
            </w:pPr>
            <w:r>
              <w:rPr>
                <w:rFonts w:ascii="Times New Roman" w:hAnsi="Times New Roman"/>
                <w:color w:val="000000"/>
                <w:sz w:val="24"/>
              </w:rPr>
              <w:lastRenderedPageBreak/>
              <w:t>27</w:t>
            </w:r>
          </w:p>
        </w:tc>
        <w:tc>
          <w:tcPr>
            <w:tcW w:w="3256" w:type="dxa"/>
            <w:tcMar>
              <w:top w:w="50" w:type="dxa"/>
              <w:left w:w="100" w:type="dxa"/>
            </w:tcMar>
            <w:vAlign w:val="center"/>
          </w:tcPr>
          <w:p w14:paraId="5E52D71E"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14:paraId="2B13898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9065B3"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99A5373" w14:textId="77777777" w:rsidR="00323729" w:rsidRDefault="00323729">
            <w:pPr>
              <w:spacing w:after="0"/>
              <w:ind w:left="135"/>
              <w:jc w:val="center"/>
            </w:pPr>
          </w:p>
        </w:tc>
        <w:tc>
          <w:tcPr>
            <w:tcW w:w="1131" w:type="dxa"/>
            <w:tcMar>
              <w:top w:w="50" w:type="dxa"/>
              <w:left w:w="100" w:type="dxa"/>
            </w:tcMar>
            <w:vAlign w:val="center"/>
          </w:tcPr>
          <w:p w14:paraId="6080514B" w14:textId="77777777" w:rsidR="00323729" w:rsidRDefault="00323729">
            <w:pPr>
              <w:spacing w:after="0"/>
              <w:ind w:left="135"/>
            </w:pPr>
          </w:p>
        </w:tc>
        <w:tc>
          <w:tcPr>
            <w:tcW w:w="1948" w:type="dxa"/>
            <w:tcMar>
              <w:top w:w="50" w:type="dxa"/>
              <w:left w:w="100" w:type="dxa"/>
            </w:tcMar>
            <w:vAlign w:val="center"/>
          </w:tcPr>
          <w:p w14:paraId="35BBA76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890</w:t>
              </w:r>
              <w:r>
                <w:rPr>
                  <w:rFonts w:ascii="Times New Roman" w:hAnsi="Times New Roman"/>
                  <w:color w:val="0000FF"/>
                  <w:u w:val="single"/>
                </w:rPr>
                <w:t>a</w:t>
              </w:r>
            </w:hyperlink>
          </w:p>
        </w:tc>
      </w:tr>
      <w:tr w:rsidR="00323729" w:rsidRPr="000B029A" w14:paraId="5DF21756" w14:textId="77777777">
        <w:trPr>
          <w:trHeight w:val="144"/>
          <w:tblCellSpacing w:w="0" w:type="dxa"/>
        </w:trPr>
        <w:tc>
          <w:tcPr>
            <w:tcW w:w="458" w:type="dxa"/>
            <w:tcMar>
              <w:top w:w="50" w:type="dxa"/>
              <w:left w:w="100" w:type="dxa"/>
            </w:tcMar>
            <w:vAlign w:val="center"/>
          </w:tcPr>
          <w:p w14:paraId="548A52A6" w14:textId="77777777" w:rsidR="00323729" w:rsidRDefault="00F8312D">
            <w:pPr>
              <w:spacing w:after="0"/>
            </w:pPr>
            <w:r>
              <w:rPr>
                <w:rFonts w:ascii="Times New Roman" w:hAnsi="Times New Roman"/>
                <w:color w:val="000000"/>
                <w:sz w:val="24"/>
              </w:rPr>
              <w:t>28</w:t>
            </w:r>
          </w:p>
        </w:tc>
        <w:tc>
          <w:tcPr>
            <w:tcW w:w="3256" w:type="dxa"/>
            <w:tcMar>
              <w:top w:w="50" w:type="dxa"/>
              <w:left w:w="100" w:type="dxa"/>
            </w:tcMar>
            <w:vAlign w:val="center"/>
          </w:tcPr>
          <w:p w14:paraId="59918F88"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14:paraId="403C3D7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0E7E4E" w14:textId="77777777" w:rsidR="00323729" w:rsidRDefault="00323729">
            <w:pPr>
              <w:spacing w:after="0"/>
              <w:ind w:left="135"/>
              <w:jc w:val="center"/>
            </w:pPr>
          </w:p>
        </w:tc>
        <w:tc>
          <w:tcPr>
            <w:tcW w:w="1600" w:type="dxa"/>
            <w:tcMar>
              <w:top w:w="50" w:type="dxa"/>
              <w:left w:w="100" w:type="dxa"/>
            </w:tcMar>
            <w:vAlign w:val="center"/>
          </w:tcPr>
          <w:p w14:paraId="61105724" w14:textId="77777777" w:rsidR="00323729" w:rsidRDefault="00323729">
            <w:pPr>
              <w:spacing w:after="0"/>
              <w:ind w:left="135"/>
              <w:jc w:val="center"/>
            </w:pPr>
          </w:p>
        </w:tc>
        <w:tc>
          <w:tcPr>
            <w:tcW w:w="1131" w:type="dxa"/>
            <w:tcMar>
              <w:top w:w="50" w:type="dxa"/>
              <w:left w:w="100" w:type="dxa"/>
            </w:tcMar>
            <w:vAlign w:val="center"/>
          </w:tcPr>
          <w:p w14:paraId="4AEBF3FE" w14:textId="77777777" w:rsidR="00323729" w:rsidRDefault="00323729">
            <w:pPr>
              <w:spacing w:after="0"/>
              <w:ind w:left="135"/>
            </w:pPr>
          </w:p>
        </w:tc>
        <w:tc>
          <w:tcPr>
            <w:tcW w:w="1948" w:type="dxa"/>
            <w:tcMar>
              <w:top w:w="50" w:type="dxa"/>
              <w:left w:w="100" w:type="dxa"/>
            </w:tcMar>
            <w:vAlign w:val="center"/>
          </w:tcPr>
          <w:p w14:paraId="58FC310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9418</w:t>
              </w:r>
            </w:hyperlink>
          </w:p>
        </w:tc>
      </w:tr>
      <w:tr w:rsidR="00323729" w:rsidRPr="000B029A" w14:paraId="2ED06A1A" w14:textId="77777777">
        <w:trPr>
          <w:trHeight w:val="144"/>
          <w:tblCellSpacing w:w="0" w:type="dxa"/>
        </w:trPr>
        <w:tc>
          <w:tcPr>
            <w:tcW w:w="458" w:type="dxa"/>
            <w:tcMar>
              <w:top w:w="50" w:type="dxa"/>
              <w:left w:w="100" w:type="dxa"/>
            </w:tcMar>
            <w:vAlign w:val="center"/>
          </w:tcPr>
          <w:p w14:paraId="2B761BC1" w14:textId="77777777" w:rsidR="00323729" w:rsidRDefault="00F8312D">
            <w:pPr>
              <w:spacing w:after="0"/>
            </w:pPr>
            <w:r>
              <w:rPr>
                <w:rFonts w:ascii="Times New Roman" w:hAnsi="Times New Roman"/>
                <w:color w:val="000000"/>
                <w:sz w:val="24"/>
              </w:rPr>
              <w:t>29</w:t>
            </w:r>
          </w:p>
        </w:tc>
        <w:tc>
          <w:tcPr>
            <w:tcW w:w="3256" w:type="dxa"/>
            <w:tcMar>
              <w:top w:w="50" w:type="dxa"/>
              <w:left w:w="100" w:type="dxa"/>
            </w:tcMar>
            <w:vAlign w:val="center"/>
          </w:tcPr>
          <w:p w14:paraId="6D1388F6"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14:paraId="217A3B0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367618" w14:textId="77777777" w:rsidR="00323729" w:rsidRDefault="00323729">
            <w:pPr>
              <w:spacing w:after="0"/>
              <w:ind w:left="135"/>
              <w:jc w:val="center"/>
            </w:pPr>
          </w:p>
        </w:tc>
        <w:tc>
          <w:tcPr>
            <w:tcW w:w="1600" w:type="dxa"/>
            <w:tcMar>
              <w:top w:w="50" w:type="dxa"/>
              <w:left w:w="100" w:type="dxa"/>
            </w:tcMar>
            <w:vAlign w:val="center"/>
          </w:tcPr>
          <w:p w14:paraId="695D63AA" w14:textId="77777777" w:rsidR="00323729" w:rsidRDefault="00323729">
            <w:pPr>
              <w:spacing w:after="0"/>
              <w:ind w:left="135"/>
              <w:jc w:val="center"/>
            </w:pPr>
          </w:p>
        </w:tc>
        <w:tc>
          <w:tcPr>
            <w:tcW w:w="1131" w:type="dxa"/>
            <w:tcMar>
              <w:top w:w="50" w:type="dxa"/>
              <w:left w:w="100" w:type="dxa"/>
            </w:tcMar>
            <w:vAlign w:val="center"/>
          </w:tcPr>
          <w:p w14:paraId="3EC54EA5" w14:textId="77777777" w:rsidR="00323729" w:rsidRDefault="00323729">
            <w:pPr>
              <w:spacing w:after="0"/>
              <w:ind w:left="135"/>
            </w:pPr>
          </w:p>
        </w:tc>
        <w:tc>
          <w:tcPr>
            <w:tcW w:w="1948" w:type="dxa"/>
            <w:tcMar>
              <w:top w:w="50" w:type="dxa"/>
              <w:left w:w="100" w:type="dxa"/>
            </w:tcMar>
            <w:vAlign w:val="center"/>
          </w:tcPr>
          <w:p w14:paraId="3266DA4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9558</w:t>
              </w:r>
            </w:hyperlink>
          </w:p>
        </w:tc>
      </w:tr>
      <w:tr w:rsidR="00323729" w:rsidRPr="000B029A" w14:paraId="500AE4EC" w14:textId="77777777">
        <w:trPr>
          <w:trHeight w:val="144"/>
          <w:tblCellSpacing w:w="0" w:type="dxa"/>
        </w:trPr>
        <w:tc>
          <w:tcPr>
            <w:tcW w:w="458" w:type="dxa"/>
            <w:tcMar>
              <w:top w:w="50" w:type="dxa"/>
              <w:left w:w="100" w:type="dxa"/>
            </w:tcMar>
            <w:vAlign w:val="center"/>
          </w:tcPr>
          <w:p w14:paraId="0C83238B" w14:textId="77777777" w:rsidR="00323729" w:rsidRDefault="00F8312D">
            <w:pPr>
              <w:spacing w:after="0"/>
            </w:pPr>
            <w:r>
              <w:rPr>
                <w:rFonts w:ascii="Times New Roman" w:hAnsi="Times New Roman"/>
                <w:color w:val="000000"/>
                <w:sz w:val="24"/>
              </w:rPr>
              <w:t>30</w:t>
            </w:r>
          </w:p>
        </w:tc>
        <w:tc>
          <w:tcPr>
            <w:tcW w:w="3256" w:type="dxa"/>
            <w:tcMar>
              <w:top w:w="50" w:type="dxa"/>
              <w:left w:w="100" w:type="dxa"/>
            </w:tcMar>
            <w:vAlign w:val="center"/>
          </w:tcPr>
          <w:p w14:paraId="1DF73289" w14:textId="77777777" w:rsidR="00323729" w:rsidRDefault="00F8312D">
            <w:pPr>
              <w:spacing w:after="0"/>
              <w:ind w:left="135"/>
            </w:pPr>
            <w:r w:rsidRPr="00F8312D">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14:paraId="2F5A7D99"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912987" w14:textId="77777777" w:rsidR="00323729" w:rsidRDefault="00323729">
            <w:pPr>
              <w:spacing w:after="0"/>
              <w:ind w:left="135"/>
              <w:jc w:val="center"/>
            </w:pPr>
          </w:p>
        </w:tc>
        <w:tc>
          <w:tcPr>
            <w:tcW w:w="1600" w:type="dxa"/>
            <w:tcMar>
              <w:top w:w="50" w:type="dxa"/>
              <w:left w:w="100" w:type="dxa"/>
            </w:tcMar>
            <w:vAlign w:val="center"/>
          </w:tcPr>
          <w:p w14:paraId="04F2FCCF" w14:textId="77777777" w:rsidR="00323729" w:rsidRDefault="00323729">
            <w:pPr>
              <w:spacing w:after="0"/>
              <w:ind w:left="135"/>
              <w:jc w:val="center"/>
            </w:pPr>
          </w:p>
        </w:tc>
        <w:tc>
          <w:tcPr>
            <w:tcW w:w="1131" w:type="dxa"/>
            <w:tcMar>
              <w:top w:w="50" w:type="dxa"/>
              <w:left w:w="100" w:type="dxa"/>
            </w:tcMar>
            <w:vAlign w:val="center"/>
          </w:tcPr>
          <w:p w14:paraId="78D93FBA" w14:textId="77777777" w:rsidR="00323729" w:rsidRDefault="00323729">
            <w:pPr>
              <w:spacing w:after="0"/>
              <w:ind w:left="135"/>
            </w:pPr>
          </w:p>
        </w:tc>
        <w:tc>
          <w:tcPr>
            <w:tcW w:w="1948" w:type="dxa"/>
            <w:tcMar>
              <w:top w:w="50" w:type="dxa"/>
              <w:left w:w="100" w:type="dxa"/>
            </w:tcMar>
            <w:vAlign w:val="center"/>
          </w:tcPr>
          <w:p w14:paraId="416EBB0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9710</w:t>
              </w:r>
            </w:hyperlink>
          </w:p>
        </w:tc>
      </w:tr>
      <w:tr w:rsidR="00323729" w:rsidRPr="000B029A" w14:paraId="006BC5DB" w14:textId="77777777">
        <w:trPr>
          <w:trHeight w:val="144"/>
          <w:tblCellSpacing w:w="0" w:type="dxa"/>
        </w:trPr>
        <w:tc>
          <w:tcPr>
            <w:tcW w:w="458" w:type="dxa"/>
            <w:tcMar>
              <w:top w:w="50" w:type="dxa"/>
              <w:left w:w="100" w:type="dxa"/>
            </w:tcMar>
            <w:vAlign w:val="center"/>
          </w:tcPr>
          <w:p w14:paraId="4CFD0D99" w14:textId="77777777" w:rsidR="00323729" w:rsidRDefault="00F8312D">
            <w:pPr>
              <w:spacing w:after="0"/>
            </w:pPr>
            <w:r>
              <w:rPr>
                <w:rFonts w:ascii="Times New Roman" w:hAnsi="Times New Roman"/>
                <w:color w:val="000000"/>
                <w:sz w:val="24"/>
              </w:rPr>
              <w:t>31</w:t>
            </w:r>
          </w:p>
        </w:tc>
        <w:tc>
          <w:tcPr>
            <w:tcW w:w="3256" w:type="dxa"/>
            <w:tcMar>
              <w:top w:w="50" w:type="dxa"/>
              <w:left w:w="100" w:type="dxa"/>
            </w:tcMar>
            <w:vAlign w:val="center"/>
          </w:tcPr>
          <w:p w14:paraId="22FF7496" w14:textId="77777777" w:rsidR="00323729" w:rsidRPr="00F8312D" w:rsidRDefault="00F8312D">
            <w:pPr>
              <w:spacing w:after="0"/>
              <w:ind w:left="135"/>
              <w:rPr>
                <w:lang w:val="ru-RU"/>
              </w:rPr>
            </w:pPr>
            <w:r w:rsidRPr="00F8312D">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14:paraId="3D28555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5EC2F2" w14:textId="77777777" w:rsidR="00323729" w:rsidRDefault="00323729">
            <w:pPr>
              <w:spacing w:after="0"/>
              <w:ind w:left="135"/>
              <w:jc w:val="center"/>
            </w:pPr>
          </w:p>
        </w:tc>
        <w:tc>
          <w:tcPr>
            <w:tcW w:w="1600" w:type="dxa"/>
            <w:tcMar>
              <w:top w:w="50" w:type="dxa"/>
              <w:left w:w="100" w:type="dxa"/>
            </w:tcMar>
            <w:vAlign w:val="center"/>
          </w:tcPr>
          <w:p w14:paraId="01699DAD" w14:textId="77777777" w:rsidR="00323729" w:rsidRDefault="00323729">
            <w:pPr>
              <w:spacing w:after="0"/>
              <w:ind w:left="135"/>
              <w:jc w:val="center"/>
            </w:pPr>
          </w:p>
        </w:tc>
        <w:tc>
          <w:tcPr>
            <w:tcW w:w="1131" w:type="dxa"/>
            <w:tcMar>
              <w:top w:w="50" w:type="dxa"/>
              <w:left w:w="100" w:type="dxa"/>
            </w:tcMar>
            <w:vAlign w:val="center"/>
          </w:tcPr>
          <w:p w14:paraId="4BD2AE91" w14:textId="77777777" w:rsidR="00323729" w:rsidRDefault="00323729">
            <w:pPr>
              <w:spacing w:after="0"/>
              <w:ind w:left="135"/>
            </w:pPr>
          </w:p>
        </w:tc>
        <w:tc>
          <w:tcPr>
            <w:tcW w:w="1948" w:type="dxa"/>
            <w:tcMar>
              <w:top w:w="50" w:type="dxa"/>
              <w:left w:w="100" w:type="dxa"/>
            </w:tcMar>
            <w:vAlign w:val="center"/>
          </w:tcPr>
          <w:p w14:paraId="6C7FDDC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983</w:t>
              </w:r>
              <w:r>
                <w:rPr>
                  <w:rFonts w:ascii="Times New Roman" w:hAnsi="Times New Roman"/>
                  <w:color w:val="0000FF"/>
                  <w:u w:val="single"/>
                </w:rPr>
                <w:t>c</w:t>
              </w:r>
            </w:hyperlink>
          </w:p>
        </w:tc>
      </w:tr>
      <w:tr w:rsidR="00323729" w:rsidRPr="000B029A" w14:paraId="57BA3136" w14:textId="77777777">
        <w:trPr>
          <w:trHeight w:val="144"/>
          <w:tblCellSpacing w:w="0" w:type="dxa"/>
        </w:trPr>
        <w:tc>
          <w:tcPr>
            <w:tcW w:w="458" w:type="dxa"/>
            <w:tcMar>
              <w:top w:w="50" w:type="dxa"/>
              <w:left w:w="100" w:type="dxa"/>
            </w:tcMar>
            <w:vAlign w:val="center"/>
          </w:tcPr>
          <w:p w14:paraId="41921CA1" w14:textId="77777777" w:rsidR="00323729" w:rsidRDefault="00F8312D">
            <w:pPr>
              <w:spacing w:after="0"/>
            </w:pPr>
            <w:r>
              <w:rPr>
                <w:rFonts w:ascii="Times New Roman" w:hAnsi="Times New Roman"/>
                <w:color w:val="000000"/>
                <w:sz w:val="24"/>
              </w:rPr>
              <w:t>32</w:t>
            </w:r>
          </w:p>
        </w:tc>
        <w:tc>
          <w:tcPr>
            <w:tcW w:w="3256" w:type="dxa"/>
            <w:tcMar>
              <w:top w:w="50" w:type="dxa"/>
              <w:left w:w="100" w:type="dxa"/>
            </w:tcMar>
            <w:vAlign w:val="center"/>
          </w:tcPr>
          <w:p w14:paraId="1D611D90" w14:textId="77777777" w:rsidR="00323729" w:rsidRPr="00F8312D" w:rsidRDefault="00F8312D">
            <w:pPr>
              <w:spacing w:after="0"/>
              <w:ind w:left="135"/>
              <w:rPr>
                <w:lang w:val="ru-RU"/>
              </w:rPr>
            </w:pPr>
            <w:r w:rsidRPr="00F8312D">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14:paraId="31B7F0C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9D0FD4" w14:textId="77777777" w:rsidR="00323729" w:rsidRDefault="00323729">
            <w:pPr>
              <w:spacing w:after="0"/>
              <w:ind w:left="135"/>
              <w:jc w:val="center"/>
            </w:pPr>
          </w:p>
        </w:tc>
        <w:tc>
          <w:tcPr>
            <w:tcW w:w="1600" w:type="dxa"/>
            <w:tcMar>
              <w:top w:w="50" w:type="dxa"/>
              <w:left w:w="100" w:type="dxa"/>
            </w:tcMar>
            <w:vAlign w:val="center"/>
          </w:tcPr>
          <w:p w14:paraId="3C753CCA" w14:textId="77777777" w:rsidR="00323729" w:rsidRDefault="00323729">
            <w:pPr>
              <w:spacing w:after="0"/>
              <w:ind w:left="135"/>
              <w:jc w:val="center"/>
            </w:pPr>
          </w:p>
        </w:tc>
        <w:tc>
          <w:tcPr>
            <w:tcW w:w="1131" w:type="dxa"/>
            <w:tcMar>
              <w:top w:w="50" w:type="dxa"/>
              <w:left w:w="100" w:type="dxa"/>
            </w:tcMar>
            <w:vAlign w:val="center"/>
          </w:tcPr>
          <w:p w14:paraId="78A9E620" w14:textId="77777777" w:rsidR="00323729" w:rsidRDefault="00323729">
            <w:pPr>
              <w:spacing w:after="0"/>
              <w:ind w:left="135"/>
            </w:pPr>
          </w:p>
        </w:tc>
        <w:tc>
          <w:tcPr>
            <w:tcW w:w="1948" w:type="dxa"/>
            <w:tcMar>
              <w:top w:w="50" w:type="dxa"/>
              <w:left w:w="100" w:type="dxa"/>
            </w:tcMar>
            <w:vAlign w:val="center"/>
          </w:tcPr>
          <w:p w14:paraId="28EE442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w:t>
              </w:r>
              <w:r w:rsidRPr="00F8312D">
                <w:rPr>
                  <w:rFonts w:ascii="Times New Roman" w:hAnsi="Times New Roman"/>
                  <w:color w:val="0000FF"/>
                  <w:u w:val="single"/>
                  <w:lang w:val="ru-RU"/>
                </w:rPr>
                <w:t>66</w:t>
              </w:r>
              <w:r>
                <w:rPr>
                  <w:rFonts w:ascii="Times New Roman" w:hAnsi="Times New Roman"/>
                  <w:color w:val="0000FF"/>
                  <w:u w:val="single"/>
                </w:rPr>
                <w:t>a</w:t>
              </w:r>
            </w:hyperlink>
          </w:p>
        </w:tc>
      </w:tr>
      <w:tr w:rsidR="00323729" w:rsidRPr="000B029A" w14:paraId="2AE5BA8F" w14:textId="77777777">
        <w:trPr>
          <w:trHeight w:val="144"/>
          <w:tblCellSpacing w:w="0" w:type="dxa"/>
        </w:trPr>
        <w:tc>
          <w:tcPr>
            <w:tcW w:w="458" w:type="dxa"/>
            <w:tcMar>
              <w:top w:w="50" w:type="dxa"/>
              <w:left w:w="100" w:type="dxa"/>
            </w:tcMar>
            <w:vAlign w:val="center"/>
          </w:tcPr>
          <w:p w14:paraId="1CFECDAB" w14:textId="77777777" w:rsidR="00323729" w:rsidRDefault="00F8312D">
            <w:pPr>
              <w:spacing w:after="0"/>
            </w:pPr>
            <w:r>
              <w:rPr>
                <w:rFonts w:ascii="Times New Roman" w:hAnsi="Times New Roman"/>
                <w:color w:val="000000"/>
                <w:sz w:val="24"/>
              </w:rPr>
              <w:t>33</w:t>
            </w:r>
          </w:p>
        </w:tc>
        <w:tc>
          <w:tcPr>
            <w:tcW w:w="3256" w:type="dxa"/>
            <w:tcMar>
              <w:top w:w="50" w:type="dxa"/>
              <w:left w:w="100" w:type="dxa"/>
            </w:tcMar>
            <w:vAlign w:val="center"/>
          </w:tcPr>
          <w:p w14:paraId="7624E5EB" w14:textId="77777777" w:rsidR="00323729" w:rsidRPr="00F8312D" w:rsidRDefault="00F8312D">
            <w:pPr>
              <w:spacing w:after="0"/>
              <w:ind w:left="135"/>
              <w:rPr>
                <w:lang w:val="ru-RU"/>
              </w:rPr>
            </w:pPr>
            <w:r w:rsidRPr="00F8312D">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14:paraId="00956F8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E4F50B" w14:textId="77777777" w:rsidR="00323729" w:rsidRDefault="00323729">
            <w:pPr>
              <w:spacing w:after="0"/>
              <w:ind w:left="135"/>
              <w:jc w:val="center"/>
            </w:pPr>
          </w:p>
        </w:tc>
        <w:tc>
          <w:tcPr>
            <w:tcW w:w="1600" w:type="dxa"/>
            <w:tcMar>
              <w:top w:w="50" w:type="dxa"/>
              <w:left w:w="100" w:type="dxa"/>
            </w:tcMar>
            <w:vAlign w:val="center"/>
          </w:tcPr>
          <w:p w14:paraId="0D99A721" w14:textId="77777777" w:rsidR="00323729" w:rsidRDefault="00323729">
            <w:pPr>
              <w:spacing w:after="0"/>
              <w:ind w:left="135"/>
              <w:jc w:val="center"/>
            </w:pPr>
          </w:p>
        </w:tc>
        <w:tc>
          <w:tcPr>
            <w:tcW w:w="1131" w:type="dxa"/>
            <w:tcMar>
              <w:top w:w="50" w:type="dxa"/>
              <w:left w:w="100" w:type="dxa"/>
            </w:tcMar>
            <w:vAlign w:val="center"/>
          </w:tcPr>
          <w:p w14:paraId="5AAD4CDE" w14:textId="77777777" w:rsidR="00323729" w:rsidRDefault="00323729">
            <w:pPr>
              <w:spacing w:after="0"/>
              <w:ind w:left="135"/>
            </w:pPr>
          </w:p>
        </w:tc>
        <w:tc>
          <w:tcPr>
            <w:tcW w:w="1948" w:type="dxa"/>
            <w:tcMar>
              <w:top w:w="50" w:type="dxa"/>
              <w:left w:w="100" w:type="dxa"/>
            </w:tcMar>
            <w:vAlign w:val="center"/>
          </w:tcPr>
          <w:p w14:paraId="456ABD1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w:t>
              </w:r>
              <w:r w:rsidRPr="00F8312D">
                <w:rPr>
                  <w:rFonts w:ascii="Times New Roman" w:hAnsi="Times New Roman"/>
                  <w:color w:val="0000FF"/>
                  <w:u w:val="single"/>
                  <w:lang w:val="ru-RU"/>
                </w:rPr>
                <w:t>7</w:t>
              </w:r>
              <w:r>
                <w:rPr>
                  <w:rFonts w:ascii="Times New Roman" w:hAnsi="Times New Roman"/>
                  <w:color w:val="0000FF"/>
                  <w:u w:val="single"/>
                </w:rPr>
                <w:t>a</w:t>
              </w:r>
              <w:r w:rsidRPr="00F8312D">
                <w:rPr>
                  <w:rFonts w:ascii="Times New Roman" w:hAnsi="Times New Roman"/>
                  <w:color w:val="0000FF"/>
                  <w:u w:val="single"/>
                  <w:lang w:val="ru-RU"/>
                </w:rPr>
                <w:t>0</w:t>
              </w:r>
            </w:hyperlink>
          </w:p>
        </w:tc>
      </w:tr>
      <w:tr w:rsidR="00323729" w:rsidRPr="000B029A" w14:paraId="126DE08F" w14:textId="77777777">
        <w:trPr>
          <w:trHeight w:val="144"/>
          <w:tblCellSpacing w:w="0" w:type="dxa"/>
        </w:trPr>
        <w:tc>
          <w:tcPr>
            <w:tcW w:w="458" w:type="dxa"/>
            <w:tcMar>
              <w:top w:w="50" w:type="dxa"/>
              <w:left w:w="100" w:type="dxa"/>
            </w:tcMar>
            <w:vAlign w:val="center"/>
          </w:tcPr>
          <w:p w14:paraId="4A32BC31" w14:textId="77777777" w:rsidR="00323729" w:rsidRDefault="00F8312D">
            <w:pPr>
              <w:spacing w:after="0"/>
            </w:pPr>
            <w:r>
              <w:rPr>
                <w:rFonts w:ascii="Times New Roman" w:hAnsi="Times New Roman"/>
                <w:color w:val="000000"/>
                <w:sz w:val="24"/>
              </w:rPr>
              <w:t>34</w:t>
            </w:r>
          </w:p>
        </w:tc>
        <w:tc>
          <w:tcPr>
            <w:tcW w:w="3256" w:type="dxa"/>
            <w:tcMar>
              <w:top w:w="50" w:type="dxa"/>
              <w:left w:w="100" w:type="dxa"/>
            </w:tcMar>
            <w:vAlign w:val="center"/>
          </w:tcPr>
          <w:p w14:paraId="176A7F2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F8312D">
              <w:rPr>
                <w:rFonts w:ascii="Times New Roman" w:hAnsi="Times New Roman"/>
                <w:color w:val="000000"/>
                <w:sz w:val="24"/>
                <w:lang w:val="ru-RU"/>
              </w:rPr>
              <w:lastRenderedPageBreak/>
              <w:t>«Черепаха» и в повести Л.Н. Толстого «Детство»</w:t>
            </w:r>
          </w:p>
        </w:tc>
        <w:tc>
          <w:tcPr>
            <w:tcW w:w="805" w:type="dxa"/>
            <w:tcMar>
              <w:top w:w="50" w:type="dxa"/>
              <w:left w:w="100" w:type="dxa"/>
            </w:tcMar>
            <w:vAlign w:val="center"/>
          </w:tcPr>
          <w:p w14:paraId="6B9C4BA9"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60F8C73" w14:textId="77777777" w:rsidR="00323729" w:rsidRDefault="00323729">
            <w:pPr>
              <w:spacing w:after="0"/>
              <w:ind w:left="135"/>
              <w:jc w:val="center"/>
            </w:pPr>
          </w:p>
        </w:tc>
        <w:tc>
          <w:tcPr>
            <w:tcW w:w="1600" w:type="dxa"/>
            <w:tcMar>
              <w:top w:w="50" w:type="dxa"/>
              <w:left w:w="100" w:type="dxa"/>
            </w:tcMar>
            <w:vAlign w:val="center"/>
          </w:tcPr>
          <w:p w14:paraId="7D8C13EE" w14:textId="77777777" w:rsidR="00323729" w:rsidRDefault="00323729">
            <w:pPr>
              <w:spacing w:after="0"/>
              <w:ind w:left="135"/>
              <w:jc w:val="center"/>
            </w:pPr>
          </w:p>
        </w:tc>
        <w:tc>
          <w:tcPr>
            <w:tcW w:w="1131" w:type="dxa"/>
            <w:tcMar>
              <w:top w:w="50" w:type="dxa"/>
              <w:left w:w="100" w:type="dxa"/>
            </w:tcMar>
            <w:vAlign w:val="center"/>
          </w:tcPr>
          <w:p w14:paraId="01E590D8" w14:textId="77777777" w:rsidR="00323729" w:rsidRDefault="00323729">
            <w:pPr>
              <w:spacing w:after="0"/>
              <w:ind w:left="135"/>
            </w:pPr>
          </w:p>
        </w:tc>
        <w:tc>
          <w:tcPr>
            <w:tcW w:w="1948" w:type="dxa"/>
            <w:tcMar>
              <w:top w:w="50" w:type="dxa"/>
              <w:left w:w="100" w:type="dxa"/>
            </w:tcMar>
            <w:vAlign w:val="center"/>
          </w:tcPr>
          <w:p w14:paraId="5EF259D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w:t>
              </w:r>
              <w:r w:rsidRPr="00F8312D">
                <w:rPr>
                  <w:rFonts w:ascii="Times New Roman" w:hAnsi="Times New Roman"/>
                  <w:color w:val="0000FF"/>
                  <w:u w:val="single"/>
                  <w:lang w:val="ru-RU"/>
                </w:rPr>
                <w:t>8</w:t>
              </w:r>
              <w:r>
                <w:rPr>
                  <w:rFonts w:ascii="Times New Roman" w:hAnsi="Times New Roman"/>
                  <w:color w:val="0000FF"/>
                  <w:u w:val="single"/>
                </w:rPr>
                <w:t>ae</w:t>
              </w:r>
            </w:hyperlink>
          </w:p>
        </w:tc>
      </w:tr>
      <w:tr w:rsidR="00323729" w:rsidRPr="000B029A" w14:paraId="6497F3E3" w14:textId="77777777">
        <w:trPr>
          <w:trHeight w:val="144"/>
          <w:tblCellSpacing w:w="0" w:type="dxa"/>
        </w:trPr>
        <w:tc>
          <w:tcPr>
            <w:tcW w:w="458" w:type="dxa"/>
            <w:tcMar>
              <w:top w:w="50" w:type="dxa"/>
              <w:left w:w="100" w:type="dxa"/>
            </w:tcMar>
            <w:vAlign w:val="center"/>
          </w:tcPr>
          <w:p w14:paraId="1C4C88B2" w14:textId="77777777" w:rsidR="00323729" w:rsidRDefault="00F8312D">
            <w:pPr>
              <w:spacing w:after="0"/>
            </w:pPr>
            <w:r>
              <w:rPr>
                <w:rFonts w:ascii="Times New Roman" w:hAnsi="Times New Roman"/>
                <w:color w:val="000000"/>
                <w:sz w:val="24"/>
              </w:rPr>
              <w:t>35</w:t>
            </w:r>
          </w:p>
        </w:tc>
        <w:tc>
          <w:tcPr>
            <w:tcW w:w="3256" w:type="dxa"/>
            <w:tcMar>
              <w:top w:w="50" w:type="dxa"/>
              <w:left w:w="100" w:type="dxa"/>
            </w:tcMar>
            <w:vAlign w:val="center"/>
          </w:tcPr>
          <w:p w14:paraId="3F24D7BA" w14:textId="77777777" w:rsidR="00323729" w:rsidRDefault="00F8312D">
            <w:pPr>
              <w:spacing w:after="0"/>
              <w:ind w:left="135"/>
            </w:pPr>
            <w:r w:rsidRPr="00F8312D">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14:paraId="0374C3DB"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8A4E66" w14:textId="77777777" w:rsidR="00323729" w:rsidRDefault="00323729">
            <w:pPr>
              <w:spacing w:after="0"/>
              <w:ind w:left="135"/>
              <w:jc w:val="center"/>
            </w:pPr>
          </w:p>
        </w:tc>
        <w:tc>
          <w:tcPr>
            <w:tcW w:w="1600" w:type="dxa"/>
            <w:tcMar>
              <w:top w:w="50" w:type="dxa"/>
              <w:left w:w="100" w:type="dxa"/>
            </w:tcMar>
            <w:vAlign w:val="center"/>
          </w:tcPr>
          <w:p w14:paraId="21EE6E7B" w14:textId="77777777" w:rsidR="00323729" w:rsidRDefault="00323729">
            <w:pPr>
              <w:spacing w:after="0"/>
              <w:ind w:left="135"/>
              <w:jc w:val="center"/>
            </w:pPr>
          </w:p>
        </w:tc>
        <w:tc>
          <w:tcPr>
            <w:tcW w:w="1131" w:type="dxa"/>
            <w:tcMar>
              <w:top w:w="50" w:type="dxa"/>
              <w:left w:w="100" w:type="dxa"/>
            </w:tcMar>
            <w:vAlign w:val="center"/>
          </w:tcPr>
          <w:p w14:paraId="53112CD7" w14:textId="77777777" w:rsidR="00323729" w:rsidRDefault="00323729">
            <w:pPr>
              <w:spacing w:after="0"/>
              <w:ind w:left="135"/>
            </w:pPr>
          </w:p>
        </w:tc>
        <w:tc>
          <w:tcPr>
            <w:tcW w:w="1948" w:type="dxa"/>
            <w:tcMar>
              <w:top w:w="50" w:type="dxa"/>
              <w:left w:w="100" w:type="dxa"/>
            </w:tcMar>
            <w:vAlign w:val="center"/>
          </w:tcPr>
          <w:p w14:paraId="54F20AD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faa</w:t>
              </w:r>
              <w:r w:rsidRPr="00F8312D">
                <w:rPr>
                  <w:rFonts w:ascii="Times New Roman" w:hAnsi="Times New Roman"/>
                  <w:color w:val="0000FF"/>
                  <w:u w:val="single"/>
                  <w:lang w:val="ru-RU"/>
                </w:rPr>
                <w:t>20</w:t>
              </w:r>
            </w:hyperlink>
          </w:p>
        </w:tc>
      </w:tr>
      <w:tr w:rsidR="00323729" w:rsidRPr="000B029A" w14:paraId="13492B5B" w14:textId="77777777">
        <w:trPr>
          <w:trHeight w:val="144"/>
          <w:tblCellSpacing w:w="0" w:type="dxa"/>
        </w:trPr>
        <w:tc>
          <w:tcPr>
            <w:tcW w:w="458" w:type="dxa"/>
            <w:tcMar>
              <w:top w:w="50" w:type="dxa"/>
              <w:left w:w="100" w:type="dxa"/>
            </w:tcMar>
            <w:vAlign w:val="center"/>
          </w:tcPr>
          <w:p w14:paraId="3474345E" w14:textId="77777777" w:rsidR="00323729" w:rsidRDefault="00F8312D">
            <w:pPr>
              <w:spacing w:after="0"/>
            </w:pPr>
            <w:r>
              <w:rPr>
                <w:rFonts w:ascii="Times New Roman" w:hAnsi="Times New Roman"/>
                <w:color w:val="000000"/>
                <w:sz w:val="24"/>
              </w:rPr>
              <w:t>36</w:t>
            </w:r>
          </w:p>
        </w:tc>
        <w:tc>
          <w:tcPr>
            <w:tcW w:w="3256" w:type="dxa"/>
            <w:tcMar>
              <w:top w:w="50" w:type="dxa"/>
              <w:left w:w="100" w:type="dxa"/>
            </w:tcMar>
            <w:vAlign w:val="center"/>
          </w:tcPr>
          <w:p w14:paraId="6909B903" w14:textId="77777777" w:rsidR="00323729" w:rsidRPr="00F8312D" w:rsidRDefault="00F8312D">
            <w:pPr>
              <w:spacing w:after="0"/>
              <w:ind w:left="135"/>
              <w:rPr>
                <w:lang w:val="ru-RU"/>
              </w:rPr>
            </w:pPr>
            <w:r w:rsidRPr="00F8312D">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14:paraId="350B912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CBDEE2" w14:textId="77777777" w:rsidR="00323729" w:rsidRDefault="00323729">
            <w:pPr>
              <w:spacing w:after="0"/>
              <w:ind w:left="135"/>
              <w:jc w:val="center"/>
            </w:pPr>
          </w:p>
        </w:tc>
        <w:tc>
          <w:tcPr>
            <w:tcW w:w="1600" w:type="dxa"/>
            <w:tcMar>
              <w:top w:w="50" w:type="dxa"/>
              <w:left w:w="100" w:type="dxa"/>
            </w:tcMar>
            <w:vAlign w:val="center"/>
          </w:tcPr>
          <w:p w14:paraId="03323E8D" w14:textId="77777777" w:rsidR="00323729" w:rsidRDefault="00323729">
            <w:pPr>
              <w:spacing w:after="0"/>
              <w:ind w:left="135"/>
              <w:jc w:val="center"/>
            </w:pPr>
          </w:p>
        </w:tc>
        <w:tc>
          <w:tcPr>
            <w:tcW w:w="1131" w:type="dxa"/>
            <w:tcMar>
              <w:top w:w="50" w:type="dxa"/>
              <w:left w:w="100" w:type="dxa"/>
            </w:tcMar>
            <w:vAlign w:val="center"/>
          </w:tcPr>
          <w:p w14:paraId="39964E69" w14:textId="77777777" w:rsidR="00323729" w:rsidRDefault="00323729">
            <w:pPr>
              <w:spacing w:after="0"/>
              <w:ind w:left="135"/>
            </w:pPr>
          </w:p>
        </w:tc>
        <w:tc>
          <w:tcPr>
            <w:tcW w:w="1948" w:type="dxa"/>
            <w:tcMar>
              <w:top w:w="50" w:type="dxa"/>
              <w:left w:w="100" w:type="dxa"/>
            </w:tcMar>
            <w:vAlign w:val="center"/>
          </w:tcPr>
          <w:p w14:paraId="564AEBE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fab</w:t>
              </w:r>
              <w:r w:rsidRPr="00F8312D">
                <w:rPr>
                  <w:rFonts w:ascii="Times New Roman" w:hAnsi="Times New Roman"/>
                  <w:color w:val="0000FF"/>
                  <w:u w:val="single"/>
                  <w:lang w:val="ru-RU"/>
                </w:rPr>
                <w:t>56</w:t>
              </w:r>
            </w:hyperlink>
          </w:p>
        </w:tc>
      </w:tr>
      <w:tr w:rsidR="00323729" w:rsidRPr="000B029A" w14:paraId="2DFD7BFF" w14:textId="77777777">
        <w:trPr>
          <w:trHeight w:val="144"/>
          <w:tblCellSpacing w:w="0" w:type="dxa"/>
        </w:trPr>
        <w:tc>
          <w:tcPr>
            <w:tcW w:w="458" w:type="dxa"/>
            <w:tcMar>
              <w:top w:w="50" w:type="dxa"/>
              <w:left w:w="100" w:type="dxa"/>
            </w:tcMar>
            <w:vAlign w:val="center"/>
          </w:tcPr>
          <w:p w14:paraId="7910F023" w14:textId="77777777" w:rsidR="00323729" w:rsidRDefault="00F8312D">
            <w:pPr>
              <w:spacing w:after="0"/>
            </w:pPr>
            <w:r>
              <w:rPr>
                <w:rFonts w:ascii="Times New Roman" w:hAnsi="Times New Roman"/>
                <w:color w:val="000000"/>
                <w:sz w:val="24"/>
              </w:rPr>
              <w:t>37</w:t>
            </w:r>
          </w:p>
        </w:tc>
        <w:tc>
          <w:tcPr>
            <w:tcW w:w="3256" w:type="dxa"/>
            <w:tcMar>
              <w:top w:w="50" w:type="dxa"/>
              <w:left w:w="100" w:type="dxa"/>
            </w:tcMar>
            <w:vAlign w:val="center"/>
          </w:tcPr>
          <w:p w14:paraId="19D963C1" w14:textId="77777777" w:rsidR="00323729" w:rsidRPr="00F8312D" w:rsidRDefault="00F8312D">
            <w:pPr>
              <w:spacing w:after="0"/>
              <w:ind w:left="135"/>
              <w:rPr>
                <w:lang w:val="ru-RU"/>
              </w:rPr>
            </w:pPr>
            <w:r w:rsidRPr="00F8312D">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14:paraId="43D4B27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CF406B" w14:textId="77777777" w:rsidR="00323729" w:rsidRDefault="00323729">
            <w:pPr>
              <w:spacing w:after="0"/>
              <w:ind w:left="135"/>
              <w:jc w:val="center"/>
            </w:pPr>
          </w:p>
        </w:tc>
        <w:tc>
          <w:tcPr>
            <w:tcW w:w="1600" w:type="dxa"/>
            <w:tcMar>
              <w:top w:w="50" w:type="dxa"/>
              <w:left w:w="100" w:type="dxa"/>
            </w:tcMar>
            <w:vAlign w:val="center"/>
          </w:tcPr>
          <w:p w14:paraId="16E723C3" w14:textId="77777777" w:rsidR="00323729" w:rsidRDefault="00323729">
            <w:pPr>
              <w:spacing w:after="0"/>
              <w:ind w:left="135"/>
              <w:jc w:val="center"/>
            </w:pPr>
          </w:p>
        </w:tc>
        <w:tc>
          <w:tcPr>
            <w:tcW w:w="1131" w:type="dxa"/>
            <w:tcMar>
              <w:top w:w="50" w:type="dxa"/>
              <w:left w:w="100" w:type="dxa"/>
            </w:tcMar>
            <w:vAlign w:val="center"/>
          </w:tcPr>
          <w:p w14:paraId="3C53AFFB" w14:textId="77777777" w:rsidR="00323729" w:rsidRDefault="00323729">
            <w:pPr>
              <w:spacing w:after="0"/>
              <w:ind w:left="135"/>
            </w:pPr>
          </w:p>
        </w:tc>
        <w:tc>
          <w:tcPr>
            <w:tcW w:w="1948" w:type="dxa"/>
            <w:tcMar>
              <w:top w:w="50" w:type="dxa"/>
              <w:left w:w="100" w:type="dxa"/>
            </w:tcMar>
            <w:vAlign w:val="center"/>
          </w:tcPr>
          <w:p w14:paraId="7192F63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fac</w:t>
              </w:r>
              <w:r w:rsidRPr="00F8312D">
                <w:rPr>
                  <w:rFonts w:ascii="Times New Roman" w:hAnsi="Times New Roman"/>
                  <w:color w:val="0000FF"/>
                  <w:u w:val="single"/>
                  <w:lang w:val="ru-RU"/>
                </w:rPr>
                <w:t>6</w:t>
              </w:r>
              <w:r>
                <w:rPr>
                  <w:rFonts w:ascii="Times New Roman" w:hAnsi="Times New Roman"/>
                  <w:color w:val="0000FF"/>
                  <w:u w:val="single"/>
                </w:rPr>
                <w:t>e</w:t>
              </w:r>
            </w:hyperlink>
          </w:p>
        </w:tc>
      </w:tr>
      <w:tr w:rsidR="00323729" w:rsidRPr="000B029A" w14:paraId="65E0CBC1" w14:textId="77777777">
        <w:trPr>
          <w:trHeight w:val="144"/>
          <w:tblCellSpacing w:w="0" w:type="dxa"/>
        </w:trPr>
        <w:tc>
          <w:tcPr>
            <w:tcW w:w="458" w:type="dxa"/>
            <w:tcMar>
              <w:top w:w="50" w:type="dxa"/>
              <w:left w:w="100" w:type="dxa"/>
            </w:tcMar>
            <w:vAlign w:val="center"/>
          </w:tcPr>
          <w:p w14:paraId="708AA699" w14:textId="77777777" w:rsidR="00323729" w:rsidRDefault="00F8312D">
            <w:pPr>
              <w:spacing w:after="0"/>
            </w:pPr>
            <w:r>
              <w:rPr>
                <w:rFonts w:ascii="Times New Roman" w:hAnsi="Times New Roman"/>
                <w:color w:val="000000"/>
                <w:sz w:val="24"/>
              </w:rPr>
              <w:t>38</w:t>
            </w:r>
          </w:p>
        </w:tc>
        <w:tc>
          <w:tcPr>
            <w:tcW w:w="3256" w:type="dxa"/>
            <w:tcMar>
              <w:top w:w="50" w:type="dxa"/>
              <w:left w:w="100" w:type="dxa"/>
            </w:tcMar>
            <w:vAlign w:val="center"/>
          </w:tcPr>
          <w:p w14:paraId="122627EE" w14:textId="77777777" w:rsidR="00323729" w:rsidRPr="00F8312D" w:rsidRDefault="00F8312D">
            <w:pPr>
              <w:spacing w:after="0"/>
              <w:ind w:left="135"/>
              <w:rPr>
                <w:lang w:val="ru-RU"/>
              </w:rPr>
            </w:pPr>
            <w:r w:rsidRPr="00F8312D">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14:paraId="5CD6A21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160568"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4DA3C93" w14:textId="77777777" w:rsidR="00323729" w:rsidRDefault="00323729">
            <w:pPr>
              <w:spacing w:after="0"/>
              <w:ind w:left="135"/>
              <w:jc w:val="center"/>
            </w:pPr>
          </w:p>
        </w:tc>
        <w:tc>
          <w:tcPr>
            <w:tcW w:w="1131" w:type="dxa"/>
            <w:tcMar>
              <w:top w:w="50" w:type="dxa"/>
              <w:left w:w="100" w:type="dxa"/>
            </w:tcMar>
            <w:vAlign w:val="center"/>
          </w:tcPr>
          <w:p w14:paraId="3352AC6B" w14:textId="77777777" w:rsidR="00323729" w:rsidRDefault="00323729">
            <w:pPr>
              <w:spacing w:after="0"/>
              <w:ind w:left="135"/>
            </w:pPr>
          </w:p>
        </w:tc>
        <w:tc>
          <w:tcPr>
            <w:tcW w:w="1948" w:type="dxa"/>
            <w:tcMar>
              <w:top w:w="50" w:type="dxa"/>
              <w:left w:w="100" w:type="dxa"/>
            </w:tcMar>
            <w:vAlign w:val="center"/>
          </w:tcPr>
          <w:p w14:paraId="05AD569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fad</w:t>
              </w:r>
              <w:r w:rsidRPr="00F8312D">
                <w:rPr>
                  <w:rFonts w:ascii="Times New Roman" w:hAnsi="Times New Roman"/>
                  <w:color w:val="0000FF"/>
                  <w:u w:val="single"/>
                  <w:lang w:val="ru-RU"/>
                </w:rPr>
                <w:t>7</w:t>
              </w:r>
              <w:r>
                <w:rPr>
                  <w:rFonts w:ascii="Times New Roman" w:hAnsi="Times New Roman"/>
                  <w:color w:val="0000FF"/>
                  <w:u w:val="single"/>
                </w:rPr>
                <w:t>c</w:t>
              </w:r>
            </w:hyperlink>
          </w:p>
        </w:tc>
      </w:tr>
      <w:tr w:rsidR="00323729" w:rsidRPr="000B029A" w14:paraId="58786A7E" w14:textId="77777777">
        <w:trPr>
          <w:trHeight w:val="144"/>
          <w:tblCellSpacing w:w="0" w:type="dxa"/>
        </w:trPr>
        <w:tc>
          <w:tcPr>
            <w:tcW w:w="458" w:type="dxa"/>
            <w:tcMar>
              <w:top w:w="50" w:type="dxa"/>
              <w:left w:w="100" w:type="dxa"/>
            </w:tcMar>
            <w:vAlign w:val="center"/>
          </w:tcPr>
          <w:p w14:paraId="7BF59B94" w14:textId="77777777" w:rsidR="00323729" w:rsidRDefault="00F8312D">
            <w:pPr>
              <w:spacing w:after="0"/>
            </w:pPr>
            <w:r>
              <w:rPr>
                <w:rFonts w:ascii="Times New Roman" w:hAnsi="Times New Roman"/>
                <w:color w:val="000000"/>
                <w:sz w:val="24"/>
              </w:rPr>
              <w:t>39</w:t>
            </w:r>
          </w:p>
        </w:tc>
        <w:tc>
          <w:tcPr>
            <w:tcW w:w="3256" w:type="dxa"/>
            <w:tcMar>
              <w:top w:w="50" w:type="dxa"/>
              <w:left w:w="100" w:type="dxa"/>
            </w:tcMar>
            <w:vAlign w:val="center"/>
          </w:tcPr>
          <w:p w14:paraId="185E6F42"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14:paraId="79DEFF6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FA1199" w14:textId="77777777" w:rsidR="00323729" w:rsidRDefault="00323729">
            <w:pPr>
              <w:spacing w:after="0"/>
              <w:ind w:left="135"/>
              <w:jc w:val="center"/>
            </w:pPr>
          </w:p>
        </w:tc>
        <w:tc>
          <w:tcPr>
            <w:tcW w:w="1600" w:type="dxa"/>
            <w:tcMar>
              <w:top w:w="50" w:type="dxa"/>
              <w:left w:w="100" w:type="dxa"/>
            </w:tcMar>
            <w:vAlign w:val="center"/>
          </w:tcPr>
          <w:p w14:paraId="6682177C" w14:textId="77777777" w:rsidR="00323729" w:rsidRDefault="00323729">
            <w:pPr>
              <w:spacing w:after="0"/>
              <w:ind w:left="135"/>
              <w:jc w:val="center"/>
            </w:pPr>
          </w:p>
        </w:tc>
        <w:tc>
          <w:tcPr>
            <w:tcW w:w="1131" w:type="dxa"/>
            <w:tcMar>
              <w:top w:w="50" w:type="dxa"/>
              <w:left w:w="100" w:type="dxa"/>
            </w:tcMar>
            <w:vAlign w:val="center"/>
          </w:tcPr>
          <w:p w14:paraId="27CBE875" w14:textId="77777777" w:rsidR="00323729" w:rsidRDefault="00323729">
            <w:pPr>
              <w:spacing w:after="0"/>
              <w:ind w:left="135"/>
            </w:pPr>
          </w:p>
        </w:tc>
        <w:tc>
          <w:tcPr>
            <w:tcW w:w="1948" w:type="dxa"/>
            <w:tcMar>
              <w:top w:w="50" w:type="dxa"/>
              <w:left w:w="100" w:type="dxa"/>
            </w:tcMar>
            <w:vAlign w:val="center"/>
          </w:tcPr>
          <w:p w14:paraId="54A1A65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w:t>
              </w:r>
              <w:r w:rsidRPr="00F8312D">
                <w:rPr>
                  <w:rFonts w:ascii="Times New Roman" w:hAnsi="Times New Roman"/>
                  <w:color w:val="0000FF"/>
                  <w:u w:val="single"/>
                  <w:lang w:val="ru-RU"/>
                </w:rPr>
                <w:t>5</w:t>
              </w:r>
              <w:r>
                <w:rPr>
                  <w:rFonts w:ascii="Times New Roman" w:hAnsi="Times New Roman"/>
                  <w:color w:val="0000FF"/>
                  <w:u w:val="single"/>
                </w:rPr>
                <w:t>e</w:t>
              </w:r>
              <w:r w:rsidRPr="00F8312D">
                <w:rPr>
                  <w:rFonts w:ascii="Times New Roman" w:hAnsi="Times New Roman"/>
                  <w:color w:val="0000FF"/>
                  <w:u w:val="single"/>
                  <w:lang w:val="ru-RU"/>
                </w:rPr>
                <w:t>2</w:t>
              </w:r>
            </w:hyperlink>
          </w:p>
        </w:tc>
      </w:tr>
      <w:tr w:rsidR="00323729" w:rsidRPr="000B029A" w14:paraId="3D7C4C52" w14:textId="77777777">
        <w:trPr>
          <w:trHeight w:val="144"/>
          <w:tblCellSpacing w:w="0" w:type="dxa"/>
        </w:trPr>
        <w:tc>
          <w:tcPr>
            <w:tcW w:w="458" w:type="dxa"/>
            <w:tcMar>
              <w:top w:w="50" w:type="dxa"/>
              <w:left w:w="100" w:type="dxa"/>
            </w:tcMar>
            <w:vAlign w:val="center"/>
          </w:tcPr>
          <w:p w14:paraId="1E9A57C4" w14:textId="77777777" w:rsidR="00323729" w:rsidRDefault="00F8312D">
            <w:pPr>
              <w:spacing w:after="0"/>
            </w:pPr>
            <w:r>
              <w:rPr>
                <w:rFonts w:ascii="Times New Roman" w:hAnsi="Times New Roman"/>
                <w:color w:val="000000"/>
                <w:sz w:val="24"/>
              </w:rPr>
              <w:t>40</w:t>
            </w:r>
          </w:p>
        </w:tc>
        <w:tc>
          <w:tcPr>
            <w:tcW w:w="3256" w:type="dxa"/>
            <w:tcMar>
              <w:top w:w="50" w:type="dxa"/>
              <w:left w:w="100" w:type="dxa"/>
            </w:tcMar>
            <w:vAlign w:val="center"/>
          </w:tcPr>
          <w:p w14:paraId="2225B493" w14:textId="77777777" w:rsidR="00323729" w:rsidRPr="00F8312D" w:rsidRDefault="00F8312D">
            <w:pPr>
              <w:spacing w:after="0"/>
              <w:ind w:left="135"/>
              <w:rPr>
                <w:lang w:val="ru-RU"/>
              </w:rPr>
            </w:pPr>
            <w:r w:rsidRPr="00F8312D">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14:paraId="1B8D31F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C36E6F" w14:textId="77777777" w:rsidR="00323729" w:rsidRDefault="00323729">
            <w:pPr>
              <w:spacing w:after="0"/>
              <w:ind w:left="135"/>
              <w:jc w:val="center"/>
            </w:pPr>
          </w:p>
        </w:tc>
        <w:tc>
          <w:tcPr>
            <w:tcW w:w="1600" w:type="dxa"/>
            <w:tcMar>
              <w:top w:w="50" w:type="dxa"/>
              <w:left w:w="100" w:type="dxa"/>
            </w:tcMar>
            <w:vAlign w:val="center"/>
          </w:tcPr>
          <w:p w14:paraId="6E7062A7" w14:textId="77777777" w:rsidR="00323729" w:rsidRDefault="00323729">
            <w:pPr>
              <w:spacing w:after="0"/>
              <w:ind w:left="135"/>
              <w:jc w:val="center"/>
            </w:pPr>
          </w:p>
        </w:tc>
        <w:tc>
          <w:tcPr>
            <w:tcW w:w="1131" w:type="dxa"/>
            <w:tcMar>
              <w:top w:w="50" w:type="dxa"/>
              <w:left w:w="100" w:type="dxa"/>
            </w:tcMar>
            <w:vAlign w:val="center"/>
          </w:tcPr>
          <w:p w14:paraId="688581B3" w14:textId="77777777" w:rsidR="00323729" w:rsidRDefault="00323729">
            <w:pPr>
              <w:spacing w:after="0"/>
              <w:ind w:left="135"/>
            </w:pPr>
          </w:p>
        </w:tc>
        <w:tc>
          <w:tcPr>
            <w:tcW w:w="1948" w:type="dxa"/>
            <w:tcMar>
              <w:top w:w="50" w:type="dxa"/>
              <w:left w:w="100" w:type="dxa"/>
            </w:tcMar>
            <w:vAlign w:val="center"/>
          </w:tcPr>
          <w:p w14:paraId="64CD928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w:t>
              </w:r>
              <w:r w:rsidRPr="00F8312D">
                <w:rPr>
                  <w:rFonts w:ascii="Times New Roman" w:hAnsi="Times New Roman"/>
                  <w:color w:val="0000FF"/>
                  <w:u w:val="single"/>
                  <w:lang w:val="ru-RU"/>
                </w:rPr>
                <w:t>662</w:t>
              </w:r>
            </w:hyperlink>
          </w:p>
        </w:tc>
      </w:tr>
      <w:tr w:rsidR="00323729" w:rsidRPr="000B029A" w14:paraId="746B9584" w14:textId="77777777">
        <w:trPr>
          <w:trHeight w:val="144"/>
          <w:tblCellSpacing w:w="0" w:type="dxa"/>
        </w:trPr>
        <w:tc>
          <w:tcPr>
            <w:tcW w:w="458" w:type="dxa"/>
            <w:tcMar>
              <w:top w:w="50" w:type="dxa"/>
              <w:left w:w="100" w:type="dxa"/>
            </w:tcMar>
            <w:vAlign w:val="center"/>
          </w:tcPr>
          <w:p w14:paraId="6488AD7E" w14:textId="77777777" w:rsidR="00323729" w:rsidRDefault="00F8312D">
            <w:pPr>
              <w:spacing w:after="0"/>
            </w:pPr>
            <w:r>
              <w:rPr>
                <w:rFonts w:ascii="Times New Roman" w:hAnsi="Times New Roman"/>
                <w:color w:val="000000"/>
                <w:sz w:val="24"/>
              </w:rPr>
              <w:t>41</w:t>
            </w:r>
          </w:p>
        </w:tc>
        <w:tc>
          <w:tcPr>
            <w:tcW w:w="3256" w:type="dxa"/>
            <w:tcMar>
              <w:top w:w="50" w:type="dxa"/>
              <w:left w:w="100" w:type="dxa"/>
            </w:tcMar>
            <w:vAlign w:val="center"/>
          </w:tcPr>
          <w:p w14:paraId="6A74B474" w14:textId="77777777" w:rsidR="00323729" w:rsidRPr="00F8312D" w:rsidRDefault="00F8312D">
            <w:pPr>
              <w:spacing w:after="0"/>
              <w:ind w:left="135"/>
              <w:rPr>
                <w:lang w:val="ru-RU"/>
              </w:rPr>
            </w:pPr>
            <w:r w:rsidRPr="00F8312D">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14:paraId="1A3BC5B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1DF0AE" w14:textId="77777777" w:rsidR="00323729" w:rsidRDefault="00323729">
            <w:pPr>
              <w:spacing w:after="0"/>
              <w:ind w:left="135"/>
              <w:jc w:val="center"/>
            </w:pPr>
          </w:p>
        </w:tc>
        <w:tc>
          <w:tcPr>
            <w:tcW w:w="1600" w:type="dxa"/>
            <w:tcMar>
              <w:top w:w="50" w:type="dxa"/>
              <w:left w:w="100" w:type="dxa"/>
            </w:tcMar>
            <w:vAlign w:val="center"/>
          </w:tcPr>
          <w:p w14:paraId="51A6F0D7" w14:textId="77777777" w:rsidR="00323729" w:rsidRDefault="00323729">
            <w:pPr>
              <w:spacing w:after="0"/>
              <w:ind w:left="135"/>
              <w:jc w:val="center"/>
            </w:pPr>
          </w:p>
        </w:tc>
        <w:tc>
          <w:tcPr>
            <w:tcW w:w="1131" w:type="dxa"/>
            <w:tcMar>
              <w:top w:w="50" w:type="dxa"/>
              <w:left w:w="100" w:type="dxa"/>
            </w:tcMar>
            <w:vAlign w:val="center"/>
          </w:tcPr>
          <w:p w14:paraId="0C7259B4" w14:textId="77777777" w:rsidR="00323729" w:rsidRDefault="00323729">
            <w:pPr>
              <w:spacing w:after="0"/>
              <w:ind w:left="135"/>
            </w:pPr>
          </w:p>
        </w:tc>
        <w:tc>
          <w:tcPr>
            <w:tcW w:w="1948" w:type="dxa"/>
            <w:tcMar>
              <w:top w:w="50" w:type="dxa"/>
              <w:left w:w="100" w:type="dxa"/>
            </w:tcMar>
            <w:vAlign w:val="center"/>
          </w:tcPr>
          <w:p w14:paraId="19E8009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fdb</w:t>
              </w:r>
              <w:r w:rsidRPr="00F8312D">
                <w:rPr>
                  <w:rFonts w:ascii="Times New Roman" w:hAnsi="Times New Roman"/>
                  <w:color w:val="0000FF"/>
                  <w:u w:val="single"/>
                  <w:lang w:val="ru-RU"/>
                </w:rPr>
                <w:t>80</w:t>
              </w:r>
            </w:hyperlink>
          </w:p>
        </w:tc>
      </w:tr>
      <w:tr w:rsidR="00323729" w:rsidRPr="000B029A" w14:paraId="1CF479FF" w14:textId="77777777">
        <w:trPr>
          <w:trHeight w:val="144"/>
          <w:tblCellSpacing w:w="0" w:type="dxa"/>
        </w:trPr>
        <w:tc>
          <w:tcPr>
            <w:tcW w:w="458" w:type="dxa"/>
            <w:tcMar>
              <w:top w:w="50" w:type="dxa"/>
              <w:left w:w="100" w:type="dxa"/>
            </w:tcMar>
            <w:vAlign w:val="center"/>
          </w:tcPr>
          <w:p w14:paraId="5E53E209" w14:textId="77777777" w:rsidR="00323729" w:rsidRDefault="00F8312D">
            <w:pPr>
              <w:spacing w:after="0"/>
            </w:pPr>
            <w:r>
              <w:rPr>
                <w:rFonts w:ascii="Times New Roman" w:hAnsi="Times New Roman"/>
                <w:color w:val="000000"/>
                <w:sz w:val="24"/>
              </w:rPr>
              <w:t>42</w:t>
            </w:r>
          </w:p>
        </w:tc>
        <w:tc>
          <w:tcPr>
            <w:tcW w:w="3256" w:type="dxa"/>
            <w:tcMar>
              <w:top w:w="50" w:type="dxa"/>
              <w:left w:w="100" w:type="dxa"/>
            </w:tcMar>
            <w:vAlign w:val="center"/>
          </w:tcPr>
          <w:p w14:paraId="5313617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Соотнесение заглавия и главной </w:t>
            </w:r>
            <w:r w:rsidRPr="00F8312D">
              <w:rPr>
                <w:rFonts w:ascii="Times New Roman" w:hAnsi="Times New Roman"/>
                <w:color w:val="000000"/>
                <w:sz w:val="24"/>
                <w:lang w:val="ru-RU"/>
              </w:rPr>
              <w:lastRenderedPageBreak/>
              <w:t>мысли рассказа А.П. Чехова «Мальчики»</w:t>
            </w:r>
          </w:p>
        </w:tc>
        <w:tc>
          <w:tcPr>
            <w:tcW w:w="805" w:type="dxa"/>
            <w:tcMar>
              <w:top w:w="50" w:type="dxa"/>
              <w:left w:w="100" w:type="dxa"/>
            </w:tcMar>
            <w:vAlign w:val="center"/>
          </w:tcPr>
          <w:p w14:paraId="298FD9AB"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E9E461F" w14:textId="77777777" w:rsidR="00323729" w:rsidRDefault="00323729">
            <w:pPr>
              <w:spacing w:after="0"/>
              <w:ind w:left="135"/>
              <w:jc w:val="center"/>
            </w:pPr>
          </w:p>
        </w:tc>
        <w:tc>
          <w:tcPr>
            <w:tcW w:w="1600" w:type="dxa"/>
            <w:tcMar>
              <w:top w:w="50" w:type="dxa"/>
              <w:left w:w="100" w:type="dxa"/>
            </w:tcMar>
            <w:vAlign w:val="center"/>
          </w:tcPr>
          <w:p w14:paraId="68F4D44C" w14:textId="77777777" w:rsidR="00323729" w:rsidRDefault="00323729">
            <w:pPr>
              <w:spacing w:after="0"/>
              <w:ind w:left="135"/>
              <w:jc w:val="center"/>
            </w:pPr>
          </w:p>
        </w:tc>
        <w:tc>
          <w:tcPr>
            <w:tcW w:w="1131" w:type="dxa"/>
            <w:tcMar>
              <w:top w:w="50" w:type="dxa"/>
              <w:left w:w="100" w:type="dxa"/>
            </w:tcMar>
            <w:vAlign w:val="center"/>
          </w:tcPr>
          <w:p w14:paraId="13815AED" w14:textId="77777777" w:rsidR="00323729" w:rsidRDefault="00323729">
            <w:pPr>
              <w:spacing w:after="0"/>
              <w:ind w:left="135"/>
            </w:pPr>
          </w:p>
        </w:tc>
        <w:tc>
          <w:tcPr>
            <w:tcW w:w="1948" w:type="dxa"/>
            <w:tcMar>
              <w:top w:w="50" w:type="dxa"/>
              <w:left w:w="100" w:type="dxa"/>
            </w:tcMar>
            <w:vAlign w:val="center"/>
          </w:tcPr>
          <w:p w14:paraId="6489FE7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fdcc</w:t>
              </w:r>
              <w:r w:rsidRPr="00F8312D">
                <w:rPr>
                  <w:rFonts w:ascii="Times New Roman" w:hAnsi="Times New Roman"/>
                  <w:color w:val="0000FF"/>
                  <w:u w:val="single"/>
                  <w:lang w:val="ru-RU"/>
                </w:rPr>
                <w:t>0</w:t>
              </w:r>
            </w:hyperlink>
          </w:p>
        </w:tc>
      </w:tr>
      <w:tr w:rsidR="00323729" w:rsidRPr="000B029A" w14:paraId="2F418218" w14:textId="77777777">
        <w:trPr>
          <w:trHeight w:val="144"/>
          <w:tblCellSpacing w:w="0" w:type="dxa"/>
        </w:trPr>
        <w:tc>
          <w:tcPr>
            <w:tcW w:w="458" w:type="dxa"/>
            <w:tcMar>
              <w:top w:w="50" w:type="dxa"/>
              <w:left w:w="100" w:type="dxa"/>
            </w:tcMar>
            <w:vAlign w:val="center"/>
          </w:tcPr>
          <w:p w14:paraId="69F8DFC9" w14:textId="77777777" w:rsidR="00323729" w:rsidRDefault="00F8312D">
            <w:pPr>
              <w:spacing w:after="0"/>
            </w:pPr>
            <w:r>
              <w:rPr>
                <w:rFonts w:ascii="Times New Roman" w:hAnsi="Times New Roman"/>
                <w:color w:val="000000"/>
                <w:sz w:val="24"/>
              </w:rPr>
              <w:lastRenderedPageBreak/>
              <w:t>43</w:t>
            </w:r>
          </w:p>
        </w:tc>
        <w:tc>
          <w:tcPr>
            <w:tcW w:w="3256" w:type="dxa"/>
            <w:tcMar>
              <w:top w:w="50" w:type="dxa"/>
              <w:left w:w="100" w:type="dxa"/>
            </w:tcMar>
            <w:vAlign w:val="center"/>
          </w:tcPr>
          <w:p w14:paraId="0BAE0C0C"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14:paraId="2F10DCA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EE10FE" w14:textId="77777777" w:rsidR="00323729" w:rsidRDefault="00323729">
            <w:pPr>
              <w:spacing w:after="0"/>
              <w:ind w:left="135"/>
              <w:jc w:val="center"/>
            </w:pPr>
          </w:p>
        </w:tc>
        <w:tc>
          <w:tcPr>
            <w:tcW w:w="1600" w:type="dxa"/>
            <w:tcMar>
              <w:top w:w="50" w:type="dxa"/>
              <w:left w:w="100" w:type="dxa"/>
            </w:tcMar>
            <w:vAlign w:val="center"/>
          </w:tcPr>
          <w:p w14:paraId="2C0EB2B2" w14:textId="77777777" w:rsidR="00323729" w:rsidRDefault="00323729">
            <w:pPr>
              <w:spacing w:after="0"/>
              <w:ind w:left="135"/>
              <w:jc w:val="center"/>
            </w:pPr>
          </w:p>
        </w:tc>
        <w:tc>
          <w:tcPr>
            <w:tcW w:w="1131" w:type="dxa"/>
            <w:tcMar>
              <w:top w:w="50" w:type="dxa"/>
              <w:left w:w="100" w:type="dxa"/>
            </w:tcMar>
            <w:vAlign w:val="center"/>
          </w:tcPr>
          <w:p w14:paraId="4AEA2903" w14:textId="77777777" w:rsidR="00323729" w:rsidRDefault="00323729">
            <w:pPr>
              <w:spacing w:after="0"/>
              <w:ind w:left="135"/>
            </w:pPr>
          </w:p>
        </w:tc>
        <w:tc>
          <w:tcPr>
            <w:tcW w:w="1948" w:type="dxa"/>
            <w:tcMar>
              <w:top w:w="50" w:type="dxa"/>
              <w:left w:w="100" w:type="dxa"/>
            </w:tcMar>
            <w:vAlign w:val="center"/>
          </w:tcPr>
          <w:p w14:paraId="1434237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w:t>
              </w:r>
              <w:r w:rsidRPr="00F8312D">
                <w:rPr>
                  <w:rFonts w:ascii="Times New Roman" w:hAnsi="Times New Roman"/>
                  <w:color w:val="0000FF"/>
                  <w:u w:val="single"/>
                  <w:lang w:val="ru-RU"/>
                </w:rPr>
                <w:t>6</w:t>
              </w:r>
              <w:r>
                <w:rPr>
                  <w:rFonts w:ascii="Times New Roman" w:hAnsi="Times New Roman"/>
                  <w:color w:val="0000FF"/>
                  <w:u w:val="single"/>
                </w:rPr>
                <w:t>f</w:t>
              </w:r>
              <w:r w:rsidRPr="00F8312D">
                <w:rPr>
                  <w:rFonts w:ascii="Times New Roman" w:hAnsi="Times New Roman"/>
                  <w:color w:val="0000FF"/>
                  <w:u w:val="single"/>
                  <w:lang w:val="ru-RU"/>
                </w:rPr>
                <w:t>0</w:t>
              </w:r>
            </w:hyperlink>
          </w:p>
        </w:tc>
      </w:tr>
      <w:tr w:rsidR="00323729" w:rsidRPr="000B029A" w14:paraId="5EAB210A" w14:textId="77777777">
        <w:trPr>
          <w:trHeight w:val="144"/>
          <w:tblCellSpacing w:w="0" w:type="dxa"/>
        </w:trPr>
        <w:tc>
          <w:tcPr>
            <w:tcW w:w="458" w:type="dxa"/>
            <w:tcMar>
              <w:top w:w="50" w:type="dxa"/>
              <w:left w:w="100" w:type="dxa"/>
            </w:tcMar>
            <w:vAlign w:val="center"/>
          </w:tcPr>
          <w:p w14:paraId="7F28A1D7" w14:textId="77777777" w:rsidR="00323729" w:rsidRDefault="00F8312D">
            <w:pPr>
              <w:spacing w:after="0"/>
            </w:pPr>
            <w:r>
              <w:rPr>
                <w:rFonts w:ascii="Times New Roman" w:hAnsi="Times New Roman"/>
                <w:color w:val="000000"/>
                <w:sz w:val="24"/>
              </w:rPr>
              <w:t>44</w:t>
            </w:r>
          </w:p>
        </w:tc>
        <w:tc>
          <w:tcPr>
            <w:tcW w:w="3256" w:type="dxa"/>
            <w:tcMar>
              <w:top w:w="50" w:type="dxa"/>
              <w:left w:w="100" w:type="dxa"/>
            </w:tcMar>
            <w:vAlign w:val="center"/>
          </w:tcPr>
          <w:p w14:paraId="54D5AE1D" w14:textId="77777777" w:rsidR="00323729" w:rsidRPr="00F8312D" w:rsidRDefault="00F8312D">
            <w:pPr>
              <w:spacing w:after="0"/>
              <w:ind w:left="135"/>
              <w:rPr>
                <w:lang w:val="ru-RU"/>
              </w:rPr>
            </w:pPr>
            <w:r w:rsidRPr="00F8312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14:paraId="248575D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076545" w14:textId="77777777" w:rsidR="00323729" w:rsidRDefault="00323729">
            <w:pPr>
              <w:spacing w:after="0"/>
              <w:ind w:left="135"/>
              <w:jc w:val="center"/>
            </w:pPr>
          </w:p>
        </w:tc>
        <w:tc>
          <w:tcPr>
            <w:tcW w:w="1600" w:type="dxa"/>
            <w:tcMar>
              <w:top w:w="50" w:type="dxa"/>
              <w:left w:w="100" w:type="dxa"/>
            </w:tcMar>
            <w:vAlign w:val="center"/>
          </w:tcPr>
          <w:p w14:paraId="49C4D491" w14:textId="77777777" w:rsidR="00323729" w:rsidRDefault="00323729">
            <w:pPr>
              <w:spacing w:after="0"/>
              <w:ind w:left="135"/>
              <w:jc w:val="center"/>
            </w:pPr>
          </w:p>
        </w:tc>
        <w:tc>
          <w:tcPr>
            <w:tcW w:w="1131" w:type="dxa"/>
            <w:tcMar>
              <w:top w:w="50" w:type="dxa"/>
              <w:left w:w="100" w:type="dxa"/>
            </w:tcMar>
            <w:vAlign w:val="center"/>
          </w:tcPr>
          <w:p w14:paraId="1F1BA9FA" w14:textId="77777777" w:rsidR="00323729" w:rsidRDefault="00323729">
            <w:pPr>
              <w:spacing w:after="0"/>
              <w:ind w:left="135"/>
            </w:pPr>
          </w:p>
        </w:tc>
        <w:tc>
          <w:tcPr>
            <w:tcW w:w="1948" w:type="dxa"/>
            <w:tcMar>
              <w:top w:w="50" w:type="dxa"/>
              <w:left w:w="100" w:type="dxa"/>
            </w:tcMar>
            <w:vAlign w:val="center"/>
          </w:tcPr>
          <w:p w14:paraId="0354937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w:t>
              </w:r>
              <w:r>
                <w:rPr>
                  <w:rFonts w:ascii="Times New Roman" w:hAnsi="Times New Roman"/>
                  <w:color w:val="0000FF"/>
                  <w:u w:val="single"/>
                </w:rPr>
                <w:t>b</w:t>
              </w:r>
              <w:r w:rsidRPr="00F8312D">
                <w:rPr>
                  <w:rFonts w:ascii="Times New Roman" w:hAnsi="Times New Roman"/>
                  <w:color w:val="0000FF"/>
                  <w:u w:val="single"/>
                  <w:lang w:val="ru-RU"/>
                </w:rPr>
                <w:t>34</w:t>
              </w:r>
            </w:hyperlink>
          </w:p>
        </w:tc>
      </w:tr>
      <w:tr w:rsidR="00323729" w:rsidRPr="000B029A" w14:paraId="02B896D5" w14:textId="77777777">
        <w:trPr>
          <w:trHeight w:val="144"/>
          <w:tblCellSpacing w:w="0" w:type="dxa"/>
        </w:trPr>
        <w:tc>
          <w:tcPr>
            <w:tcW w:w="458" w:type="dxa"/>
            <w:tcMar>
              <w:top w:w="50" w:type="dxa"/>
              <w:left w:w="100" w:type="dxa"/>
            </w:tcMar>
            <w:vAlign w:val="center"/>
          </w:tcPr>
          <w:p w14:paraId="661F556C" w14:textId="77777777" w:rsidR="00323729" w:rsidRDefault="00F8312D">
            <w:pPr>
              <w:spacing w:after="0"/>
            </w:pPr>
            <w:r>
              <w:rPr>
                <w:rFonts w:ascii="Times New Roman" w:hAnsi="Times New Roman"/>
                <w:color w:val="000000"/>
                <w:sz w:val="24"/>
              </w:rPr>
              <w:t>45</w:t>
            </w:r>
          </w:p>
        </w:tc>
        <w:tc>
          <w:tcPr>
            <w:tcW w:w="3256" w:type="dxa"/>
            <w:tcMar>
              <w:top w:w="50" w:type="dxa"/>
              <w:left w:w="100" w:type="dxa"/>
            </w:tcMar>
            <w:vAlign w:val="center"/>
          </w:tcPr>
          <w:p w14:paraId="5B1D0A71"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14:paraId="042674B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580D8F" w14:textId="77777777" w:rsidR="00323729" w:rsidRDefault="00323729">
            <w:pPr>
              <w:spacing w:after="0"/>
              <w:ind w:left="135"/>
              <w:jc w:val="center"/>
            </w:pPr>
          </w:p>
        </w:tc>
        <w:tc>
          <w:tcPr>
            <w:tcW w:w="1600" w:type="dxa"/>
            <w:tcMar>
              <w:top w:w="50" w:type="dxa"/>
              <w:left w:w="100" w:type="dxa"/>
            </w:tcMar>
            <w:vAlign w:val="center"/>
          </w:tcPr>
          <w:p w14:paraId="170CFD92" w14:textId="77777777" w:rsidR="00323729" w:rsidRDefault="00323729">
            <w:pPr>
              <w:spacing w:after="0"/>
              <w:ind w:left="135"/>
              <w:jc w:val="center"/>
            </w:pPr>
          </w:p>
        </w:tc>
        <w:tc>
          <w:tcPr>
            <w:tcW w:w="1131" w:type="dxa"/>
            <w:tcMar>
              <w:top w:w="50" w:type="dxa"/>
              <w:left w:w="100" w:type="dxa"/>
            </w:tcMar>
            <w:vAlign w:val="center"/>
          </w:tcPr>
          <w:p w14:paraId="68687C9D" w14:textId="77777777" w:rsidR="00323729" w:rsidRDefault="00323729">
            <w:pPr>
              <w:spacing w:after="0"/>
              <w:ind w:left="135"/>
            </w:pPr>
          </w:p>
        </w:tc>
        <w:tc>
          <w:tcPr>
            <w:tcW w:w="1948" w:type="dxa"/>
            <w:tcMar>
              <w:top w:w="50" w:type="dxa"/>
              <w:left w:w="100" w:type="dxa"/>
            </w:tcMar>
            <w:vAlign w:val="center"/>
          </w:tcPr>
          <w:p w14:paraId="0B81842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w:t>
              </w:r>
              <w:r w:rsidRPr="00F8312D">
                <w:rPr>
                  <w:rFonts w:ascii="Times New Roman" w:hAnsi="Times New Roman"/>
                  <w:color w:val="0000FF"/>
                  <w:u w:val="single"/>
                  <w:lang w:val="ru-RU"/>
                </w:rPr>
                <w:t>21</w:t>
              </w:r>
              <w:r>
                <w:rPr>
                  <w:rFonts w:ascii="Times New Roman" w:hAnsi="Times New Roman"/>
                  <w:color w:val="0000FF"/>
                  <w:u w:val="single"/>
                </w:rPr>
                <w:t>e</w:t>
              </w:r>
            </w:hyperlink>
          </w:p>
        </w:tc>
      </w:tr>
      <w:tr w:rsidR="00323729" w:rsidRPr="000B029A" w14:paraId="43DDF98D" w14:textId="77777777">
        <w:trPr>
          <w:trHeight w:val="144"/>
          <w:tblCellSpacing w:w="0" w:type="dxa"/>
        </w:trPr>
        <w:tc>
          <w:tcPr>
            <w:tcW w:w="458" w:type="dxa"/>
            <w:tcMar>
              <w:top w:w="50" w:type="dxa"/>
              <w:left w:w="100" w:type="dxa"/>
            </w:tcMar>
            <w:vAlign w:val="center"/>
          </w:tcPr>
          <w:p w14:paraId="7E7F0CBE" w14:textId="77777777" w:rsidR="00323729" w:rsidRDefault="00F8312D">
            <w:pPr>
              <w:spacing w:after="0"/>
            </w:pPr>
            <w:r>
              <w:rPr>
                <w:rFonts w:ascii="Times New Roman" w:hAnsi="Times New Roman"/>
                <w:color w:val="000000"/>
                <w:sz w:val="24"/>
              </w:rPr>
              <w:t>46</w:t>
            </w:r>
          </w:p>
        </w:tc>
        <w:tc>
          <w:tcPr>
            <w:tcW w:w="3256" w:type="dxa"/>
            <w:tcMar>
              <w:top w:w="50" w:type="dxa"/>
              <w:left w:w="100" w:type="dxa"/>
            </w:tcMar>
            <w:vAlign w:val="center"/>
          </w:tcPr>
          <w:p w14:paraId="6B18CB09" w14:textId="77777777" w:rsidR="00323729" w:rsidRPr="00F8312D" w:rsidRDefault="00F8312D">
            <w:pPr>
              <w:spacing w:after="0"/>
              <w:ind w:left="135"/>
              <w:rPr>
                <w:lang w:val="ru-RU"/>
              </w:rPr>
            </w:pPr>
            <w:r w:rsidRPr="00F8312D">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14:paraId="31320C5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1000A7" w14:textId="77777777" w:rsidR="00323729" w:rsidRDefault="00323729">
            <w:pPr>
              <w:spacing w:after="0"/>
              <w:ind w:left="135"/>
              <w:jc w:val="center"/>
            </w:pPr>
          </w:p>
        </w:tc>
        <w:tc>
          <w:tcPr>
            <w:tcW w:w="1600" w:type="dxa"/>
            <w:tcMar>
              <w:top w:w="50" w:type="dxa"/>
              <w:left w:w="100" w:type="dxa"/>
            </w:tcMar>
            <w:vAlign w:val="center"/>
          </w:tcPr>
          <w:p w14:paraId="48F5F676" w14:textId="77777777" w:rsidR="00323729" w:rsidRDefault="00323729">
            <w:pPr>
              <w:spacing w:after="0"/>
              <w:ind w:left="135"/>
              <w:jc w:val="center"/>
            </w:pPr>
          </w:p>
        </w:tc>
        <w:tc>
          <w:tcPr>
            <w:tcW w:w="1131" w:type="dxa"/>
            <w:tcMar>
              <w:top w:w="50" w:type="dxa"/>
              <w:left w:w="100" w:type="dxa"/>
            </w:tcMar>
            <w:vAlign w:val="center"/>
          </w:tcPr>
          <w:p w14:paraId="1EFCE702" w14:textId="77777777" w:rsidR="00323729" w:rsidRDefault="00323729">
            <w:pPr>
              <w:spacing w:after="0"/>
              <w:ind w:left="135"/>
            </w:pPr>
          </w:p>
        </w:tc>
        <w:tc>
          <w:tcPr>
            <w:tcW w:w="1948" w:type="dxa"/>
            <w:tcMar>
              <w:top w:w="50" w:type="dxa"/>
              <w:left w:w="100" w:type="dxa"/>
            </w:tcMar>
            <w:vAlign w:val="center"/>
          </w:tcPr>
          <w:p w14:paraId="6736FEE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w:t>
              </w:r>
              <w:r w:rsidRPr="00F8312D">
                <w:rPr>
                  <w:rFonts w:ascii="Times New Roman" w:hAnsi="Times New Roman"/>
                  <w:color w:val="0000FF"/>
                  <w:u w:val="single"/>
                  <w:lang w:val="ru-RU"/>
                </w:rPr>
                <w:t>002</w:t>
              </w:r>
            </w:hyperlink>
          </w:p>
        </w:tc>
      </w:tr>
      <w:tr w:rsidR="00323729" w:rsidRPr="000B029A" w14:paraId="29E5ACB6" w14:textId="77777777">
        <w:trPr>
          <w:trHeight w:val="144"/>
          <w:tblCellSpacing w:w="0" w:type="dxa"/>
        </w:trPr>
        <w:tc>
          <w:tcPr>
            <w:tcW w:w="458" w:type="dxa"/>
            <w:tcMar>
              <w:top w:w="50" w:type="dxa"/>
              <w:left w:w="100" w:type="dxa"/>
            </w:tcMar>
            <w:vAlign w:val="center"/>
          </w:tcPr>
          <w:p w14:paraId="35BB65F3" w14:textId="77777777" w:rsidR="00323729" w:rsidRDefault="00F8312D">
            <w:pPr>
              <w:spacing w:after="0"/>
            </w:pPr>
            <w:r>
              <w:rPr>
                <w:rFonts w:ascii="Times New Roman" w:hAnsi="Times New Roman"/>
                <w:color w:val="000000"/>
                <w:sz w:val="24"/>
              </w:rPr>
              <w:t>47</w:t>
            </w:r>
          </w:p>
        </w:tc>
        <w:tc>
          <w:tcPr>
            <w:tcW w:w="3256" w:type="dxa"/>
            <w:tcMar>
              <w:top w:w="50" w:type="dxa"/>
              <w:left w:w="100" w:type="dxa"/>
            </w:tcMar>
            <w:vAlign w:val="center"/>
          </w:tcPr>
          <w:p w14:paraId="7142D8F1"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14:paraId="2C89823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54A0B1" w14:textId="77777777" w:rsidR="00323729" w:rsidRDefault="00323729">
            <w:pPr>
              <w:spacing w:after="0"/>
              <w:ind w:left="135"/>
              <w:jc w:val="center"/>
            </w:pPr>
          </w:p>
        </w:tc>
        <w:tc>
          <w:tcPr>
            <w:tcW w:w="1600" w:type="dxa"/>
            <w:tcMar>
              <w:top w:w="50" w:type="dxa"/>
              <w:left w:w="100" w:type="dxa"/>
            </w:tcMar>
            <w:vAlign w:val="center"/>
          </w:tcPr>
          <w:p w14:paraId="73A568AF" w14:textId="77777777" w:rsidR="00323729" w:rsidRDefault="00323729">
            <w:pPr>
              <w:spacing w:after="0"/>
              <w:ind w:left="135"/>
              <w:jc w:val="center"/>
            </w:pPr>
          </w:p>
        </w:tc>
        <w:tc>
          <w:tcPr>
            <w:tcW w:w="1131" w:type="dxa"/>
            <w:tcMar>
              <w:top w:w="50" w:type="dxa"/>
              <w:left w:w="100" w:type="dxa"/>
            </w:tcMar>
            <w:vAlign w:val="center"/>
          </w:tcPr>
          <w:p w14:paraId="2BADFF3B" w14:textId="77777777" w:rsidR="00323729" w:rsidRDefault="00323729">
            <w:pPr>
              <w:spacing w:after="0"/>
              <w:ind w:left="135"/>
            </w:pPr>
          </w:p>
        </w:tc>
        <w:tc>
          <w:tcPr>
            <w:tcW w:w="1948" w:type="dxa"/>
            <w:tcMar>
              <w:top w:w="50" w:type="dxa"/>
              <w:left w:w="100" w:type="dxa"/>
            </w:tcMar>
            <w:vAlign w:val="center"/>
          </w:tcPr>
          <w:p w14:paraId="4D25457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w:t>
              </w:r>
              <w:r>
                <w:rPr>
                  <w:rFonts w:ascii="Times New Roman" w:hAnsi="Times New Roman"/>
                  <w:color w:val="0000FF"/>
                  <w:u w:val="single"/>
                </w:rPr>
                <w:t>ee</w:t>
              </w:r>
              <w:r w:rsidRPr="00F8312D">
                <w:rPr>
                  <w:rFonts w:ascii="Times New Roman" w:hAnsi="Times New Roman"/>
                  <w:color w:val="0000FF"/>
                  <w:u w:val="single"/>
                  <w:lang w:val="ru-RU"/>
                </w:rPr>
                <w:t>0</w:t>
              </w:r>
            </w:hyperlink>
          </w:p>
        </w:tc>
      </w:tr>
      <w:tr w:rsidR="00323729" w:rsidRPr="000B029A" w14:paraId="41B06A8A" w14:textId="77777777">
        <w:trPr>
          <w:trHeight w:val="144"/>
          <w:tblCellSpacing w:w="0" w:type="dxa"/>
        </w:trPr>
        <w:tc>
          <w:tcPr>
            <w:tcW w:w="458" w:type="dxa"/>
            <w:tcMar>
              <w:top w:w="50" w:type="dxa"/>
              <w:left w:w="100" w:type="dxa"/>
            </w:tcMar>
            <w:vAlign w:val="center"/>
          </w:tcPr>
          <w:p w14:paraId="6B1F7F7B" w14:textId="77777777" w:rsidR="00323729" w:rsidRDefault="00F8312D">
            <w:pPr>
              <w:spacing w:after="0"/>
            </w:pPr>
            <w:r>
              <w:rPr>
                <w:rFonts w:ascii="Times New Roman" w:hAnsi="Times New Roman"/>
                <w:color w:val="000000"/>
                <w:sz w:val="24"/>
              </w:rPr>
              <w:t>48</w:t>
            </w:r>
          </w:p>
        </w:tc>
        <w:tc>
          <w:tcPr>
            <w:tcW w:w="3256" w:type="dxa"/>
            <w:tcMar>
              <w:top w:w="50" w:type="dxa"/>
              <w:left w:w="100" w:type="dxa"/>
            </w:tcMar>
            <w:vAlign w:val="center"/>
          </w:tcPr>
          <w:p w14:paraId="326A88D2" w14:textId="77777777" w:rsidR="00323729" w:rsidRPr="00F8312D" w:rsidRDefault="00F8312D">
            <w:pPr>
              <w:spacing w:after="0"/>
              <w:ind w:left="135"/>
              <w:rPr>
                <w:lang w:val="ru-RU"/>
              </w:rPr>
            </w:pPr>
            <w:r w:rsidRPr="00F8312D">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14:paraId="3C0FB2E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506213" w14:textId="77777777" w:rsidR="00323729" w:rsidRDefault="00323729">
            <w:pPr>
              <w:spacing w:after="0"/>
              <w:ind w:left="135"/>
              <w:jc w:val="center"/>
            </w:pPr>
          </w:p>
        </w:tc>
        <w:tc>
          <w:tcPr>
            <w:tcW w:w="1600" w:type="dxa"/>
            <w:tcMar>
              <w:top w:w="50" w:type="dxa"/>
              <w:left w:w="100" w:type="dxa"/>
            </w:tcMar>
            <w:vAlign w:val="center"/>
          </w:tcPr>
          <w:p w14:paraId="43CF5848" w14:textId="77777777" w:rsidR="00323729" w:rsidRDefault="00323729">
            <w:pPr>
              <w:spacing w:after="0"/>
              <w:ind w:left="135"/>
              <w:jc w:val="center"/>
            </w:pPr>
          </w:p>
        </w:tc>
        <w:tc>
          <w:tcPr>
            <w:tcW w:w="1131" w:type="dxa"/>
            <w:tcMar>
              <w:top w:w="50" w:type="dxa"/>
              <w:left w:w="100" w:type="dxa"/>
            </w:tcMar>
            <w:vAlign w:val="center"/>
          </w:tcPr>
          <w:p w14:paraId="047A92C8" w14:textId="77777777" w:rsidR="00323729" w:rsidRDefault="00323729">
            <w:pPr>
              <w:spacing w:after="0"/>
              <w:ind w:left="135"/>
            </w:pPr>
          </w:p>
        </w:tc>
        <w:tc>
          <w:tcPr>
            <w:tcW w:w="1948" w:type="dxa"/>
            <w:tcMar>
              <w:top w:w="50" w:type="dxa"/>
              <w:left w:w="100" w:type="dxa"/>
            </w:tcMar>
            <w:vAlign w:val="center"/>
          </w:tcPr>
          <w:p w14:paraId="6D5DC73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w:t>
              </w:r>
              <w:r w:rsidRPr="00F8312D">
                <w:rPr>
                  <w:rFonts w:ascii="Times New Roman" w:hAnsi="Times New Roman"/>
                  <w:color w:val="0000FF"/>
                  <w:u w:val="single"/>
                  <w:lang w:val="ru-RU"/>
                </w:rPr>
                <w:t>11</w:t>
              </w:r>
              <w:r>
                <w:rPr>
                  <w:rFonts w:ascii="Times New Roman" w:hAnsi="Times New Roman"/>
                  <w:color w:val="0000FF"/>
                  <w:u w:val="single"/>
                </w:rPr>
                <w:t>a</w:t>
              </w:r>
            </w:hyperlink>
          </w:p>
        </w:tc>
      </w:tr>
      <w:tr w:rsidR="00323729" w:rsidRPr="000B029A" w14:paraId="3DDBE985" w14:textId="77777777">
        <w:trPr>
          <w:trHeight w:val="144"/>
          <w:tblCellSpacing w:w="0" w:type="dxa"/>
        </w:trPr>
        <w:tc>
          <w:tcPr>
            <w:tcW w:w="458" w:type="dxa"/>
            <w:tcMar>
              <w:top w:w="50" w:type="dxa"/>
              <w:left w:w="100" w:type="dxa"/>
            </w:tcMar>
            <w:vAlign w:val="center"/>
          </w:tcPr>
          <w:p w14:paraId="27F3F6CB" w14:textId="77777777" w:rsidR="00323729" w:rsidRDefault="00F8312D">
            <w:pPr>
              <w:spacing w:after="0"/>
            </w:pPr>
            <w:r>
              <w:rPr>
                <w:rFonts w:ascii="Times New Roman" w:hAnsi="Times New Roman"/>
                <w:color w:val="000000"/>
                <w:sz w:val="24"/>
              </w:rPr>
              <w:t>49</w:t>
            </w:r>
          </w:p>
        </w:tc>
        <w:tc>
          <w:tcPr>
            <w:tcW w:w="3256" w:type="dxa"/>
            <w:tcMar>
              <w:top w:w="50" w:type="dxa"/>
              <w:left w:w="100" w:type="dxa"/>
            </w:tcMar>
            <w:vAlign w:val="center"/>
          </w:tcPr>
          <w:p w14:paraId="554F883C" w14:textId="77777777" w:rsidR="00323729" w:rsidRDefault="00F8312D">
            <w:pPr>
              <w:spacing w:after="0"/>
              <w:ind w:left="135"/>
            </w:pPr>
            <w:r w:rsidRPr="00F8312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14:paraId="672A525E"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A6C18E" w14:textId="77777777" w:rsidR="00323729" w:rsidRDefault="00323729">
            <w:pPr>
              <w:spacing w:after="0"/>
              <w:ind w:left="135"/>
              <w:jc w:val="center"/>
            </w:pPr>
          </w:p>
        </w:tc>
        <w:tc>
          <w:tcPr>
            <w:tcW w:w="1600" w:type="dxa"/>
            <w:tcMar>
              <w:top w:w="50" w:type="dxa"/>
              <w:left w:w="100" w:type="dxa"/>
            </w:tcMar>
            <w:vAlign w:val="center"/>
          </w:tcPr>
          <w:p w14:paraId="615C4385" w14:textId="77777777" w:rsidR="00323729" w:rsidRDefault="00323729">
            <w:pPr>
              <w:spacing w:after="0"/>
              <w:ind w:left="135"/>
              <w:jc w:val="center"/>
            </w:pPr>
          </w:p>
        </w:tc>
        <w:tc>
          <w:tcPr>
            <w:tcW w:w="1131" w:type="dxa"/>
            <w:tcMar>
              <w:top w:w="50" w:type="dxa"/>
              <w:left w:w="100" w:type="dxa"/>
            </w:tcMar>
            <w:vAlign w:val="center"/>
          </w:tcPr>
          <w:p w14:paraId="2B97247A" w14:textId="77777777" w:rsidR="00323729" w:rsidRDefault="00323729">
            <w:pPr>
              <w:spacing w:after="0"/>
              <w:ind w:left="135"/>
            </w:pPr>
          </w:p>
        </w:tc>
        <w:tc>
          <w:tcPr>
            <w:tcW w:w="1948" w:type="dxa"/>
            <w:tcMar>
              <w:top w:w="50" w:type="dxa"/>
              <w:left w:w="100" w:type="dxa"/>
            </w:tcMar>
            <w:vAlign w:val="center"/>
          </w:tcPr>
          <w:p w14:paraId="605F2A0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w:t>
              </w:r>
              <w:r>
                <w:rPr>
                  <w:rFonts w:ascii="Times New Roman" w:hAnsi="Times New Roman"/>
                  <w:color w:val="0000FF"/>
                  <w:u w:val="single"/>
                </w:rPr>
                <w:t>c</w:t>
              </w:r>
              <w:r w:rsidRPr="00F8312D">
                <w:rPr>
                  <w:rFonts w:ascii="Times New Roman" w:hAnsi="Times New Roman"/>
                  <w:color w:val="0000FF"/>
                  <w:u w:val="single"/>
                  <w:lang w:val="ru-RU"/>
                </w:rPr>
                <w:t>42</w:t>
              </w:r>
            </w:hyperlink>
          </w:p>
        </w:tc>
      </w:tr>
      <w:tr w:rsidR="00323729" w:rsidRPr="000B029A" w14:paraId="272FB9AE" w14:textId="77777777">
        <w:trPr>
          <w:trHeight w:val="144"/>
          <w:tblCellSpacing w:w="0" w:type="dxa"/>
        </w:trPr>
        <w:tc>
          <w:tcPr>
            <w:tcW w:w="458" w:type="dxa"/>
            <w:tcMar>
              <w:top w:w="50" w:type="dxa"/>
              <w:left w:w="100" w:type="dxa"/>
            </w:tcMar>
            <w:vAlign w:val="center"/>
          </w:tcPr>
          <w:p w14:paraId="389A55C7" w14:textId="77777777" w:rsidR="00323729" w:rsidRDefault="00F8312D">
            <w:pPr>
              <w:spacing w:after="0"/>
            </w:pPr>
            <w:r>
              <w:rPr>
                <w:rFonts w:ascii="Times New Roman" w:hAnsi="Times New Roman"/>
                <w:color w:val="000000"/>
                <w:sz w:val="24"/>
              </w:rPr>
              <w:t>50</w:t>
            </w:r>
          </w:p>
        </w:tc>
        <w:tc>
          <w:tcPr>
            <w:tcW w:w="3256" w:type="dxa"/>
            <w:tcMar>
              <w:top w:w="50" w:type="dxa"/>
              <w:left w:w="100" w:type="dxa"/>
            </w:tcMar>
            <w:vAlign w:val="center"/>
          </w:tcPr>
          <w:p w14:paraId="13D9918E"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14:paraId="1CB1BB6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6EDE1E" w14:textId="77777777" w:rsidR="00323729" w:rsidRDefault="00323729">
            <w:pPr>
              <w:spacing w:after="0"/>
              <w:ind w:left="135"/>
              <w:jc w:val="center"/>
            </w:pPr>
          </w:p>
        </w:tc>
        <w:tc>
          <w:tcPr>
            <w:tcW w:w="1600" w:type="dxa"/>
            <w:tcMar>
              <w:top w:w="50" w:type="dxa"/>
              <w:left w:w="100" w:type="dxa"/>
            </w:tcMar>
            <w:vAlign w:val="center"/>
          </w:tcPr>
          <w:p w14:paraId="5D4C093A" w14:textId="77777777" w:rsidR="00323729" w:rsidRDefault="00323729">
            <w:pPr>
              <w:spacing w:after="0"/>
              <w:ind w:left="135"/>
              <w:jc w:val="center"/>
            </w:pPr>
          </w:p>
        </w:tc>
        <w:tc>
          <w:tcPr>
            <w:tcW w:w="1131" w:type="dxa"/>
            <w:tcMar>
              <w:top w:w="50" w:type="dxa"/>
              <w:left w:w="100" w:type="dxa"/>
            </w:tcMar>
            <w:vAlign w:val="center"/>
          </w:tcPr>
          <w:p w14:paraId="490AD83A" w14:textId="77777777" w:rsidR="00323729" w:rsidRDefault="00323729">
            <w:pPr>
              <w:spacing w:after="0"/>
              <w:ind w:left="135"/>
            </w:pPr>
          </w:p>
        </w:tc>
        <w:tc>
          <w:tcPr>
            <w:tcW w:w="1948" w:type="dxa"/>
            <w:tcMar>
              <w:top w:w="50" w:type="dxa"/>
              <w:left w:w="100" w:type="dxa"/>
            </w:tcMar>
            <w:vAlign w:val="center"/>
          </w:tcPr>
          <w:p w14:paraId="401600F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w:t>
              </w:r>
              <w:r>
                <w:rPr>
                  <w:rFonts w:ascii="Times New Roman" w:hAnsi="Times New Roman"/>
                  <w:color w:val="0000FF"/>
                  <w:u w:val="single"/>
                </w:rPr>
                <w:t>d</w:t>
              </w:r>
              <w:r w:rsidRPr="00F8312D">
                <w:rPr>
                  <w:rFonts w:ascii="Times New Roman" w:hAnsi="Times New Roman"/>
                  <w:color w:val="0000FF"/>
                  <w:u w:val="single"/>
                  <w:lang w:val="ru-RU"/>
                </w:rPr>
                <w:t>82</w:t>
              </w:r>
            </w:hyperlink>
          </w:p>
        </w:tc>
      </w:tr>
      <w:tr w:rsidR="00323729" w:rsidRPr="000B029A" w14:paraId="26D4D9E6" w14:textId="77777777">
        <w:trPr>
          <w:trHeight w:val="144"/>
          <w:tblCellSpacing w:w="0" w:type="dxa"/>
        </w:trPr>
        <w:tc>
          <w:tcPr>
            <w:tcW w:w="458" w:type="dxa"/>
            <w:tcMar>
              <w:top w:w="50" w:type="dxa"/>
              <w:left w:w="100" w:type="dxa"/>
            </w:tcMar>
            <w:vAlign w:val="center"/>
          </w:tcPr>
          <w:p w14:paraId="6CF319A8" w14:textId="77777777" w:rsidR="00323729" w:rsidRDefault="00F8312D">
            <w:pPr>
              <w:spacing w:after="0"/>
            </w:pPr>
            <w:r>
              <w:rPr>
                <w:rFonts w:ascii="Times New Roman" w:hAnsi="Times New Roman"/>
                <w:color w:val="000000"/>
                <w:sz w:val="24"/>
              </w:rPr>
              <w:lastRenderedPageBreak/>
              <w:t>51</w:t>
            </w:r>
          </w:p>
        </w:tc>
        <w:tc>
          <w:tcPr>
            <w:tcW w:w="3256" w:type="dxa"/>
            <w:tcMar>
              <w:top w:w="50" w:type="dxa"/>
              <w:left w:w="100" w:type="dxa"/>
            </w:tcMar>
            <w:vAlign w:val="center"/>
          </w:tcPr>
          <w:p w14:paraId="452C2CE1" w14:textId="77777777" w:rsidR="00323729" w:rsidRPr="00F8312D" w:rsidRDefault="00F8312D">
            <w:pPr>
              <w:spacing w:after="0"/>
              <w:ind w:left="135"/>
              <w:rPr>
                <w:lang w:val="ru-RU"/>
              </w:rPr>
            </w:pPr>
            <w:r w:rsidRPr="00F8312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14:paraId="4AC28E7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E0B6E3" w14:textId="77777777" w:rsidR="00323729" w:rsidRDefault="00323729">
            <w:pPr>
              <w:spacing w:after="0"/>
              <w:ind w:left="135"/>
              <w:jc w:val="center"/>
            </w:pPr>
          </w:p>
        </w:tc>
        <w:tc>
          <w:tcPr>
            <w:tcW w:w="1600" w:type="dxa"/>
            <w:tcMar>
              <w:top w:w="50" w:type="dxa"/>
              <w:left w:w="100" w:type="dxa"/>
            </w:tcMar>
            <w:vAlign w:val="center"/>
          </w:tcPr>
          <w:p w14:paraId="5BD4F0C3" w14:textId="77777777" w:rsidR="00323729" w:rsidRDefault="00323729">
            <w:pPr>
              <w:spacing w:after="0"/>
              <w:ind w:left="135"/>
              <w:jc w:val="center"/>
            </w:pPr>
          </w:p>
        </w:tc>
        <w:tc>
          <w:tcPr>
            <w:tcW w:w="1131" w:type="dxa"/>
            <w:tcMar>
              <w:top w:w="50" w:type="dxa"/>
              <w:left w:w="100" w:type="dxa"/>
            </w:tcMar>
            <w:vAlign w:val="center"/>
          </w:tcPr>
          <w:p w14:paraId="132561ED" w14:textId="77777777" w:rsidR="00323729" w:rsidRDefault="00323729">
            <w:pPr>
              <w:spacing w:after="0"/>
              <w:ind w:left="135"/>
            </w:pPr>
          </w:p>
        </w:tc>
        <w:tc>
          <w:tcPr>
            <w:tcW w:w="1948" w:type="dxa"/>
            <w:tcMar>
              <w:top w:w="50" w:type="dxa"/>
              <w:left w:w="100" w:type="dxa"/>
            </w:tcMar>
            <w:vAlign w:val="center"/>
          </w:tcPr>
          <w:p w14:paraId="1C2A88F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faec</w:t>
              </w:r>
              <w:r w:rsidRPr="00F8312D">
                <w:rPr>
                  <w:rFonts w:ascii="Times New Roman" w:hAnsi="Times New Roman"/>
                  <w:color w:val="0000FF"/>
                  <w:u w:val="single"/>
                  <w:lang w:val="ru-RU"/>
                </w:rPr>
                <w:t>6</w:t>
              </w:r>
            </w:hyperlink>
          </w:p>
        </w:tc>
      </w:tr>
      <w:tr w:rsidR="00323729" w:rsidRPr="000B029A" w14:paraId="692AC9C3" w14:textId="77777777">
        <w:trPr>
          <w:trHeight w:val="144"/>
          <w:tblCellSpacing w:w="0" w:type="dxa"/>
        </w:trPr>
        <w:tc>
          <w:tcPr>
            <w:tcW w:w="458" w:type="dxa"/>
            <w:tcMar>
              <w:top w:w="50" w:type="dxa"/>
              <w:left w:w="100" w:type="dxa"/>
            </w:tcMar>
            <w:vAlign w:val="center"/>
          </w:tcPr>
          <w:p w14:paraId="4EB81D8D" w14:textId="77777777" w:rsidR="00323729" w:rsidRDefault="00F8312D">
            <w:pPr>
              <w:spacing w:after="0"/>
            </w:pPr>
            <w:r>
              <w:rPr>
                <w:rFonts w:ascii="Times New Roman" w:hAnsi="Times New Roman"/>
                <w:color w:val="000000"/>
                <w:sz w:val="24"/>
              </w:rPr>
              <w:t>52</w:t>
            </w:r>
          </w:p>
        </w:tc>
        <w:tc>
          <w:tcPr>
            <w:tcW w:w="3256" w:type="dxa"/>
            <w:tcMar>
              <w:top w:w="50" w:type="dxa"/>
              <w:left w:w="100" w:type="dxa"/>
            </w:tcMar>
            <w:vAlign w:val="center"/>
          </w:tcPr>
          <w:p w14:paraId="085291A1" w14:textId="77777777" w:rsidR="00323729" w:rsidRDefault="00F8312D">
            <w:pPr>
              <w:spacing w:after="0"/>
              <w:ind w:left="135"/>
            </w:pPr>
            <w:r w:rsidRPr="00F8312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14:paraId="62A97413"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D6EBA6" w14:textId="77777777" w:rsidR="00323729" w:rsidRDefault="00323729">
            <w:pPr>
              <w:spacing w:after="0"/>
              <w:ind w:left="135"/>
              <w:jc w:val="center"/>
            </w:pPr>
          </w:p>
        </w:tc>
        <w:tc>
          <w:tcPr>
            <w:tcW w:w="1600" w:type="dxa"/>
            <w:tcMar>
              <w:top w:w="50" w:type="dxa"/>
              <w:left w:w="100" w:type="dxa"/>
            </w:tcMar>
            <w:vAlign w:val="center"/>
          </w:tcPr>
          <w:p w14:paraId="651B049D" w14:textId="77777777" w:rsidR="00323729" w:rsidRDefault="00323729">
            <w:pPr>
              <w:spacing w:after="0"/>
              <w:ind w:left="135"/>
              <w:jc w:val="center"/>
            </w:pPr>
          </w:p>
        </w:tc>
        <w:tc>
          <w:tcPr>
            <w:tcW w:w="1131" w:type="dxa"/>
            <w:tcMar>
              <w:top w:w="50" w:type="dxa"/>
              <w:left w:w="100" w:type="dxa"/>
            </w:tcMar>
            <w:vAlign w:val="center"/>
          </w:tcPr>
          <w:p w14:paraId="588CD58C" w14:textId="77777777" w:rsidR="00323729" w:rsidRDefault="00323729">
            <w:pPr>
              <w:spacing w:after="0"/>
              <w:ind w:left="135"/>
            </w:pPr>
          </w:p>
        </w:tc>
        <w:tc>
          <w:tcPr>
            <w:tcW w:w="1948" w:type="dxa"/>
            <w:tcMar>
              <w:top w:w="50" w:type="dxa"/>
              <w:left w:w="100" w:type="dxa"/>
            </w:tcMar>
            <w:vAlign w:val="center"/>
          </w:tcPr>
          <w:p w14:paraId="2DE945E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w:t>
              </w:r>
              <w:r w:rsidRPr="00F8312D">
                <w:rPr>
                  <w:rFonts w:ascii="Times New Roman" w:hAnsi="Times New Roman"/>
                  <w:color w:val="0000FF"/>
                  <w:u w:val="single"/>
                  <w:lang w:val="ru-RU"/>
                </w:rPr>
                <w:t>682</w:t>
              </w:r>
            </w:hyperlink>
          </w:p>
        </w:tc>
      </w:tr>
      <w:tr w:rsidR="00323729" w:rsidRPr="000B029A" w14:paraId="42455BD8" w14:textId="77777777">
        <w:trPr>
          <w:trHeight w:val="144"/>
          <w:tblCellSpacing w:w="0" w:type="dxa"/>
        </w:trPr>
        <w:tc>
          <w:tcPr>
            <w:tcW w:w="458" w:type="dxa"/>
            <w:tcMar>
              <w:top w:w="50" w:type="dxa"/>
              <w:left w:w="100" w:type="dxa"/>
            </w:tcMar>
            <w:vAlign w:val="center"/>
          </w:tcPr>
          <w:p w14:paraId="298B35CD" w14:textId="77777777" w:rsidR="00323729" w:rsidRDefault="00F8312D">
            <w:pPr>
              <w:spacing w:after="0"/>
            </w:pPr>
            <w:r>
              <w:rPr>
                <w:rFonts w:ascii="Times New Roman" w:hAnsi="Times New Roman"/>
                <w:color w:val="000000"/>
                <w:sz w:val="24"/>
              </w:rPr>
              <w:t>53</w:t>
            </w:r>
          </w:p>
        </w:tc>
        <w:tc>
          <w:tcPr>
            <w:tcW w:w="3256" w:type="dxa"/>
            <w:tcMar>
              <w:top w:w="50" w:type="dxa"/>
              <w:left w:w="100" w:type="dxa"/>
            </w:tcMar>
            <w:vAlign w:val="center"/>
          </w:tcPr>
          <w:p w14:paraId="5C9BCBE4" w14:textId="77777777" w:rsidR="00323729" w:rsidRPr="00F8312D" w:rsidRDefault="00F8312D">
            <w:pPr>
              <w:spacing w:after="0"/>
              <w:ind w:left="135"/>
              <w:rPr>
                <w:lang w:val="ru-RU"/>
              </w:rPr>
            </w:pPr>
            <w:r w:rsidRPr="00F8312D">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14:paraId="5FE9E28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A49383" w14:textId="77777777" w:rsidR="00323729" w:rsidRDefault="00323729">
            <w:pPr>
              <w:spacing w:after="0"/>
              <w:ind w:left="135"/>
              <w:jc w:val="center"/>
            </w:pPr>
          </w:p>
        </w:tc>
        <w:tc>
          <w:tcPr>
            <w:tcW w:w="1600" w:type="dxa"/>
            <w:tcMar>
              <w:top w:w="50" w:type="dxa"/>
              <w:left w:w="100" w:type="dxa"/>
            </w:tcMar>
            <w:vAlign w:val="center"/>
          </w:tcPr>
          <w:p w14:paraId="06BBD818" w14:textId="77777777" w:rsidR="00323729" w:rsidRDefault="00323729">
            <w:pPr>
              <w:spacing w:after="0"/>
              <w:ind w:left="135"/>
              <w:jc w:val="center"/>
            </w:pPr>
          </w:p>
        </w:tc>
        <w:tc>
          <w:tcPr>
            <w:tcW w:w="1131" w:type="dxa"/>
            <w:tcMar>
              <w:top w:w="50" w:type="dxa"/>
              <w:left w:w="100" w:type="dxa"/>
            </w:tcMar>
            <w:vAlign w:val="center"/>
          </w:tcPr>
          <w:p w14:paraId="6F5DB97A" w14:textId="77777777" w:rsidR="00323729" w:rsidRDefault="00323729">
            <w:pPr>
              <w:spacing w:after="0"/>
              <w:ind w:left="135"/>
            </w:pPr>
          </w:p>
        </w:tc>
        <w:tc>
          <w:tcPr>
            <w:tcW w:w="1948" w:type="dxa"/>
            <w:tcMar>
              <w:top w:w="50" w:type="dxa"/>
              <w:left w:w="100" w:type="dxa"/>
            </w:tcMar>
            <w:vAlign w:val="center"/>
          </w:tcPr>
          <w:p w14:paraId="79A1765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w:t>
              </w:r>
              <w:r w:rsidRPr="00F8312D">
                <w:rPr>
                  <w:rFonts w:ascii="Times New Roman" w:hAnsi="Times New Roman"/>
                  <w:color w:val="0000FF"/>
                  <w:u w:val="single"/>
                  <w:lang w:val="ru-RU"/>
                </w:rPr>
                <w:t>420</w:t>
              </w:r>
            </w:hyperlink>
          </w:p>
        </w:tc>
      </w:tr>
      <w:tr w:rsidR="00323729" w:rsidRPr="000B029A" w14:paraId="558E9A00" w14:textId="77777777">
        <w:trPr>
          <w:trHeight w:val="144"/>
          <w:tblCellSpacing w:w="0" w:type="dxa"/>
        </w:trPr>
        <w:tc>
          <w:tcPr>
            <w:tcW w:w="458" w:type="dxa"/>
            <w:tcMar>
              <w:top w:w="50" w:type="dxa"/>
              <w:left w:w="100" w:type="dxa"/>
            </w:tcMar>
            <w:vAlign w:val="center"/>
          </w:tcPr>
          <w:p w14:paraId="79E13386" w14:textId="77777777" w:rsidR="00323729" w:rsidRDefault="00F8312D">
            <w:pPr>
              <w:spacing w:after="0"/>
            </w:pPr>
            <w:r>
              <w:rPr>
                <w:rFonts w:ascii="Times New Roman" w:hAnsi="Times New Roman"/>
                <w:color w:val="000000"/>
                <w:sz w:val="24"/>
              </w:rPr>
              <w:t>54</w:t>
            </w:r>
          </w:p>
        </w:tc>
        <w:tc>
          <w:tcPr>
            <w:tcW w:w="3256" w:type="dxa"/>
            <w:tcMar>
              <w:top w:w="50" w:type="dxa"/>
              <w:left w:w="100" w:type="dxa"/>
            </w:tcMar>
            <w:vAlign w:val="center"/>
          </w:tcPr>
          <w:p w14:paraId="4F829583" w14:textId="77777777" w:rsidR="00323729" w:rsidRDefault="00F8312D">
            <w:pPr>
              <w:spacing w:after="0"/>
              <w:ind w:left="135"/>
            </w:pPr>
            <w:r w:rsidRPr="00F8312D">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14:paraId="5FAEA9EA"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B9625B" w14:textId="77777777" w:rsidR="00323729" w:rsidRDefault="00323729">
            <w:pPr>
              <w:spacing w:after="0"/>
              <w:ind w:left="135"/>
              <w:jc w:val="center"/>
            </w:pPr>
          </w:p>
        </w:tc>
        <w:tc>
          <w:tcPr>
            <w:tcW w:w="1600" w:type="dxa"/>
            <w:tcMar>
              <w:top w:w="50" w:type="dxa"/>
              <w:left w:w="100" w:type="dxa"/>
            </w:tcMar>
            <w:vAlign w:val="center"/>
          </w:tcPr>
          <w:p w14:paraId="44FF098F" w14:textId="77777777" w:rsidR="00323729" w:rsidRDefault="00323729">
            <w:pPr>
              <w:spacing w:after="0"/>
              <w:ind w:left="135"/>
              <w:jc w:val="center"/>
            </w:pPr>
          </w:p>
        </w:tc>
        <w:tc>
          <w:tcPr>
            <w:tcW w:w="1131" w:type="dxa"/>
            <w:tcMar>
              <w:top w:w="50" w:type="dxa"/>
              <w:left w:w="100" w:type="dxa"/>
            </w:tcMar>
            <w:vAlign w:val="center"/>
          </w:tcPr>
          <w:p w14:paraId="071E9E40" w14:textId="77777777" w:rsidR="00323729" w:rsidRDefault="00323729">
            <w:pPr>
              <w:spacing w:after="0"/>
              <w:ind w:left="135"/>
            </w:pPr>
          </w:p>
        </w:tc>
        <w:tc>
          <w:tcPr>
            <w:tcW w:w="1948" w:type="dxa"/>
            <w:tcMar>
              <w:top w:w="50" w:type="dxa"/>
              <w:left w:w="100" w:type="dxa"/>
            </w:tcMar>
            <w:vAlign w:val="center"/>
          </w:tcPr>
          <w:p w14:paraId="3CA9B4E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w:t>
              </w:r>
              <w:r w:rsidRPr="00F8312D">
                <w:rPr>
                  <w:rFonts w:ascii="Times New Roman" w:hAnsi="Times New Roman"/>
                  <w:color w:val="0000FF"/>
                  <w:u w:val="single"/>
                  <w:lang w:val="ru-RU"/>
                </w:rPr>
                <w:t>556</w:t>
              </w:r>
            </w:hyperlink>
          </w:p>
        </w:tc>
      </w:tr>
      <w:tr w:rsidR="00323729" w:rsidRPr="000B029A" w14:paraId="737ACA1E" w14:textId="77777777">
        <w:trPr>
          <w:trHeight w:val="144"/>
          <w:tblCellSpacing w:w="0" w:type="dxa"/>
        </w:trPr>
        <w:tc>
          <w:tcPr>
            <w:tcW w:w="458" w:type="dxa"/>
            <w:tcMar>
              <w:top w:w="50" w:type="dxa"/>
              <w:left w:w="100" w:type="dxa"/>
            </w:tcMar>
            <w:vAlign w:val="center"/>
          </w:tcPr>
          <w:p w14:paraId="5AB6CACA" w14:textId="77777777" w:rsidR="00323729" w:rsidRDefault="00F8312D">
            <w:pPr>
              <w:spacing w:after="0"/>
            </w:pPr>
            <w:r>
              <w:rPr>
                <w:rFonts w:ascii="Times New Roman" w:hAnsi="Times New Roman"/>
                <w:color w:val="000000"/>
                <w:sz w:val="24"/>
              </w:rPr>
              <w:t>55</w:t>
            </w:r>
          </w:p>
        </w:tc>
        <w:tc>
          <w:tcPr>
            <w:tcW w:w="3256" w:type="dxa"/>
            <w:tcMar>
              <w:top w:w="50" w:type="dxa"/>
              <w:left w:w="100" w:type="dxa"/>
            </w:tcMar>
            <w:vAlign w:val="center"/>
          </w:tcPr>
          <w:p w14:paraId="318E8A97"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14:paraId="4467893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07CBF6" w14:textId="77777777" w:rsidR="00323729" w:rsidRDefault="00323729">
            <w:pPr>
              <w:spacing w:after="0"/>
              <w:ind w:left="135"/>
              <w:jc w:val="center"/>
            </w:pPr>
          </w:p>
        </w:tc>
        <w:tc>
          <w:tcPr>
            <w:tcW w:w="1600" w:type="dxa"/>
            <w:tcMar>
              <w:top w:w="50" w:type="dxa"/>
              <w:left w:w="100" w:type="dxa"/>
            </w:tcMar>
            <w:vAlign w:val="center"/>
          </w:tcPr>
          <w:p w14:paraId="6D28730F" w14:textId="77777777" w:rsidR="00323729" w:rsidRDefault="00323729">
            <w:pPr>
              <w:spacing w:after="0"/>
              <w:ind w:left="135"/>
              <w:jc w:val="center"/>
            </w:pPr>
          </w:p>
        </w:tc>
        <w:tc>
          <w:tcPr>
            <w:tcW w:w="1131" w:type="dxa"/>
            <w:tcMar>
              <w:top w:w="50" w:type="dxa"/>
              <w:left w:w="100" w:type="dxa"/>
            </w:tcMar>
            <w:vAlign w:val="center"/>
          </w:tcPr>
          <w:p w14:paraId="43D2E65C" w14:textId="77777777" w:rsidR="00323729" w:rsidRDefault="00323729">
            <w:pPr>
              <w:spacing w:after="0"/>
              <w:ind w:left="135"/>
            </w:pPr>
          </w:p>
        </w:tc>
        <w:tc>
          <w:tcPr>
            <w:tcW w:w="1948" w:type="dxa"/>
            <w:tcMar>
              <w:top w:w="50" w:type="dxa"/>
              <w:left w:w="100" w:type="dxa"/>
            </w:tcMar>
            <w:vAlign w:val="center"/>
          </w:tcPr>
          <w:p w14:paraId="0CDC1E1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w:t>
              </w:r>
              <w:r w:rsidRPr="00F8312D">
                <w:rPr>
                  <w:rFonts w:ascii="Times New Roman" w:hAnsi="Times New Roman"/>
                  <w:color w:val="0000FF"/>
                  <w:u w:val="single"/>
                  <w:lang w:val="ru-RU"/>
                </w:rPr>
                <w:t>7</w:t>
              </w:r>
              <w:r>
                <w:rPr>
                  <w:rFonts w:ascii="Times New Roman" w:hAnsi="Times New Roman"/>
                  <w:color w:val="0000FF"/>
                  <w:u w:val="single"/>
                </w:rPr>
                <w:t>e</w:t>
              </w:r>
              <w:r w:rsidRPr="00F8312D">
                <w:rPr>
                  <w:rFonts w:ascii="Times New Roman" w:hAnsi="Times New Roman"/>
                  <w:color w:val="0000FF"/>
                  <w:u w:val="single"/>
                  <w:lang w:val="ru-RU"/>
                </w:rPr>
                <w:t>0</w:t>
              </w:r>
            </w:hyperlink>
          </w:p>
        </w:tc>
      </w:tr>
      <w:tr w:rsidR="00323729" w:rsidRPr="000B029A" w14:paraId="29D8449F" w14:textId="77777777">
        <w:trPr>
          <w:trHeight w:val="144"/>
          <w:tblCellSpacing w:w="0" w:type="dxa"/>
        </w:trPr>
        <w:tc>
          <w:tcPr>
            <w:tcW w:w="458" w:type="dxa"/>
            <w:tcMar>
              <w:top w:w="50" w:type="dxa"/>
              <w:left w:w="100" w:type="dxa"/>
            </w:tcMar>
            <w:vAlign w:val="center"/>
          </w:tcPr>
          <w:p w14:paraId="48A8CD78" w14:textId="77777777" w:rsidR="00323729" w:rsidRDefault="00F8312D">
            <w:pPr>
              <w:spacing w:after="0"/>
            </w:pPr>
            <w:r>
              <w:rPr>
                <w:rFonts w:ascii="Times New Roman" w:hAnsi="Times New Roman"/>
                <w:color w:val="000000"/>
                <w:sz w:val="24"/>
              </w:rPr>
              <w:t>56</w:t>
            </w:r>
          </w:p>
        </w:tc>
        <w:tc>
          <w:tcPr>
            <w:tcW w:w="3256" w:type="dxa"/>
            <w:tcMar>
              <w:top w:w="50" w:type="dxa"/>
              <w:left w:w="100" w:type="dxa"/>
            </w:tcMar>
            <w:vAlign w:val="center"/>
          </w:tcPr>
          <w:p w14:paraId="0EDF5614" w14:textId="77777777" w:rsidR="00323729" w:rsidRDefault="00F8312D">
            <w:pPr>
              <w:spacing w:after="0"/>
              <w:ind w:left="135"/>
            </w:pPr>
            <w:r w:rsidRPr="00F8312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14:paraId="28F5FCCE"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F045DF" w14:textId="77777777" w:rsidR="00323729" w:rsidRDefault="00323729">
            <w:pPr>
              <w:spacing w:after="0"/>
              <w:ind w:left="135"/>
              <w:jc w:val="center"/>
            </w:pPr>
          </w:p>
        </w:tc>
        <w:tc>
          <w:tcPr>
            <w:tcW w:w="1600" w:type="dxa"/>
            <w:tcMar>
              <w:top w:w="50" w:type="dxa"/>
              <w:left w:w="100" w:type="dxa"/>
            </w:tcMar>
            <w:vAlign w:val="center"/>
          </w:tcPr>
          <w:p w14:paraId="3FB57073" w14:textId="77777777" w:rsidR="00323729" w:rsidRDefault="00323729">
            <w:pPr>
              <w:spacing w:after="0"/>
              <w:ind w:left="135"/>
              <w:jc w:val="center"/>
            </w:pPr>
          </w:p>
        </w:tc>
        <w:tc>
          <w:tcPr>
            <w:tcW w:w="1131" w:type="dxa"/>
            <w:tcMar>
              <w:top w:w="50" w:type="dxa"/>
              <w:left w:w="100" w:type="dxa"/>
            </w:tcMar>
            <w:vAlign w:val="center"/>
          </w:tcPr>
          <w:p w14:paraId="2EA7D01C" w14:textId="77777777" w:rsidR="00323729" w:rsidRDefault="00323729">
            <w:pPr>
              <w:spacing w:after="0"/>
              <w:ind w:left="135"/>
            </w:pPr>
          </w:p>
        </w:tc>
        <w:tc>
          <w:tcPr>
            <w:tcW w:w="1948" w:type="dxa"/>
            <w:tcMar>
              <w:top w:w="50" w:type="dxa"/>
              <w:left w:w="100" w:type="dxa"/>
            </w:tcMar>
            <w:vAlign w:val="center"/>
          </w:tcPr>
          <w:p w14:paraId="76E77DF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w:t>
              </w:r>
              <w:r w:rsidRPr="00F8312D">
                <w:rPr>
                  <w:rFonts w:ascii="Times New Roman" w:hAnsi="Times New Roman"/>
                  <w:color w:val="0000FF"/>
                  <w:u w:val="single"/>
                  <w:lang w:val="ru-RU"/>
                </w:rPr>
                <w:t>8</w:t>
              </w:r>
              <w:r>
                <w:rPr>
                  <w:rFonts w:ascii="Times New Roman" w:hAnsi="Times New Roman"/>
                  <w:color w:val="0000FF"/>
                  <w:u w:val="single"/>
                </w:rPr>
                <w:t>f</w:t>
              </w:r>
              <w:r w:rsidRPr="00F8312D">
                <w:rPr>
                  <w:rFonts w:ascii="Times New Roman" w:hAnsi="Times New Roman"/>
                  <w:color w:val="0000FF"/>
                  <w:u w:val="single"/>
                  <w:lang w:val="ru-RU"/>
                </w:rPr>
                <w:t>8</w:t>
              </w:r>
            </w:hyperlink>
          </w:p>
        </w:tc>
      </w:tr>
      <w:tr w:rsidR="00323729" w:rsidRPr="000B029A" w14:paraId="31431651" w14:textId="77777777">
        <w:trPr>
          <w:trHeight w:val="144"/>
          <w:tblCellSpacing w:w="0" w:type="dxa"/>
        </w:trPr>
        <w:tc>
          <w:tcPr>
            <w:tcW w:w="458" w:type="dxa"/>
            <w:tcMar>
              <w:top w:w="50" w:type="dxa"/>
              <w:left w:w="100" w:type="dxa"/>
            </w:tcMar>
            <w:vAlign w:val="center"/>
          </w:tcPr>
          <w:p w14:paraId="68CD6425" w14:textId="77777777" w:rsidR="00323729" w:rsidRDefault="00F8312D">
            <w:pPr>
              <w:spacing w:after="0"/>
            </w:pPr>
            <w:r>
              <w:rPr>
                <w:rFonts w:ascii="Times New Roman" w:hAnsi="Times New Roman"/>
                <w:color w:val="000000"/>
                <w:sz w:val="24"/>
              </w:rPr>
              <w:t>57</w:t>
            </w:r>
          </w:p>
        </w:tc>
        <w:tc>
          <w:tcPr>
            <w:tcW w:w="3256" w:type="dxa"/>
            <w:tcMar>
              <w:top w:w="50" w:type="dxa"/>
              <w:left w:w="100" w:type="dxa"/>
            </w:tcMar>
            <w:vAlign w:val="center"/>
          </w:tcPr>
          <w:p w14:paraId="2A87DE39"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14:paraId="3964F11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811A80" w14:textId="77777777" w:rsidR="00323729" w:rsidRDefault="00323729">
            <w:pPr>
              <w:spacing w:after="0"/>
              <w:ind w:left="135"/>
              <w:jc w:val="center"/>
            </w:pPr>
          </w:p>
        </w:tc>
        <w:tc>
          <w:tcPr>
            <w:tcW w:w="1600" w:type="dxa"/>
            <w:tcMar>
              <w:top w:w="50" w:type="dxa"/>
              <w:left w:w="100" w:type="dxa"/>
            </w:tcMar>
            <w:vAlign w:val="center"/>
          </w:tcPr>
          <w:p w14:paraId="23E28DF9" w14:textId="77777777" w:rsidR="00323729" w:rsidRDefault="00323729">
            <w:pPr>
              <w:spacing w:after="0"/>
              <w:ind w:left="135"/>
              <w:jc w:val="center"/>
            </w:pPr>
          </w:p>
        </w:tc>
        <w:tc>
          <w:tcPr>
            <w:tcW w:w="1131" w:type="dxa"/>
            <w:tcMar>
              <w:top w:w="50" w:type="dxa"/>
              <w:left w:w="100" w:type="dxa"/>
            </w:tcMar>
            <w:vAlign w:val="center"/>
          </w:tcPr>
          <w:p w14:paraId="456D4B78" w14:textId="77777777" w:rsidR="00323729" w:rsidRDefault="00323729">
            <w:pPr>
              <w:spacing w:after="0"/>
              <w:ind w:left="135"/>
            </w:pPr>
          </w:p>
        </w:tc>
        <w:tc>
          <w:tcPr>
            <w:tcW w:w="1948" w:type="dxa"/>
            <w:tcMar>
              <w:top w:w="50" w:type="dxa"/>
              <w:left w:w="100" w:type="dxa"/>
            </w:tcMar>
            <w:vAlign w:val="center"/>
          </w:tcPr>
          <w:p w14:paraId="0CF5156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afd</w:t>
              </w:r>
              <w:r w:rsidRPr="00F8312D">
                <w:rPr>
                  <w:rFonts w:ascii="Times New Roman" w:hAnsi="Times New Roman"/>
                  <w:color w:val="0000FF"/>
                  <w:u w:val="single"/>
                  <w:lang w:val="ru-RU"/>
                </w:rPr>
                <w:t>8</w:t>
              </w:r>
            </w:hyperlink>
          </w:p>
        </w:tc>
      </w:tr>
      <w:tr w:rsidR="00323729" w:rsidRPr="000B029A" w14:paraId="0B7FDBF7" w14:textId="77777777">
        <w:trPr>
          <w:trHeight w:val="144"/>
          <w:tblCellSpacing w:w="0" w:type="dxa"/>
        </w:trPr>
        <w:tc>
          <w:tcPr>
            <w:tcW w:w="458" w:type="dxa"/>
            <w:tcMar>
              <w:top w:w="50" w:type="dxa"/>
              <w:left w:w="100" w:type="dxa"/>
            </w:tcMar>
            <w:vAlign w:val="center"/>
          </w:tcPr>
          <w:p w14:paraId="75BBEB9A" w14:textId="77777777" w:rsidR="00323729" w:rsidRDefault="00F8312D">
            <w:pPr>
              <w:spacing w:after="0"/>
            </w:pPr>
            <w:r>
              <w:rPr>
                <w:rFonts w:ascii="Times New Roman" w:hAnsi="Times New Roman"/>
                <w:color w:val="000000"/>
                <w:sz w:val="24"/>
              </w:rPr>
              <w:t>58</w:t>
            </w:r>
          </w:p>
        </w:tc>
        <w:tc>
          <w:tcPr>
            <w:tcW w:w="3256" w:type="dxa"/>
            <w:tcMar>
              <w:top w:w="50" w:type="dxa"/>
              <w:left w:w="100" w:type="dxa"/>
            </w:tcMar>
            <w:vAlign w:val="center"/>
          </w:tcPr>
          <w:p w14:paraId="454A6C67"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14:paraId="532D963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E7A96C" w14:textId="77777777" w:rsidR="00323729" w:rsidRDefault="00323729">
            <w:pPr>
              <w:spacing w:after="0"/>
              <w:ind w:left="135"/>
              <w:jc w:val="center"/>
            </w:pPr>
          </w:p>
        </w:tc>
        <w:tc>
          <w:tcPr>
            <w:tcW w:w="1600" w:type="dxa"/>
            <w:tcMar>
              <w:top w:w="50" w:type="dxa"/>
              <w:left w:w="100" w:type="dxa"/>
            </w:tcMar>
            <w:vAlign w:val="center"/>
          </w:tcPr>
          <w:p w14:paraId="505B62FC" w14:textId="77777777" w:rsidR="00323729" w:rsidRDefault="00323729">
            <w:pPr>
              <w:spacing w:after="0"/>
              <w:ind w:left="135"/>
              <w:jc w:val="center"/>
            </w:pPr>
          </w:p>
        </w:tc>
        <w:tc>
          <w:tcPr>
            <w:tcW w:w="1131" w:type="dxa"/>
            <w:tcMar>
              <w:top w:w="50" w:type="dxa"/>
              <w:left w:w="100" w:type="dxa"/>
            </w:tcMar>
            <w:vAlign w:val="center"/>
          </w:tcPr>
          <w:p w14:paraId="5CF133B7" w14:textId="77777777" w:rsidR="00323729" w:rsidRDefault="00323729">
            <w:pPr>
              <w:spacing w:after="0"/>
              <w:ind w:left="135"/>
            </w:pPr>
          </w:p>
        </w:tc>
        <w:tc>
          <w:tcPr>
            <w:tcW w:w="1948" w:type="dxa"/>
            <w:tcMar>
              <w:top w:w="50" w:type="dxa"/>
              <w:left w:w="100" w:type="dxa"/>
            </w:tcMar>
            <w:vAlign w:val="center"/>
          </w:tcPr>
          <w:p w14:paraId="2C59C8F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b</w:t>
              </w:r>
              <w:r w:rsidRPr="00F8312D">
                <w:rPr>
                  <w:rFonts w:ascii="Times New Roman" w:hAnsi="Times New Roman"/>
                  <w:color w:val="0000FF"/>
                  <w:u w:val="single"/>
                  <w:lang w:val="ru-RU"/>
                </w:rPr>
                <w:t>1</w:t>
              </w:r>
              <w:r>
                <w:rPr>
                  <w:rFonts w:ascii="Times New Roman" w:hAnsi="Times New Roman"/>
                  <w:color w:val="0000FF"/>
                  <w:u w:val="single"/>
                </w:rPr>
                <w:t>c</w:t>
              </w:r>
              <w:r w:rsidRPr="00F8312D">
                <w:rPr>
                  <w:rFonts w:ascii="Times New Roman" w:hAnsi="Times New Roman"/>
                  <w:color w:val="0000FF"/>
                  <w:u w:val="single"/>
                  <w:lang w:val="ru-RU"/>
                </w:rPr>
                <w:t>2</w:t>
              </w:r>
            </w:hyperlink>
          </w:p>
        </w:tc>
      </w:tr>
      <w:tr w:rsidR="00323729" w14:paraId="1A19F238" w14:textId="77777777">
        <w:trPr>
          <w:trHeight w:val="144"/>
          <w:tblCellSpacing w:w="0" w:type="dxa"/>
        </w:trPr>
        <w:tc>
          <w:tcPr>
            <w:tcW w:w="458" w:type="dxa"/>
            <w:tcMar>
              <w:top w:w="50" w:type="dxa"/>
              <w:left w:w="100" w:type="dxa"/>
            </w:tcMar>
            <w:vAlign w:val="center"/>
          </w:tcPr>
          <w:p w14:paraId="43264E99" w14:textId="77777777" w:rsidR="00323729" w:rsidRDefault="00F8312D">
            <w:pPr>
              <w:spacing w:after="0"/>
            </w:pPr>
            <w:r>
              <w:rPr>
                <w:rFonts w:ascii="Times New Roman" w:hAnsi="Times New Roman"/>
                <w:color w:val="000000"/>
                <w:sz w:val="24"/>
              </w:rPr>
              <w:lastRenderedPageBreak/>
              <w:t>59</w:t>
            </w:r>
          </w:p>
        </w:tc>
        <w:tc>
          <w:tcPr>
            <w:tcW w:w="3256" w:type="dxa"/>
            <w:tcMar>
              <w:top w:w="50" w:type="dxa"/>
              <w:left w:w="100" w:type="dxa"/>
            </w:tcMar>
            <w:vAlign w:val="center"/>
          </w:tcPr>
          <w:p w14:paraId="2FA22271"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14:paraId="7A10213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D81958" w14:textId="77777777" w:rsidR="00323729" w:rsidRDefault="00323729">
            <w:pPr>
              <w:spacing w:after="0"/>
              <w:ind w:left="135"/>
              <w:jc w:val="center"/>
            </w:pPr>
          </w:p>
        </w:tc>
        <w:tc>
          <w:tcPr>
            <w:tcW w:w="1600" w:type="dxa"/>
            <w:tcMar>
              <w:top w:w="50" w:type="dxa"/>
              <w:left w:w="100" w:type="dxa"/>
            </w:tcMar>
            <w:vAlign w:val="center"/>
          </w:tcPr>
          <w:p w14:paraId="18512C4C" w14:textId="77777777" w:rsidR="00323729" w:rsidRDefault="00323729">
            <w:pPr>
              <w:spacing w:after="0"/>
              <w:ind w:left="135"/>
              <w:jc w:val="center"/>
            </w:pPr>
          </w:p>
        </w:tc>
        <w:tc>
          <w:tcPr>
            <w:tcW w:w="1131" w:type="dxa"/>
            <w:tcMar>
              <w:top w:w="50" w:type="dxa"/>
              <w:left w:w="100" w:type="dxa"/>
            </w:tcMar>
            <w:vAlign w:val="center"/>
          </w:tcPr>
          <w:p w14:paraId="7D1D2597" w14:textId="77777777" w:rsidR="00323729" w:rsidRDefault="00323729">
            <w:pPr>
              <w:spacing w:after="0"/>
              <w:ind w:left="135"/>
            </w:pPr>
          </w:p>
        </w:tc>
        <w:tc>
          <w:tcPr>
            <w:tcW w:w="1948" w:type="dxa"/>
            <w:tcMar>
              <w:top w:w="50" w:type="dxa"/>
              <w:left w:w="100" w:type="dxa"/>
            </w:tcMar>
            <w:vAlign w:val="center"/>
          </w:tcPr>
          <w:p w14:paraId="623804B8" w14:textId="77777777" w:rsidR="00323729" w:rsidRDefault="00323729">
            <w:pPr>
              <w:spacing w:after="0"/>
              <w:ind w:left="135"/>
            </w:pPr>
          </w:p>
        </w:tc>
      </w:tr>
      <w:tr w:rsidR="00323729" w14:paraId="0FA4AA91" w14:textId="77777777">
        <w:trPr>
          <w:trHeight w:val="144"/>
          <w:tblCellSpacing w:w="0" w:type="dxa"/>
        </w:trPr>
        <w:tc>
          <w:tcPr>
            <w:tcW w:w="458" w:type="dxa"/>
            <w:tcMar>
              <w:top w:w="50" w:type="dxa"/>
              <w:left w:w="100" w:type="dxa"/>
            </w:tcMar>
            <w:vAlign w:val="center"/>
          </w:tcPr>
          <w:p w14:paraId="706E0CFB" w14:textId="77777777" w:rsidR="00323729" w:rsidRDefault="00F8312D">
            <w:pPr>
              <w:spacing w:after="0"/>
            </w:pPr>
            <w:r>
              <w:rPr>
                <w:rFonts w:ascii="Times New Roman" w:hAnsi="Times New Roman"/>
                <w:color w:val="000000"/>
                <w:sz w:val="24"/>
              </w:rPr>
              <w:t>60</w:t>
            </w:r>
          </w:p>
        </w:tc>
        <w:tc>
          <w:tcPr>
            <w:tcW w:w="3256" w:type="dxa"/>
            <w:tcMar>
              <w:top w:w="50" w:type="dxa"/>
              <w:left w:w="100" w:type="dxa"/>
            </w:tcMar>
            <w:vAlign w:val="center"/>
          </w:tcPr>
          <w:p w14:paraId="48F4F3B1" w14:textId="77777777" w:rsidR="00323729" w:rsidRPr="00F8312D" w:rsidRDefault="00F8312D">
            <w:pPr>
              <w:spacing w:after="0"/>
              <w:ind w:left="135"/>
              <w:rPr>
                <w:lang w:val="ru-RU"/>
              </w:rPr>
            </w:pPr>
            <w:r w:rsidRPr="00F8312D">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14:paraId="7835A68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42E2C9" w14:textId="77777777" w:rsidR="00323729" w:rsidRDefault="00323729">
            <w:pPr>
              <w:spacing w:after="0"/>
              <w:ind w:left="135"/>
              <w:jc w:val="center"/>
            </w:pPr>
          </w:p>
        </w:tc>
        <w:tc>
          <w:tcPr>
            <w:tcW w:w="1600" w:type="dxa"/>
            <w:tcMar>
              <w:top w:w="50" w:type="dxa"/>
              <w:left w:w="100" w:type="dxa"/>
            </w:tcMar>
            <w:vAlign w:val="center"/>
          </w:tcPr>
          <w:p w14:paraId="4A030D2A" w14:textId="77777777" w:rsidR="00323729" w:rsidRDefault="00323729">
            <w:pPr>
              <w:spacing w:after="0"/>
              <w:ind w:left="135"/>
              <w:jc w:val="center"/>
            </w:pPr>
          </w:p>
        </w:tc>
        <w:tc>
          <w:tcPr>
            <w:tcW w:w="1131" w:type="dxa"/>
            <w:tcMar>
              <w:top w:w="50" w:type="dxa"/>
              <w:left w:w="100" w:type="dxa"/>
            </w:tcMar>
            <w:vAlign w:val="center"/>
          </w:tcPr>
          <w:p w14:paraId="721CDD6B" w14:textId="77777777" w:rsidR="00323729" w:rsidRDefault="00323729">
            <w:pPr>
              <w:spacing w:after="0"/>
              <w:ind w:left="135"/>
            </w:pPr>
          </w:p>
        </w:tc>
        <w:tc>
          <w:tcPr>
            <w:tcW w:w="1948" w:type="dxa"/>
            <w:tcMar>
              <w:top w:w="50" w:type="dxa"/>
              <w:left w:w="100" w:type="dxa"/>
            </w:tcMar>
            <w:vAlign w:val="center"/>
          </w:tcPr>
          <w:p w14:paraId="586757EB" w14:textId="77777777" w:rsidR="00323729" w:rsidRDefault="00323729">
            <w:pPr>
              <w:spacing w:after="0"/>
              <w:ind w:left="135"/>
            </w:pPr>
          </w:p>
        </w:tc>
      </w:tr>
      <w:tr w:rsidR="00323729" w14:paraId="09FF331D" w14:textId="77777777">
        <w:trPr>
          <w:trHeight w:val="144"/>
          <w:tblCellSpacing w:w="0" w:type="dxa"/>
        </w:trPr>
        <w:tc>
          <w:tcPr>
            <w:tcW w:w="458" w:type="dxa"/>
            <w:tcMar>
              <w:top w:w="50" w:type="dxa"/>
              <w:left w:w="100" w:type="dxa"/>
            </w:tcMar>
            <w:vAlign w:val="center"/>
          </w:tcPr>
          <w:p w14:paraId="3B302823" w14:textId="77777777" w:rsidR="00323729" w:rsidRDefault="00F8312D">
            <w:pPr>
              <w:spacing w:after="0"/>
            </w:pPr>
            <w:r>
              <w:rPr>
                <w:rFonts w:ascii="Times New Roman" w:hAnsi="Times New Roman"/>
                <w:color w:val="000000"/>
                <w:sz w:val="24"/>
              </w:rPr>
              <w:t>61</w:t>
            </w:r>
          </w:p>
        </w:tc>
        <w:tc>
          <w:tcPr>
            <w:tcW w:w="3256" w:type="dxa"/>
            <w:tcMar>
              <w:top w:w="50" w:type="dxa"/>
              <w:left w:w="100" w:type="dxa"/>
            </w:tcMar>
            <w:vAlign w:val="center"/>
          </w:tcPr>
          <w:p w14:paraId="418087AE" w14:textId="77777777" w:rsidR="00323729" w:rsidRPr="00F8312D" w:rsidRDefault="00F8312D">
            <w:pPr>
              <w:spacing w:after="0"/>
              <w:ind w:left="135"/>
              <w:rPr>
                <w:lang w:val="ru-RU"/>
              </w:rPr>
            </w:pPr>
            <w:r w:rsidRPr="00F8312D">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14:paraId="7AE1E43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FC1EAA" w14:textId="77777777" w:rsidR="00323729" w:rsidRDefault="00323729">
            <w:pPr>
              <w:spacing w:after="0"/>
              <w:ind w:left="135"/>
              <w:jc w:val="center"/>
            </w:pPr>
          </w:p>
        </w:tc>
        <w:tc>
          <w:tcPr>
            <w:tcW w:w="1600" w:type="dxa"/>
            <w:tcMar>
              <w:top w:w="50" w:type="dxa"/>
              <w:left w:w="100" w:type="dxa"/>
            </w:tcMar>
            <w:vAlign w:val="center"/>
          </w:tcPr>
          <w:p w14:paraId="51314B21" w14:textId="77777777" w:rsidR="00323729" w:rsidRDefault="00323729">
            <w:pPr>
              <w:spacing w:after="0"/>
              <w:ind w:left="135"/>
              <w:jc w:val="center"/>
            </w:pPr>
          </w:p>
        </w:tc>
        <w:tc>
          <w:tcPr>
            <w:tcW w:w="1131" w:type="dxa"/>
            <w:tcMar>
              <w:top w:w="50" w:type="dxa"/>
              <w:left w:w="100" w:type="dxa"/>
            </w:tcMar>
            <w:vAlign w:val="center"/>
          </w:tcPr>
          <w:p w14:paraId="6B1C15FD" w14:textId="77777777" w:rsidR="00323729" w:rsidRDefault="00323729">
            <w:pPr>
              <w:spacing w:after="0"/>
              <w:ind w:left="135"/>
            </w:pPr>
          </w:p>
        </w:tc>
        <w:tc>
          <w:tcPr>
            <w:tcW w:w="1948" w:type="dxa"/>
            <w:tcMar>
              <w:top w:w="50" w:type="dxa"/>
              <w:left w:w="100" w:type="dxa"/>
            </w:tcMar>
            <w:vAlign w:val="center"/>
          </w:tcPr>
          <w:p w14:paraId="2F84856B" w14:textId="77777777" w:rsidR="00323729" w:rsidRDefault="00323729">
            <w:pPr>
              <w:spacing w:after="0"/>
              <w:ind w:left="135"/>
            </w:pPr>
          </w:p>
        </w:tc>
      </w:tr>
      <w:tr w:rsidR="00323729" w14:paraId="4FD6FBB4" w14:textId="77777777">
        <w:trPr>
          <w:trHeight w:val="144"/>
          <w:tblCellSpacing w:w="0" w:type="dxa"/>
        </w:trPr>
        <w:tc>
          <w:tcPr>
            <w:tcW w:w="458" w:type="dxa"/>
            <w:tcMar>
              <w:top w:w="50" w:type="dxa"/>
              <w:left w:w="100" w:type="dxa"/>
            </w:tcMar>
            <w:vAlign w:val="center"/>
          </w:tcPr>
          <w:p w14:paraId="1E589FD3" w14:textId="77777777" w:rsidR="00323729" w:rsidRDefault="00F8312D">
            <w:pPr>
              <w:spacing w:after="0"/>
            </w:pPr>
            <w:r>
              <w:rPr>
                <w:rFonts w:ascii="Times New Roman" w:hAnsi="Times New Roman"/>
                <w:color w:val="000000"/>
                <w:sz w:val="24"/>
              </w:rPr>
              <w:t>62</w:t>
            </w:r>
          </w:p>
        </w:tc>
        <w:tc>
          <w:tcPr>
            <w:tcW w:w="3256" w:type="dxa"/>
            <w:tcMar>
              <w:top w:w="50" w:type="dxa"/>
              <w:left w:w="100" w:type="dxa"/>
            </w:tcMar>
            <w:vAlign w:val="center"/>
          </w:tcPr>
          <w:p w14:paraId="48F835A6" w14:textId="77777777" w:rsidR="00323729" w:rsidRPr="00F8312D" w:rsidRDefault="00F8312D">
            <w:pPr>
              <w:spacing w:after="0"/>
              <w:ind w:left="135"/>
              <w:rPr>
                <w:lang w:val="ru-RU"/>
              </w:rPr>
            </w:pPr>
            <w:r w:rsidRPr="00F8312D">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14:paraId="752EEC8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350555" w14:textId="77777777" w:rsidR="00323729" w:rsidRDefault="00323729">
            <w:pPr>
              <w:spacing w:after="0"/>
              <w:ind w:left="135"/>
              <w:jc w:val="center"/>
            </w:pPr>
          </w:p>
        </w:tc>
        <w:tc>
          <w:tcPr>
            <w:tcW w:w="1600" w:type="dxa"/>
            <w:tcMar>
              <w:top w:w="50" w:type="dxa"/>
              <w:left w:w="100" w:type="dxa"/>
            </w:tcMar>
            <w:vAlign w:val="center"/>
          </w:tcPr>
          <w:p w14:paraId="211A6553" w14:textId="77777777" w:rsidR="00323729" w:rsidRDefault="00323729">
            <w:pPr>
              <w:spacing w:after="0"/>
              <w:ind w:left="135"/>
              <w:jc w:val="center"/>
            </w:pPr>
          </w:p>
        </w:tc>
        <w:tc>
          <w:tcPr>
            <w:tcW w:w="1131" w:type="dxa"/>
            <w:tcMar>
              <w:top w:w="50" w:type="dxa"/>
              <w:left w:w="100" w:type="dxa"/>
            </w:tcMar>
            <w:vAlign w:val="center"/>
          </w:tcPr>
          <w:p w14:paraId="0CADD3A8" w14:textId="77777777" w:rsidR="00323729" w:rsidRDefault="00323729">
            <w:pPr>
              <w:spacing w:after="0"/>
              <w:ind w:left="135"/>
            </w:pPr>
          </w:p>
        </w:tc>
        <w:tc>
          <w:tcPr>
            <w:tcW w:w="1948" w:type="dxa"/>
            <w:tcMar>
              <w:top w:w="50" w:type="dxa"/>
              <w:left w:w="100" w:type="dxa"/>
            </w:tcMar>
            <w:vAlign w:val="center"/>
          </w:tcPr>
          <w:p w14:paraId="039D97D8" w14:textId="77777777" w:rsidR="00323729" w:rsidRDefault="00323729">
            <w:pPr>
              <w:spacing w:after="0"/>
              <w:ind w:left="135"/>
            </w:pPr>
          </w:p>
        </w:tc>
      </w:tr>
      <w:tr w:rsidR="00323729" w14:paraId="69C0CECA" w14:textId="77777777">
        <w:trPr>
          <w:trHeight w:val="144"/>
          <w:tblCellSpacing w:w="0" w:type="dxa"/>
        </w:trPr>
        <w:tc>
          <w:tcPr>
            <w:tcW w:w="458" w:type="dxa"/>
            <w:tcMar>
              <w:top w:w="50" w:type="dxa"/>
              <w:left w:w="100" w:type="dxa"/>
            </w:tcMar>
            <w:vAlign w:val="center"/>
          </w:tcPr>
          <w:p w14:paraId="0583181D" w14:textId="77777777" w:rsidR="00323729" w:rsidRDefault="00F8312D">
            <w:pPr>
              <w:spacing w:after="0"/>
            </w:pPr>
            <w:r>
              <w:rPr>
                <w:rFonts w:ascii="Times New Roman" w:hAnsi="Times New Roman"/>
                <w:color w:val="000000"/>
                <w:sz w:val="24"/>
              </w:rPr>
              <w:t>63</w:t>
            </w:r>
          </w:p>
        </w:tc>
        <w:tc>
          <w:tcPr>
            <w:tcW w:w="3256" w:type="dxa"/>
            <w:tcMar>
              <w:top w:w="50" w:type="dxa"/>
              <w:left w:w="100" w:type="dxa"/>
            </w:tcMar>
            <w:vAlign w:val="center"/>
          </w:tcPr>
          <w:p w14:paraId="1140BD58" w14:textId="77777777" w:rsidR="00323729" w:rsidRPr="00F8312D" w:rsidRDefault="00F8312D">
            <w:pPr>
              <w:spacing w:after="0"/>
              <w:ind w:left="135"/>
              <w:rPr>
                <w:lang w:val="ru-RU"/>
              </w:rPr>
            </w:pPr>
            <w:r w:rsidRPr="00F8312D">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14:paraId="7BACA44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26D9F6" w14:textId="77777777" w:rsidR="00323729" w:rsidRDefault="00323729">
            <w:pPr>
              <w:spacing w:after="0"/>
              <w:ind w:left="135"/>
              <w:jc w:val="center"/>
            </w:pPr>
          </w:p>
        </w:tc>
        <w:tc>
          <w:tcPr>
            <w:tcW w:w="1600" w:type="dxa"/>
            <w:tcMar>
              <w:top w:w="50" w:type="dxa"/>
              <w:left w:w="100" w:type="dxa"/>
            </w:tcMar>
            <w:vAlign w:val="center"/>
          </w:tcPr>
          <w:p w14:paraId="5284859D" w14:textId="77777777" w:rsidR="00323729" w:rsidRDefault="00323729">
            <w:pPr>
              <w:spacing w:after="0"/>
              <w:ind w:left="135"/>
              <w:jc w:val="center"/>
            </w:pPr>
          </w:p>
        </w:tc>
        <w:tc>
          <w:tcPr>
            <w:tcW w:w="1131" w:type="dxa"/>
            <w:tcMar>
              <w:top w:w="50" w:type="dxa"/>
              <w:left w:w="100" w:type="dxa"/>
            </w:tcMar>
            <w:vAlign w:val="center"/>
          </w:tcPr>
          <w:p w14:paraId="4106AA4F" w14:textId="77777777" w:rsidR="00323729" w:rsidRDefault="00323729">
            <w:pPr>
              <w:spacing w:after="0"/>
              <w:ind w:left="135"/>
            </w:pPr>
          </w:p>
        </w:tc>
        <w:tc>
          <w:tcPr>
            <w:tcW w:w="1948" w:type="dxa"/>
            <w:tcMar>
              <w:top w:w="50" w:type="dxa"/>
              <w:left w:w="100" w:type="dxa"/>
            </w:tcMar>
            <w:vAlign w:val="center"/>
          </w:tcPr>
          <w:p w14:paraId="37C05D1C" w14:textId="77777777" w:rsidR="00323729" w:rsidRDefault="00323729">
            <w:pPr>
              <w:spacing w:after="0"/>
              <w:ind w:left="135"/>
            </w:pPr>
          </w:p>
        </w:tc>
      </w:tr>
      <w:tr w:rsidR="00323729" w14:paraId="2F9B7955" w14:textId="77777777">
        <w:trPr>
          <w:trHeight w:val="144"/>
          <w:tblCellSpacing w:w="0" w:type="dxa"/>
        </w:trPr>
        <w:tc>
          <w:tcPr>
            <w:tcW w:w="458" w:type="dxa"/>
            <w:tcMar>
              <w:top w:w="50" w:type="dxa"/>
              <w:left w:w="100" w:type="dxa"/>
            </w:tcMar>
            <w:vAlign w:val="center"/>
          </w:tcPr>
          <w:p w14:paraId="24CA107F" w14:textId="77777777" w:rsidR="00323729" w:rsidRDefault="00F8312D">
            <w:pPr>
              <w:spacing w:after="0"/>
            </w:pPr>
            <w:r>
              <w:rPr>
                <w:rFonts w:ascii="Times New Roman" w:hAnsi="Times New Roman"/>
                <w:color w:val="000000"/>
                <w:sz w:val="24"/>
              </w:rPr>
              <w:t>64</w:t>
            </w:r>
          </w:p>
        </w:tc>
        <w:tc>
          <w:tcPr>
            <w:tcW w:w="3256" w:type="dxa"/>
            <w:tcMar>
              <w:top w:w="50" w:type="dxa"/>
              <w:left w:w="100" w:type="dxa"/>
            </w:tcMar>
            <w:vAlign w:val="center"/>
          </w:tcPr>
          <w:p w14:paraId="76E7AE4D" w14:textId="77777777" w:rsidR="00323729" w:rsidRPr="00F8312D" w:rsidRDefault="00F8312D">
            <w:pPr>
              <w:spacing w:after="0"/>
              <w:ind w:left="135"/>
              <w:rPr>
                <w:lang w:val="ru-RU"/>
              </w:rPr>
            </w:pPr>
            <w:r w:rsidRPr="00F8312D">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14:paraId="3116BBD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309798" w14:textId="77777777" w:rsidR="00323729" w:rsidRDefault="00323729">
            <w:pPr>
              <w:spacing w:after="0"/>
              <w:ind w:left="135"/>
              <w:jc w:val="center"/>
            </w:pPr>
          </w:p>
        </w:tc>
        <w:tc>
          <w:tcPr>
            <w:tcW w:w="1600" w:type="dxa"/>
            <w:tcMar>
              <w:top w:w="50" w:type="dxa"/>
              <w:left w:w="100" w:type="dxa"/>
            </w:tcMar>
            <w:vAlign w:val="center"/>
          </w:tcPr>
          <w:p w14:paraId="73348B6A" w14:textId="77777777" w:rsidR="00323729" w:rsidRDefault="00323729">
            <w:pPr>
              <w:spacing w:after="0"/>
              <w:ind w:left="135"/>
              <w:jc w:val="center"/>
            </w:pPr>
          </w:p>
        </w:tc>
        <w:tc>
          <w:tcPr>
            <w:tcW w:w="1131" w:type="dxa"/>
            <w:tcMar>
              <w:top w:w="50" w:type="dxa"/>
              <w:left w:w="100" w:type="dxa"/>
            </w:tcMar>
            <w:vAlign w:val="center"/>
          </w:tcPr>
          <w:p w14:paraId="41D5629C" w14:textId="77777777" w:rsidR="00323729" w:rsidRDefault="00323729">
            <w:pPr>
              <w:spacing w:after="0"/>
              <w:ind w:left="135"/>
            </w:pPr>
          </w:p>
        </w:tc>
        <w:tc>
          <w:tcPr>
            <w:tcW w:w="1948" w:type="dxa"/>
            <w:tcMar>
              <w:top w:w="50" w:type="dxa"/>
              <w:left w:w="100" w:type="dxa"/>
            </w:tcMar>
            <w:vAlign w:val="center"/>
          </w:tcPr>
          <w:p w14:paraId="3234D350" w14:textId="77777777" w:rsidR="00323729" w:rsidRDefault="00323729">
            <w:pPr>
              <w:spacing w:after="0"/>
              <w:ind w:left="135"/>
            </w:pPr>
          </w:p>
        </w:tc>
      </w:tr>
      <w:tr w:rsidR="00323729" w14:paraId="013C190A" w14:textId="77777777">
        <w:trPr>
          <w:trHeight w:val="144"/>
          <w:tblCellSpacing w:w="0" w:type="dxa"/>
        </w:trPr>
        <w:tc>
          <w:tcPr>
            <w:tcW w:w="458" w:type="dxa"/>
            <w:tcMar>
              <w:top w:w="50" w:type="dxa"/>
              <w:left w:w="100" w:type="dxa"/>
            </w:tcMar>
            <w:vAlign w:val="center"/>
          </w:tcPr>
          <w:p w14:paraId="7A8A807A" w14:textId="77777777" w:rsidR="00323729" w:rsidRDefault="00F8312D">
            <w:pPr>
              <w:spacing w:after="0"/>
            </w:pPr>
            <w:r>
              <w:rPr>
                <w:rFonts w:ascii="Times New Roman" w:hAnsi="Times New Roman"/>
                <w:color w:val="000000"/>
                <w:sz w:val="24"/>
              </w:rPr>
              <w:t>65</w:t>
            </w:r>
          </w:p>
        </w:tc>
        <w:tc>
          <w:tcPr>
            <w:tcW w:w="3256" w:type="dxa"/>
            <w:tcMar>
              <w:top w:w="50" w:type="dxa"/>
              <w:left w:w="100" w:type="dxa"/>
            </w:tcMar>
            <w:vAlign w:val="center"/>
          </w:tcPr>
          <w:p w14:paraId="2E6FB6EA" w14:textId="77777777" w:rsidR="00323729" w:rsidRPr="00F8312D" w:rsidRDefault="00F8312D">
            <w:pPr>
              <w:spacing w:after="0"/>
              <w:ind w:left="135"/>
              <w:rPr>
                <w:lang w:val="ru-RU"/>
              </w:rPr>
            </w:pPr>
            <w:r w:rsidRPr="00F8312D">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14:paraId="0EC90CB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FAB7C7" w14:textId="77777777" w:rsidR="00323729" w:rsidRDefault="00323729">
            <w:pPr>
              <w:spacing w:after="0"/>
              <w:ind w:left="135"/>
              <w:jc w:val="center"/>
            </w:pPr>
          </w:p>
        </w:tc>
        <w:tc>
          <w:tcPr>
            <w:tcW w:w="1600" w:type="dxa"/>
            <w:tcMar>
              <w:top w:w="50" w:type="dxa"/>
              <w:left w:w="100" w:type="dxa"/>
            </w:tcMar>
            <w:vAlign w:val="center"/>
          </w:tcPr>
          <w:p w14:paraId="1A693692" w14:textId="77777777" w:rsidR="00323729" w:rsidRDefault="00323729">
            <w:pPr>
              <w:spacing w:after="0"/>
              <w:ind w:left="135"/>
              <w:jc w:val="center"/>
            </w:pPr>
          </w:p>
        </w:tc>
        <w:tc>
          <w:tcPr>
            <w:tcW w:w="1131" w:type="dxa"/>
            <w:tcMar>
              <w:top w:w="50" w:type="dxa"/>
              <w:left w:w="100" w:type="dxa"/>
            </w:tcMar>
            <w:vAlign w:val="center"/>
          </w:tcPr>
          <w:p w14:paraId="515F3A62" w14:textId="77777777" w:rsidR="00323729" w:rsidRDefault="00323729">
            <w:pPr>
              <w:spacing w:after="0"/>
              <w:ind w:left="135"/>
            </w:pPr>
          </w:p>
        </w:tc>
        <w:tc>
          <w:tcPr>
            <w:tcW w:w="1948" w:type="dxa"/>
            <w:tcMar>
              <w:top w:w="50" w:type="dxa"/>
              <w:left w:w="100" w:type="dxa"/>
            </w:tcMar>
            <w:vAlign w:val="center"/>
          </w:tcPr>
          <w:p w14:paraId="4D4F960C" w14:textId="77777777" w:rsidR="00323729" w:rsidRDefault="00323729">
            <w:pPr>
              <w:spacing w:after="0"/>
              <w:ind w:left="135"/>
            </w:pPr>
          </w:p>
        </w:tc>
      </w:tr>
      <w:tr w:rsidR="00323729" w14:paraId="159BD008" w14:textId="77777777">
        <w:trPr>
          <w:trHeight w:val="144"/>
          <w:tblCellSpacing w:w="0" w:type="dxa"/>
        </w:trPr>
        <w:tc>
          <w:tcPr>
            <w:tcW w:w="458" w:type="dxa"/>
            <w:tcMar>
              <w:top w:w="50" w:type="dxa"/>
              <w:left w:w="100" w:type="dxa"/>
            </w:tcMar>
            <w:vAlign w:val="center"/>
          </w:tcPr>
          <w:p w14:paraId="79993D77" w14:textId="77777777" w:rsidR="00323729" w:rsidRDefault="00F8312D">
            <w:pPr>
              <w:spacing w:after="0"/>
            </w:pPr>
            <w:r>
              <w:rPr>
                <w:rFonts w:ascii="Times New Roman" w:hAnsi="Times New Roman"/>
                <w:color w:val="000000"/>
                <w:sz w:val="24"/>
              </w:rPr>
              <w:t>66</w:t>
            </w:r>
          </w:p>
        </w:tc>
        <w:tc>
          <w:tcPr>
            <w:tcW w:w="3256" w:type="dxa"/>
            <w:tcMar>
              <w:top w:w="50" w:type="dxa"/>
              <w:left w:w="100" w:type="dxa"/>
            </w:tcMar>
            <w:vAlign w:val="center"/>
          </w:tcPr>
          <w:p w14:paraId="06D7FE37" w14:textId="77777777" w:rsidR="00323729" w:rsidRDefault="00F8312D">
            <w:pPr>
              <w:spacing w:after="0"/>
              <w:ind w:left="135"/>
            </w:pPr>
            <w:r w:rsidRPr="00F8312D">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14:paraId="274025ED"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FBB370" w14:textId="77777777" w:rsidR="00323729" w:rsidRDefault="00323729">
            <w:pPr>
              <w:spacing w:after="0"/>
              <w:ind w:left="135"/>
              <w:jc w:val="center"/>
            </w:pPr>
          </w:p>
        </w:tc>
        <w:tc>
          <w:tcPr>
            <w:tcW w:w="1600" w:type="dxa"/>
            <w:tcMar>
              <w:top w:w="50" w:type="dxa"/>
              <w:left w:w="100" w:type="dxa"/>
            </w:tcMar>
            <w:vAlign w:val="center"/>
          </w:tcPr>
          <w:p w14:paraId="6D1FAE52" w14:textId="77777777" w:rsidR="00323729" w:rsidRDefault="00323729">
            <w:pPr>
              <w:spacing w:after="0"/>
              <w:ind w:left="135"/>
              <w:jc w:val="center"/>
            </w:pPr>
          </w:p>
        </w:tc>
        <w:tc>
          <w:tcPr>
            <w:tcW w:w="1131" w:type="dxa"/>
            <w:tcMar>
              <w:top w:w="50" w:type="dxa"/>
              <w:left w:w="100" w:type="dxa"/>
            </w:tcMar>
            <w:vAlign w:val="center"/>
          </w:tcPr>
          <w:p w14:paraId="736F696F" w14:textId="77777777" w:rsidR="00323729" w:rsidRDefault="00323729">
            <w:pPr>
              <w:spacing w:after="0"/>
              <w:ind w:left="135"/>
            </w:pPr>
          </w:p>
        </w:tc>
        <w:tc>
          <w:tcPr>
            <w:tcW w:w="1948" w:type="dxa"/>
            <w:tcMar>
              <w:top w:w="50" w:type="dxa"/>
              <w:left w:w="100" w:type="dxa"/>
            </w:tcMar>
            <w:vAlign w:val="center"/>
          </w:tcPr>
          <w:p w14:paraId="142CCC06" w14:textId="77777777" w:rsidR="00323729" w:rsidRDefault="00323729">
            <w:pPr>
              <w:spacing w:after="0"/>
              <w:ind w:left="135"/>
            </w:pPr>
          </w:p>
        </w:tc>
      </w:tr>
      <w:tr w:rsidR="00323729" w14:paraId="6561BBEA" w14:textId="77777777">
        <w:trPr>
          <w:trHeight w:val="144"/>
          <w:tblCellSpacing w:w="0" w:type="dxa"/>
        </w:trPr>
        <w:tc>
          <w:tcPr>
            <w:tcW w:w="458" w:type="dxa"/>
            <w:tcMar>
              <w:top w:w="50" w:type="dxa"/>
              <w:left w:w="100" w:type="dxa"/>
            </w:tcMar>
            <w:vAlign w:val="center"/>
          </w:tcPr>
          <w:p w14:paraId="1588922F" w14:textId="77777777" w:rsidR="00323729" w:rsidRDefault="00F8312D">
            <w:pPr>
              <w:spacing w:after="0"/>
            </w:pPr>
            <w:r>
              <w:rPr>
                <w:rFonts w:ascii="Times New Roman" w:hAnsi="Times New Roman"/>
                <w:color w:val="000000"/>
                <w:sz w:val="24"/>
              </w:rPr>
              <w:t>67</w:t>
            </w:r>
          </w:p>
        </w:tc>
        <w:tc>
          <w:tcPr>
            <w:tcW w:w="3256" w:type="dxa"/>
            <w:tcMar>
              <w:top w:w="50" w:type="dxa"/>
              <w:left w:w="100" w:type="dxa"/>
            </w:tcMar>
            <w:vAlign w:val="center"/>
          </w:tcPr>
          <w:p w14:paraId="335CCF4B"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14:paraId="0A894F4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B256BD"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4B6809A" w14:textId="77777777" w:rsidR="00323729" w:rsidRDefault="00323729">
            <w:pPr>
              <w:spacing w:after="0"/>
              <w:ind w:left="135"/>
              <w:jc w:val="center"/>
            </w:pPr>
          </w:p>
        </w:tc>
        <w:tc>
          <w:tcPr>
            <w:tcW w:w="1131" w:type="dxa"/>
            <w:tcMar>
              <w:top w:w="50" w:type="dxa"/>
              <w:left w:w="100" w:type="dxa"/>
            </w:tcMar>
            <w:vAlign w:val="center"/>
          </w:tcPr>
          <w:p w14:paraId="48707C05" w14:textId="77777777" w:rsidR="00323729" w:rsidRDefault="00323729">
            <w:pPr>
              <w:spacing w:after="0"/>
              <w:ind w:left="135"/>
            </w:pPr>
          </w:p>
        </w:tc>
        <w:tc>
          <w:tcPr>
            <w:tcW w:w="1948" w:type="dxa"/>
            <w:tcMar>
              <w:top w:w="50" w:type="dxa"/>
              <w:left w:w="100" w:type="dxa"/>
            </w:tcMar>
            <w:vAlign w:val="center"/>
          </w:tcPr>
          <w:p w14:paraId="1E52B11F" w14:textId="77777777" w:rsidR="00323729" w:rsidRDefault="00323729">
            <w:pPr>
              <w:spacing w:after="0"/>
              <w:ind w:left="135"/>
            </w:pPr>
          </w:p>
        </w:tc>
      </w:tr>
      <w:tr w:rsidR="00323729" w:rsidRPr="000B029A" w14:paraId="09D06F6E" w14:textId="77777777">
        <w:trPr>
          <w:trHeight w:val="144"/>
          <w:tblCellSpacing w:w="0" w:type="dxa"/>
        </w:trPr>
        <w:tc>
          <w:tcPr>
            <w:tcW w:w="458" w:type="dxa"/>
            <w:tcMar>
              <w:top w:w="50" w:type="dxa"/>
              <w:left w:w="100" w:type="dxa"/>
            </w:tcMar>
            <w:vAlign w:val="center"/>
          </w:tcPr>
          <w:p w14:paraId="7172EF0D" w14:textId="77777777" w:rsidR="00323729" w:rsidRDefault="00F8312D">
            <w:pPr>
              <w:spacing w:after="0"/>
            </w:pPr>
            <w:r>
              <w:rPr>
                <w:rFonts w:ascii="Times New Roman" w:hAnsi="Times New Roman"/>
                <w:color w:val="000000"/>
                <w:sz w:val="24"/>
              </w:rPr>
              <w:t>68</w:t>
            </w:r>
          </w:p>
        </w:tc>
        <w:tc>
          <w:tcPr>
            <w:tcW w:w="3256" w:type="dxa"/>
            <w:tcMar>
              <w:top w:w="50" w:type="dxa"/>
              <w:left w:w="100" w:type="dxa"/>
            </w:tcMar>
            <w:vAlign w:val="center"/>
          </w:tcPr>
          <w:p w14:paraId="6149A6E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Расширение круга детского чтения. </w:t>
            </w:r>
            <w:r w:rsidRPr="00F8312D">
              <w:rPr>
                <w:rFonts w:ascii="Times New Roman" w:hAnsi="Times New Roman"/>
                <w:color w:val="000000"/>
                <w:sz w:val="24"/>
                <w:lang w:val="ru-RU"/>
              </w:rPr>
              <w:lastRenderedPageBreak/>
              <w:t>Знакомство с авторами юмористических произведений</w:t>
            </w:r>
          </w:p>
        </w:tc>
        <w:tc>
          <w:tcPr>
            <w:tcW w:w="805" w:type="dxa"/>
            <w:tcMar>
              <w:top w:w="50" w:type="dxa"/>
              <w:left w:w="100" w:type="dxa"/>
            </w:tcMar>
            <w:vAlign w:val="center"/>
          </w:tcPr>
          <w:p w14:paraId="6194DC62"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6D78E18" w14:textId="77777777" w:rsidR="00323729" w:rsidRDefault="00323729">
            <w:pPr>
              <w:spacing w:after="0"/>
              <w:ind w:left="135"/>
              <w:jc w:val="center"/>
            </w:pPr>
          </w:p>
        </w:tc>
        <w:tc>
          <w:tcPr>
            <w:tcW w:w="1600" w:type="dxa"/>
            <w:tcMar>
              <w:top w:w="50" w:type="dxa"/>
              <w:left w:w="100" w:type="dxa"/>
            </w:tcMar>
            <w:vAlign w:val="center"/>
          </w:tcPr>
          <w:p w14:paraId="3672F72D" w14:textId="77777777" w:rsidR="00323729" w:rsidRDefault="00323729">
            <w:pPr>
              <w:spacing w:after="0"/>
              <w:ind w:left="135"/>
              <w:jc w:val="center"/>
            </w:pPr>
          </w:p>
        </w:tc>
        <w:tc>
          <w:tcPr>
            <w:tcW w:w="1131" w:type="dxa"/>
            <w:tcMar>
              <w:top w:w="50" w:type="dxa"/>
              <w:left w:w="100" w:type="dxa"/>
            </w:tcMar>
            <w:vAlign w:val="center"/>
          </w:tcPr>
          <w:p w14:paraId="7381459F" w14:textId="77777777" w:rsidR="00323729" w:rsidRDefault="00323729">
            <w:pPr>
              <w:spacing w:after="0"/>
              <w:ind w:left="135"/>
            </w:pPr>
          </w:p>
        </w:tc>
        <w:tc>
          <w:tcPr>
            <w:tcW w:w="1948" w:type="dxa"/>
            <w:tcMar>
              <w:top w:w="50" w:type="dxa"/>
              <w:left w:w="100" w:type="dxa"/>
            </w:tcMar>
            <w:vAlign w:val="center"/>
          </w:tcPr>
          <w:p w14:paraId="4158E18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fef</w:t>
              </w:r>
              <w:r w:rsidRPr="00F8312D">
                <w:rPr>
                  <w:rFonts w:ascii="Times New Roman" w:hAnsi="Times New Roman"/>
                  <w:color w:val="0000FF"/>
                  <w:u w:val="single"/>
                  <w:lang w:val="ru-RU"/>
                </w:rPr>
                <w:t>08</w:t>
              </w:r>
            </w:hyperlink>
          </w:p>
        </w:tc>
      </w:tr>
      <w:tr w:rsidR="00323729" w:rsidRPr="000B029A" w14:paraId="1433F137" w14:textId="77777777">
        <w:trPr>
          <w:trHeight w:val="144"/>
          <w:tblCellSpacing w:w="0" w:type="dxa"/>
        </w:trPr>
        <w:tc>
          <w:tcPr>
            <w:tcW w:w="458" w:type="dxa"/>
            <w:tcMar>
              <w:top w:w="50" w:type="dxa"/>
              <w:left w:w="100" w:type="dxa"/>
            </w:tcMar>
            <w:vAlign w:val="center"/>
          </w:tcPr>
          <w:p w14:paraId="1C4F86B6" w14:textId="77777777" w:rsidR="00323729" w:rsidRDefault="00F8312D">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31EFACFD" w14:textId="77777777" w:rsidR="00323729" w:rsidRPr="00F8312D" w:rsidRDefault="00F8312D">
            <w:pPr>
              <w:spacing w:after="0"/>
              <w:ind w:left="135"/>
              <w:rPr>
                <w:lang w:val="ru-RU"/>
              </w:rPr>
            </w:pPr>
            <w:r w:rsidRPr="00F8312D">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14:paraId="52CC3A9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F02357" w14:textId="77777777" w:rsidR="00323729" w:rsidRDefault="00323729">
            <w:pPr>
              <w:spacing w:after="0"/>
              <w:ind w:left="135"/>
              <w:jc w:val="center"/>
            </w:pPr>
          </w:p>
        </w:tc>
        <w:tc>
          <w:tcPr>
            <w:tcW w:w="1600" w:type="dxa"/>
            <w:tcMar>
              <w:top w:w="50" w:type="dxa"/>
              <w:left w:w="100" w:type="dxa"/>
            </w:tcMar>
            <w:vAlign w:val="center"/>
          </w:tcPr>
          <w:p w14:paraId="3A88D02B" w14:textId="77777777" w:rsidR="00323729" w:rsidRDefault="00323729">
            <w:pPr>
              <w:spacing w:after="0"/>
              <w:ind w:left="135"/>
              <w:jc w:val="center"/>
            </w:pPr>
          </w:p>
        </w:tc>
        <w:tc>
          <w:tcPr>
            <w:tcW w:w="1131" w:type="dxa"/>
            <w:tcMar>
              <w:top w:w="50" w:type="dxa"/>
              <w:left w:w="100" w:type="dxa"/>
            </w:tcMar>
            <w:vAlign w:val="center"/>
          </w:tcPr>
          <w:p w14:paraId="2DA6DC5C" w14:textId="77777777" w:rsidR="00323729" w:rsidRDefault="00323729">
            <w:pPr>
              <w:spacing w:after="0"/>
              <w:ind w:left="135"/>
            </w:pPr>
          </w:p>
        </w:tc>
        <w:tc>
          <w:tcPr>
            <w:tcW w:w="1948" w:type="dxa"/>
            <w:tcMar>
              <w:top w:w="50" w:type="dxa"/>
              <w:left w:w="100" w:type="dxa"/>
            </w:tcMar>
            <w:vAlign w:val="center"/>
          </w:tcPr>
          <w:p w14:paraId="75608DFC"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ff</w:t>
              </w:r>
              <w:r w:rsidRPr="00F8312D">
                <w:rPr>
                  <w:rFonts w:ascii="Times New Roman" w:hAnsi="Times New Roman"/>
                  <w:color w:val="0000FF"/>
                  <w:u w:val="single"/>
                  <w:lang w:val="ru-RU"/>
                </w:rPr>
                <w:t>336</w:t>
              </w:r>
            </w:hyperlink>
          </w:p>
        </w:tc>
      </w:tr>
      <w:tr w:rsidR="00323729" w:rsidRPr="000B029A" w14:paraId="41EC294F" w14:textId="77777777">
        <w:trPr>
          <w:trHeight w:val="144"/>
          <w:tblCellSpacing w:w="0" w:type="dxa"/>
        </w:trPr>
        <w:tc>
          <w:tcPr>
            <w:tcW w:w="458" w:type="dxa"/>
            <w:tcMar>
              <w:top w:w="50" w:type="dxa"/>
              <w:left w:w="100" w:type="dxa"/>
            </w:tcMar>
            <w:vAlign w:val="center"/>
          </w:tcPr>
          <w:p w14:paraId="27B9776A" w14:textId="77777777" w:rsidR="00323729" w:rsidRDefault="00F8312D">
            <w:pPr>
              <w:spacing w:after="0"/>
            </w:pPr>
            <w:r>
              <w:rPr>
                <w:rFonts w:ascii="Times New Roman" w:hAnsi="Times New Roman"/>
                <w:color w:val="000000"/>
                <w:sz w:val="24"/>
              </w:rPr>
              <w:t>70</w:t>
            </w:r>
          </w:p>
        </w:tc>
        <w:tc>
          <w:tcPr>
            <w:tcW w:w="3256" w:type="dxa"/>
            <w:tcMar>
              <w:top w:w="50" w:type="dxa"/>
              <w:left w:w="100" w:type="dxa"/>
            </w:tcMar>
            <w:vAlign w:val="center"/>
          </w:tcPr>
          <w:p w14:paraId="1126EC56"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14:paraId="1D455604"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01A8D4" w14:textId="77777777" w:rsidR="00323729" w:rsidRDefault="00323729">
            <w:pPr>
              <w:spacing w:after="0"/>
              <w:ind w:left="135"/>
              <w:jc w:val="center"/>
            </w:pPr>
          </w:p>
        </w:tc>
        <w:tc>
          <w:tcPr>
            <w:tcW w:w="1600" w:type="dxa"/>
            <w:tcMar>
              <w:top w:w="50" w:type="dxa"/>
              <w:left w:w="100" w:type="dxa"/>
            </w:tcMar>
            <w:vAlign w:val="center"/>
          </w:tcPr>
          <w:p w14:paraId="42B68A88" w14:textId="77777777" w:rsidR="00323729" w:rsidRDefault="00323729">
            <w:pPr>
              <w:spacing w:after="0"/>
              <w:ind w:left="135"/>
              <w:jc w:val="center"/>
            </w:pPr>
          </w:p>
        </w:tc>
        <w:tc>
          <w:tcPr>
            <w:tcW w:w="1131" w:type="dxa"/>
            <w:tcMar>
              <w:top w:w="50" w:type="dxa"/>
              <w:left w:w="100" w:type="dxa"/>
            </w:tcMar>
            <w:vAlign w:val="center"/>
          </w:tcPr>
          <w:p w14:paraId="6FED621D" w14:textId="77777777" w:rsidR="00323729" w:rsidRDefault="00323729">
            <w:pPr>
              <w:spacing w:after="0"/>
              <w:ind w:left="135"/>
            </w:pPr>
          </w:p>
        </w:tc>
        <w:tc>
          <w:tcPr>
            <w:tcW w:w="1948" w:type="dxa"/>
            <w:tcMar>
              <w:top w:w="50" w:type="dxa"/>
              <w:left w:w="100" w:type="dxa"/>
            </w:tcMar>
            <w:vAlign w:val="center"/>
          </w:tcPr>
          <w:p w14:paraId="00D9E32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ff</w:t>
              </w:r>
              <w:r w:rsidRPr="00F8312D">
                <w:rPr>
                  <w:rFonts w:ascii="Times New Roman" w:hAnsi="Times New Roman"/>
                  <w:color w:val="0000FF"/>
                  <w:u w:val="single"/>
                  <w:lang w:val="ru-RU"/>
                </w:rPr>
                <w:t>44</w:t>
              </w:r>
              <w:r>
                <w:rPr>
                  <w:rFonts w:ascii="Times New Roman" w:hAnsi="Times New Roman"/>
                  <w:color w:val="0000FF"/>
                  <w:u w:val="single"/>
                </w:rPr>
                <w:t>e</w:t>
              </w:r>
            </w:hyperlink>
          </w:p>
        </w:tc>
      </w:tr>
      <w:tr w:rsidR="00323729" w:rsidRPr="000B029A" w14:paraId="16B6AD82" w14:textId="77777777">
        <w:trPr>
          <w:trHeight w:val="144"/>
          <w:tblCellSpacing w:w="0" w:type="dxa"/>
        </w:trPr>
        <w:tc>
          <w:tcPr>
            <w:tcW w:w="458" w:type="dxa"/>
            <w:tcMar>
              <w:top w:w="50" w:type="dxa"/>
              <w:left w:w="100" w:type="dxa"/>
            </w:tcMar>
            <w:vAlign w:val="center"/>
          </w:tcPr>
          <w:p w14:paraId="1BF982E3" w14:textId="77777777" w:rsidR="00323729" w:rsidRDefault="00F8312D">
            <w:pPr>
              <w:spacing w:after="0"/>
            </w:pPr>
            <w:r>
              <w:rPr>
                <w:rFonts w:ascii="Times New Roman" w:hAnsi="Times New Roman"/>
                <w:color w:val="000000"/>
                <w:sz w:val="24"/>
              </w:rPr>
              <w:t>71</w:t>
            </w:r>
          </w:p>
        </w:tc>
        <w:tc>
          <w:tcPr>
            <w:tcW w:w="3256" w:type="dxa"/>
            <w:tcMar>
              <w:top w:w="50" w:type="dxa"/>
              <w:left w:w="100" w:type="dxa"/>
            </w:tcMar>
            <w:vAlign w:val="center"/>
          </w:tcPr>
          <w:p w14:paraId="4E1EEC78"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14:paraId="1362A5A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7A3E14" w14:textId="77777777" w:rsidR="00323729" w:rsidRDefault="00323729">
            <w:pPr>
              <w:spacing w:after="0"/>
              <w:ind w:left="135"/>
              <w:jc w:val="center"/>
            </w:pPr>
          </w:p>
        </w:tc>
        <w:tc>
          <w:tcPr>
            <w:tcW w:w="1600" w:type="dxa"/>
            <w:tcMar>
              <w:top w:w="50" w:type="dxa"/>
              <w:left w:w="100" w:type="dxa"/>
            </w:tcMar>
            <w:vAlign w:val="center"/>
          </w:tcPr>
          <w:p w14:paraId="4EAC5E81" w14:textId="77777777" w:rsidR="00323729" w:rsidRDefault="00323729">
            <w:pPr>
              <w:spacing w:after="0"/>
              <w:ind w:left="135"/>
              <w:jc w:val="center"/>
            </w:pPr>
          </w:p>
        </w:tc>
        <w:tc>
          <w:tcPr>
            <w:tcW w:w="1131" w:type="dxa"/>
            <w:tcMar>
              <w:top w:w="50" w:type="dxa"/>
              <w:left w:w="100" w:type="dxa"/>
            </w:tcMar>
            <w:vAlign w:val="center"/>
          </w:tcPr>
          <w:p w14:paraId="45B26184" w14:textId="77777777" w:rsidR="00323729" w:rsidRDefault="00323729">
            <w:pPr>
              <w:spacing w:after="0"/>
              <w:ind w:left="135"/>
            </w:pPr>
          </w:p>
        </w:tc>
        <w:tc>
          <w:tcPr>
            <w:tcW w:w="1948" w:type="dxa"/>
            <w:tcMar>
              <w:top w:w="50" w:type="dxa"/>
              <w:left w:w="100" w:type="dxa"/>
            </w:tcMar>
            <w:vAlign w:val="center"/>
          </w:tcPr>
          <w:p w14:paraId="6753D8F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36</w:t>
              </w:r>
              <w:r>
                <w:rPr>
                  <w:rFonts w:ascii="Times New Roman" w:hAnsi="Times New Roman"/>
                  <w:color w:val="0000FF"/>
                  <w:u w:val="single"/>
                </w:rPr>
                <w:t>e</w:t>
              </w:r>
            </w:hyperlink>
          </w:p>
        </w:tc>
      </w:tr>
      <w:tr w:rsidR="00323729" w:rsidRPr="000B029A" w14:paraId="76C07EEE" w14:textId="77777777">
        <w:trPr>
          <w:trHeight w:val="144"/>
          <w:tblCellSpacing w:w="0" w:type="dxa"/>
        </w:trPr>
        <w:tc>
          <w:tcPr>
            <w:tcW w:w="458" w:type="dxa"/>
            <w:tcMar>
              <w:top w:w="50" w:type="dxa"/>
              <w:left w:w="100" w:type="dxa"/>
            </w:tcMar>
            <w:vAlign w:val="center"/>
          </w:tcPr>
          <w:p w14:paraId="792B15C9" w14:textId="77777777" w:rsidR="00323729" w:rsidRDefault="00F8312D">
            <w:pPr>
              <w:spacing w:after="0"/>
            </w:pPr>
            <w:r>
              <w:rPr>
                <w:rFonts w:ascii="Times New Roman" w:hAnsi="Times New Roman"/>
                <w:color w:val="000000"/>
                <w:sz w:val="24"/>
              </w:rPr>
              <w:t>72</w:t>
            </w:r>
          </w:p>
        </w:tc>
        <w:tc>
          <w:tcPr>
            <w:tcW w:w="3256" w:type="dxa"/>
            <w:tcMar>
              <w:top w:w="50" w:type="dxa"/>
              <w:left w:w="100" w:type="dxa"/>
            </w:tcMar>
            <w:vAlign w:val="center"/>
          </w:tcPr>
          <w:p w14:paraId="04EFBDC1" w14:textId="77777777" w:rsidR="00323729" w:rsidRDefault="00F8312D">
            <w:pPr>
              <w:spacing w:after="0"/>
              <w:ind w:left="135"/>
            </w:pPr>
            <w:r w:rsidRPr="00F8312D">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14:paraId="7C4F40CB"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75A7FB" w14:textId="77777777" w:rsidR="00323729" w:rsidRDefault="00323729">
            <w:pPr>
              <w:spacing w:after="0"/>
              <w:ind w:left="135"/>
              <w:jc w:val="center"/>
            </w:pPr>
          </w:p>
        </w:tc>
        <w:tc>
          <w:tcPr>
            <w:tcW w:w="1600" w:type="dxa"/>
            <w:tcMar>
              <w:top w:w="50" w:type="dxa"/>
              <w:left w:w="100" w:type="dxa"/>
            </w:tcMar>
            <w:vAlign w:val="center"/>
          </w:tcPr>
          <w:p w14:paraId="47BA01F4" w14:textId="77777777" w:rsidR="00323729" w:rsidRDefault="00323729">
            <w:pPr>
              <w:spacing w:after="0"/>
              <w:ind w:left="135"/>
              <w:jc w:val="center"/>
            </w:pPr>
          </w:p>
        </w:tc>
        <w:tc>
          <w:tcPr>
            <w:tcW w:w="1131" w:type="dxa"/>
            <w:tcMar>
              <w:top w:w="50" w:type="dxa"/>
              <w:left w:w="100" w:type="dxa"/>
            </w:tcMar>
            <w:vAlign w:val="center"/>
          </w:tcPr>
          <w:p w14:paraId="45E9C934" w14:textId="77777777" w:rsidR="00323729" w:rsidRDefault="00323729">
            <w:pPr>
              <w:spacing w:after="0"/>
              <w:ind w:left="135"/>
            </w:pPr>
          </w:p>
        </w:tc>
        <w:tc>
          <w:tcPr>
            <w:tcW w:w="1948" w:type="dxa"/>
            <w:tcMar>
              <w:top w:w="50" w:type="dxa"/>
              <w:left w:w="100" w:type="dxa"/>
            </w:tcMar>
            <w:vAlign w:val="center"/>
          </w:tcPr>
          <w:p w14:paraId="34D8A86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08300</w:t>
              </w:r>
            </w:hyperlink>
          </w:p>
        </w:tc>
      </w:tr>
      <w:tr w:rsidR="00323729" w:rsidRPr="000B029A" w14:paraId="509C7C74" w14:textId="77777777">
        <w:trPr>
          <w:trHeight w:val="144"/>
          <w:tblCellSpacing w:w="0" w:type="dxa"/>
        </w:trPr>
        <w:tc>
          <w:tcPr>
            <w:tcW w:w="458" w:type="dxa"/>
            <w:tcMar>
              <w:top w:w="50" w:type="dxa"/>
              <w:left w:w="100" w:type="dxa"/>
            </w:tcMar>
            <w:vAlign w:val="center"/>
          </w:tcPr>
          <w:p w14:paraId="51D26DAA" w14:textId="77777777" w:rsidR="00323729" w:rsidRDefault="00F8312D">
            <w:pPr>
              <w:spacing w:after="0"/>
            </w:pPr>
            <w:r>
              <w:rPr>
                <w:rFonts w:ascii="Times New Roman" w:hAnsi="Times New Roman"/>
                <w:color w:val="000000"/>
                <w:sz w:val="24"/>
              </w:rPr>
              <w:t>73</w:t>
            </w:r>
          </w:p>
        </w:tc>
        <w:tc>
          <w:tcPr>
            <w:tcW w:w="3256" w:type="dxa"/>
            <w:tcMar>
              <w:top w:w="50" w:type="dxa"/>
              <w:left w:w="100" w:type="dxa"/>
            </w:tcMar>
            <w:vAlign w:val="center"/>
          </w:tcPr>
          <w:p w14:paraId="10C600AE" w14:textId="77777777" w:rsidR="00323729" w:rsidRDefault="00F8312D">
            <w:pPr>
              <w:spacing w:after="0"/>
              <w:ind w:left="135"/>
            </w:pPr>
            <w:r w:rsidRPr="00F8312D">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14:paraId="1714D899"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C620B4" w14:textId="77777777" w:rsidR="00323729" w:rsidRDefault="00323729">
            <w:pPr>
              <w:spacing w:after="0"/>
              <w:ind w:left="135"/>
              <w:jc w:val="center"/>
            </w:pPr>
          </w:p>
        </w:tc>
        <w:tc>
          <w:tcPr>
            <w:tcW w:w="1600" w:type="dxa"/>
            <w:tcMar>
              <w:top w:w="50" w:type="dxa"/>
              <w:left w:w="100" w:type="dxa"/>
            </w:tcMar>
            <w:vAlign w:val="center"/>
          </w:tcPr>
          <w:p w14:paraId="6CE158ED" w14:textId="77777777" w:rsidR="00323729" w:rsidRDefault="00323729">
            <w:pPr>
              <w:spacing w:after="0"/>
              <w:ind w:left="135"/>
              <w:jc w:val="center"/>
            </w:pPr>
          </w:p>
        </w:tc>
        <w:tc>
          <w:tcPr>
            <w:tcW w:w="1131" w:type="dxa"/>
            <w:tcMar>
              <w:top w:w="50" w:type="dxa"/>
              <w:left w:w="100" w:type="dxa"/>
            </w:tcMar>
            <w:vAlign w:val="center"/>
          </w:tcPr>
          <w:p w14:paraId="1C1D7D80" w14:textId="77777777" w:rsidR="00323729" w:rsidRDefault="00323729">
            <w:pPr>
              <w:spacing w:after="0"/>
              <w:ind w:left="135"/>
            </w:pPr>
          </w:p>
        </w:tc>
        <w:tc>
          <w:tcPr>
            <w:tcW w:w="1948" w:type="dxa"/>
            <w:tcMar>
              <w:top w:w="50" w:type="dxa"/>
              <w:left w:w="100" w:type="dxa"/>
            </w:tcMar>
            <w:vAlign w:val="center"/>
          </w:tcPr>
          <w:p w14:paraId="326465A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256</w:t>
              </w:r>
            </w:hyperlink>
          </w:p>
        </w:tc>
      </w:tr>
      <w:tr w:rsidR="00323729" w:rsidRPr="000B029A" w14:paraId="5181B9FE" w14:textId="77777777">
        <w:trPr>
          <w:trHeight w:val="144"/>
          <w:tblCellSpacing w:w="0" w:type="dxa"/>
        </w:trPr>
        <w:tc>
          <w:tcPr>
            <w:tcW w:w="458" w:type="dxa"/>
            <w:tcMar>
              <w:top w:w="50" w:type="dxa"/>
              <w:left w:w="100" w:type="dxa"/>
            </w:tcMar>
            <w:vAlign w:val="center"/>
          </w:tcPr>
          <w:p w14:paraId="1E5F3E3E" w14:textId="77777777" w:rsidR="00323729" w:rsidRDefault="00F8312D">
            <w:pPr>
              <w:spacing w:after="0"/>
            </w:pPr>
            <w:r>
              <w:rPr>
                <w:rFonts w:ascii="Times New Roman" w:hAnsi="Times New Roman"/>
                <w:color w:val="000000"/>
                <w:sz w:val="24"/>
              </w:rPr>
              <w:t>74</w:t>
            </w:r>
          </w:p>
        </w:tc>
        <w:tc>
          <w:tcPr>
            <w:tcW w:w="3256" w:type="dxa"/>
            <w:tcMar>
              <w:top w:w="50" w:type="dxa"/>
              <w:left w:w="100" w:type="dxa"/>
            </w:tcMar>
            <w:vAlign w:val="center"/>
          </w:tcPr>
          <w:p w14:paraId="46E38AAB"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14:paraId="224B9A2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660125" w14:textId="77777777" w:rsidR="00323729" w:rsidRDefault="00323729">
            <w:pPr>
              <w:spacing w:after="0"/>
              <w:ind w:left="135"/>
              <w:jc w:val="center"/>
            </w:pPr>
          </w:p>
        </w:tc>
        <w:tc>
          <w:tcPr>
            <w:tcW w:w="1600" w:type="dxa"/>
            <w:tcMar>
              <w:top w:w="50" w:type="dxa"/>
              <w:left w:w="100" w:type="dxa"/>
            </w:tcMar>
            <w:vAlign w:val="center"/>
          </w:tcPr>
          <w:p w14:paraId="6946B1A5" w14:textId="77777777" w:rsidR="00323729" w:rsidRDefault="00323729">
            <w:pPr>
              <w:spacing w:after="0"/>
              <w:ind w:left="135"/>
              <w:jc w:val="center"/>
            </w:pPr>
          </w:p>
        </w:tc>
        <w:tc>
          <w:tcPr>
            <w:tcW w:w="1131" w:type="dxa"/>
            <w:tcMar>
              <w:top w:w="50" w:type="dxa"/>
              <w:left w:w="100" w:type="dxa"/>
            </w:tcMar>
            <w:vAlign w:val="center"/>
          </w:tcPr>
          <w:p w14:paraId="5819F28A" w14:textId="77777777" w:rsidR="00323729" w:rsidRDefault="00323729">
            <w:pPr>
              <w:spacing w:after="0"/>
              <w:ind w:left="135"/>
            </w:pPr>
          </w:p>
        </w:tc>
        <w:tc>
          <w:tcPr>
            <w:tcW w:w="1948" w:type="dxa"/>
            <w:tcMar>
              <w:top w:w="50" w:type="dxa"/>
              <w:left w:w="100" w:type="dxa"/>
            </w:tcMar>
            <w:vAlign w:val="center"/>
          </w:tcPr>
          <w:p w14:paraId="767A6BA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fecba</w:t>
              </w:r>
            </w:hyperlink>
          </w:p>
        </w:tc>
      </w:tr>
      <w:tr w:rsidR="00323729" w:rsidRPr="000B029A" w14:paraId="5E1A04DF" w14:textId="77777777">
        <w:trPr>
          <w:trHeight w:val="144"/>
          <w:tblCellSpacing w:w="0" w:type="dxa"/>
        </w:trPr>
        <w:tc>
          <w:tcPr>
            <w:tcW w:w="458" w:type="dxa"/>
            <w:tcMar>
              <w:top w:w="50" w:type="dxa"/>
              <w:left w:w="100" w:type="dxa"/>
            </w:tcMar>
            <w:vAlign w:val="center"/>
          </w:tcPr>
          <w:p w14:paraId="78C91FB5" w14:textId="77777777" w:rsidR="00323729" w:rsidRDefault="00F8312D">
            <w:pPr>
              <w:spacing w:after="0"/>
            </w:pPr>
            <w:r>
              <w:rPr>
                <w:rFonts w:ascii="Times New Roman" w:hAnsi="Times New Roman"/>
                <w:color w:val="000000"/>
                <w:sz w:val="24"/>
              </w:rPr>
              <w:t>75</w:t>
            </w:r>
          </w:p>
        </w:tc>
        <w:tc>
          <w:tcPr>
            <w:tcW w:w="3256" w:type="dxa"/>
            <w:tcMar>
              <w:top w:w="50" w:type="dxa"/>
              <w:left w:w="100" w:type="dxa"/>
            </w:tcMar>
            <w:vAlign w:val="center"/>
          </w:tcPr>
          <w:p w14:paraId="56D26C2C" w14:textId="77777777" w:rsidR="00323729" w:rsidRDefault="00F8312D">
            <w:pPr>
              <w:spacing w:after="0"/>
              <w:ind w:left="135"/>
            </w:pPr>
            <w:r w:rsidRPr="00F8312D">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14:paraId="618CB2EB"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DB8C087" w14:textId="77777777" w:rsidR="00323729" w:rsidRDefault="00323729">
            <w:pPr>
              <w:spacing w:after="0"/>
              <w:ind w:left="135"/>
              <w:jc w:val="center"/>
            </w:pPr>
          </w:p>
        </w:tc>
        <w:tc>
          <w:tcPr>
            <w:tcW w:w="1600" w:type="dxa"/>
            <w:tcMar>
              <w:top w:w="50" w:type="dxa"/>
              <w:left w:w="100" w:type="dxa"/>
            </w:tcMar>
            <w:vAlign w:val="center"/>
          </w:tcPr>
          <w:p w14:paraId="63BEEF1B" w14:textId="77777777" w:rsidR="00323729" w:rsidRDefault="00323729">
            <w:pPr>
              <w:spacing w:after="0"/>
              <w:ind w:left="135"/>
              <w:jc w:val="center"/>
            </w:pPr>
          </w:p>
        </w:tc>
        <w:tc>
          <w:tcPr>
            <w:tcW w:w="1131" w:type="dxa"/>
            <w:tcMar>
              <w:top w:w="50" w:type="dxa"/>
              <w:left w:w="100" w:type="dxa"/>
            </w:tcMar>
            <w:vAlign w:val="center"/>
          </w:tcPr>
          <w:p w14:paraId="2EE7C696" w14:textId="77777777" w:rsidR="00323729" w:rsidRDefault="00323729">
            <w:pPr>
              <w:spacing w:after="0"/>
              <w:ind w:left="135"/>
            </w:pPr>
          </w:p>
        </w:tc>
        <w:tc>
          <w:tcPr>
            <w:tcW w:w="1948" w:type="dxa"/>
            <w:tcMar>
              <w:top w:w="50" w:type="dxa"/>
              <w:left w:w="100" w:type="dxa"/>
            </w:tcMar>
            <w:vAlign w:val="center"/>
          </w:tcPr>
          <w:p w14:paraId="0CBA31E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feb</w:t>
              </w:r>
              <w:r w:rsidRPr="00F8312D">
                <w:rPr>
                  <w:rFonts w:ascii="Times New Roman" w:hAnsi="Times New Roman"/>
                  <w:color w:val="0000FF"/>
                  <w:u w:val="single"/>
                  <w:lang w:val="ru-RU"/>
                </w:rPr>
                <w:t>52</w:t>
              </w:r>
            </w:hyperlink>
          </w:p>
        </w:tc>
      </w:tr>
      <w:tr w:rsidR="00323729" w:rsidRPr="000B029A" w14:paraId="55D24410" w14:textId="77777777">
        <w:trPr>
          <w:trHeight w:val="144"/>
          <w:tblCellSpacing w:w="0" w:type="dxa"/>
        </w:trPr>
        <w:tc>
          <w:tcPr>
            <w:tcW w:w="458" w:type="dxa"/>
            <w:tcMar>
              <w:top w:w="50" w:type="dxa"/>
              <w:left w:w="100" w:type="dxa"/>
            </w:tcMar>
            <w:vAlign w:val="center"/>
          </w:tcPr>
          <w:p w14:paraId="2739CC8F" w14:textId="77777777" w:rsidR="00323729" w:rsidRDefault="00F8312D">
            <w:pPr>
              <w:spacing w:after="0"/>
            </w:pPr>
            <w:r>
              <w:rPr>
                <w:rFonts w:ascii="Times New Roman" w:hAnsi="Times New Roman"/>
                <w:color w:val="000000"/>
                <w:sz w:val="24"/>
              </w:rPr>
              <w:t>76</w:t>
            </w:r>
          </w:p>
        </w:tc>
        <w:tc>
          <w:tcPr>
            <w:tcW w:w="3256" w:type="dxa"/>
            <w:tcMar>
              <w:top w:w="50" w:type="dxa"/>
              <w:left w:w="100" w:type="dxa"/>
            </w:tcMar>
            <w:vAlign w:val="center"/>
          </w:tcPr>
          <w:p w14:paraId="6F6952DA" w14:textId="77777777" w:rsidR="00323729" w:rsidRPr="00F8312D" w:rsidRDefault="00F8312D">
            <w:pPr>
              <w:spacing w:after="0"/>
              <w:ind w:left="135"/>
              <w:rPr>
                <w:lang w:val="ru-RU"/>
              </w:rPr>
            </w:pPr>
            <w:r w:rsidRPr="00F8312D">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14:paraId="369C6B4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CC8D30" w14:textId="77777777" w:rsidR="00323729" w:rsidRDefault="00323729">
            <w:pPr>
              <w:spacing w:after="0"/>
              <w:ind w:left="135"/>
              <w:jc w:val="center"/>
            </w:pPr>
          </w:p>
        </w:tc>
        <w:tc>
          <w:tcPr>
            <w:tcW w:w="1600" w:type="dxa"/>
            <w:tcMar>
              <w:top w:w="50" w:type="dxa"/>
              <w:left w:w="100" w:type="dxa"/>
            </w:tcMar>
            <w:vAlign w:val="center"/>
          </w:tcPr>
          <w:p w14:paraId="275130B9" w14:textId="77777777" w:rsidR="00323729" w:rsidRDefault="00323729">
            <w:pPr>
              <w:spacing w:after="0"/>
              <w:ind w:left="135"/>
              <w:jc w:val="center"/>
            </w:pPr>
          </w:p>
        </w:tc>
        <w:tc>
          <w:tcPr>
            <w:tcW w:w="1131" w:type="dxa"/>
            <w:tcMar>
              <w:top w:w="50" w:type="dxa"/>
              <w:left w:w="100" w:type="dxa"/>
            </w:tcMar>
            <w:vAlign w:val="center"/>
          </w:tcPr>
          <w:p w14:paraId="70C6EB37" w14:textId="77777777" w:rsidR="00323729" w:rsidRDefault="00323729">
            <w:pPr>
              <w:spacing w:after="0"/>
              <w:ind w:left="135"/>
            </w:pPr>
          </w:p>
        </w:tc>
        <w:tc>
          <w:tcPr>
            <w:tcW w:w="1948" w:type="dxa"/>
            <w:tcMar>
              <w:top w:w="50" w:type="dxa"/>
              <w:left w:w="100" w:type="dxa"/>
            </w:tcMar>
            <w:vAlign w:val="center"/>
          </w:tcPr>
          <w:p w14:paraId="1A3A9E2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9</w:t>
              </w:r>
              <w:r>
                <w:rPr>
                  <w:rFonts w:ascii="Times New Roman" w:hAnsi="Times New Roman"/>
                  <w:color w:val="0000FF"/>
                  <w:u w:val="single"/>
                </w:rPr>
                <w:t>ea</w:t>
              </w:r>
            </w:hyperlink>
          </w:p>
        </w:tc>
      </w:tr>
      <w:tr w:rsidR="00323729" w:rsidRPr="000B029A" w14:paraId="7FE5A1B5" w14:textId="77777777">
        <w:trPr>
          <w:trHeight w:val="144"/>
          <w:tblCellSpacing w:w="0" w:type="dxa"/>
        </w:trPr>
        <w:tc>
          <w:tcPr>
            <w:tcW w:w="458" w:type="dxa"/>
            <w:tcMar>
              <w:top w:w="50" w:type="dxa"/>
              <w:left w:w="100" w:type="dxa"/>
            </w:tcMar>
            <w:vAlign w:val="center"/>
          </w:tcPr>
          <w:p w14:paraId="7E8A0A5A" w14:textId="77777777" w:rsidR="00323729" w:rsidRDefault="00F8312D">
            <w:pPr>
              <w:spacing w:after="0"/>
            </w:pPr>
            <w:r>
              <w:rPr>
                <w:rFonts w:ascii="Times New Roman" w:hAnsi="Times New Roman"/>
                <w:color w:val="000000"/>
                <w:sz w:val="24"/>
              </w:rPr>
              <w:t>77</w:t>
            </w:r>
          </w:p>
        </w:tc>
        <w:tc>
          <w:tcPr>
            <w:tcW w:w="3256" w:type="dxa"/>
            <w:tcMar>
              <w:top w:w="50" w:type="dxa"/>
              <w:left w:w="100" w:type="dxa"/>
            </w:tcMar>
            <w:vAlign w:val="center"/>
          </w:tcPr>
          <w:p w14:paraId="10BC1828" w14:textId="77777777" w:rsidR="00323729" w:rsidRPr="00F8312D" w:rsidRDefault="00F8312D">
            <w:pPr>
              <w:spacing w:after="0"/>
              <w:ind w:left="135"/>
              <w:rPr>
                <w:lang w:val="ru-RU"/>
              </w:rPr>
            </w:pPr>
            <w:r w:rsidRPr="00F8312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14:paraId="1AF77AF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34432C" w14:textId="77777777" w:rsidR="00323729" w:rsidRDefault="00323729">
            <w:pPr>
              <w:spacing w:after="0"/>
              <w:ind w:left="135"/>
              <w:jc w:val="center"/>
            </w:pPr>
          </w:p>
        </w:tc>
        <w:tc>
          <w:tcPr>
            <w:tcW w:w="1600" w:type="dxa"/>
            <w:tcMar>
              <w:top w:w="50" w:type="dxa"/>
              <w:left w:w="100" w:type="dxa"/>
            </w:tcMar>
            <w:vAlign w:val="center"/>
          </w:tcPr>
          <w:p w14:paraId="2701BDBC" w14:textId="77777777" w:rsidR="00323729" w:rsidRDefault="00323729">
            <w:pPr>
              <w:spacing w:after="0"/>
              <w:ind w:left="135"/>
              <w:jc w:val="center"/>
            </w:pPr>
          </w:p>
        </w:tc>
        <w:tc>
          <w:tcPr>
            <w:tcW w:w="1131" w:type="dxa"/>
            <w:tcMar>
              <w:top w:w="50" w:type="dxa"/>
              <w:left w:w="100" w:type="dxa"/>
            </w:tcMar>
            <w:vAlign w:val="center"/>
          </w:tcPr>
          <w:p w14:paraId="08D8AB78" w14:textId="77777777" w:rsidR="00323729" w:rsidRDefault="00323729">
            <w:pPr>
              <w:spacing w:after="0"/>
              <w:ind w:left="135"/>
            </w:pPr>
          </w:p>
        </w:tc>
        <w:tc>
          <w:tcPr>
            <w:tcW w:w="1948" w:type="dxa"/>
            <w:tcMar>
              <w:top w:w="50" w:type="dxa"/>
              <w:left w:w="100" w:type="dxa"/>
            </w:tcMar>
            <w:vAlign w:val="center"/>
          </w:tcPr>
          <w:p w14:paraId="7B36C9B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7</w:t>
              </w:r>
              <w:r>
                <w:rPr>
                  <w:rFonts w:ascii="Times New Roman" w:hAnsi="Times New Roman"/>
                  <w:color w:val="0000FF"/>
                  <w:u w:val="single"/>
                </w:rPr>
                <w:t>c</w:t>
              </w:r>
              <w:r w:rsidRPr="00F8312D">
                <w:rPr>
                  <w:rFonts w:ascii="Times New Roman" w:hAnsi="Times New Roman"/>
                  <w:color w:val="0000FF"/>
                  <w:u w:val="single"/>
                  <w:lang w:val="ru-RU"/>
                </w:rPr>
                <w:t>4</w:t>
              </w:r>
            </w:hyperlink>
          </w:p>
        </w:tc>
      </w:tr>
      <w:tr w:rsidR="00323729" w:rsidRPr="000B029A" w14:paraId="2065FF12" w14:textId="77777777">
        <w:trPr>
          <w:trHeight w:val="144"/>
          <w:tblCellSpacing w:w="0" w:type="dxa"/>
        </w:trPr>
        <w:tc>
          <w:tcPr>
            <w:tcW w:w="458" w:type="dxa"/>
            <w:tcMar>
              <w:top w:w="50" w:type="dxa"/>
              <w:left w:w="100" w:type="dxa"/>
            </w:tcMar>
            <w:vAlign w:val="center"/>
          </w:tcPr>
          <w:p w14:paraId="2779A55A" w14:textId="77777777" w:rsidR="00323729" w:rsidRDefault="00F8312D">
            <w:pPr>
              <w:spacing w:after="0"/>
            </w:pPr>
            <w:r>
              <w:rPr>
                <w:rFonts w:ascii="Times New Roman" w:hAnsi="Times New Roman"/>
                <w:color w:val="000000"/>
                <w:sz w:val="24"/>
              </w:rPr>
              <w:t>78</w:t>
            </w:r>
          </w:p>
        </w:tc>
        <w:tc>
          <w:tcPr>
            <w:tcW w:w="3256" w:type="dxa"/>
            <w:tcMar>
              <w:top w:w="50" w:type="dxa"/>
              <w:left w:w="100" w:type="dxa"/>
            </w:tcMar>
            <w:vAlign w:val="center"/>
          </w:tcPr>
          <w:p w14:paraId="00C92645"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14:paraId="3FCDDDD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C534FC" w14:textId="77777777" w:rsidR="00323729" w:rsidRDefault="00323729">
            <w:pPr>
              <w:spacing w:after="0"/>
              <w:ind w:left="135"/>
              <w:jc w:val="center"/>
            </w:pPr>
          </w:p>
        </w:tc>
        <w:tc>
          <w:tcPr>
            <w:tcW w:w="1600" w:type="dxa"/>
            <w:tcMar>
              <w:top w:w="50" w:type="dxa"/>
              <w:left w:w="100" w:type="dxa"/>
            </w:tcMar>
            <w:vAlign w:val="center"/>
          </w:tcPr>
          <w:p w14:paraId="438E9AB6" w14:textId="77777777" w:rsidR="00323729" w:rsidRDefault="00323729">
            <w:pPr>
              <w:spacing w:after="0"/>
              <w:ind w:left="135"/>
              <w:jc w:val="center"/>
            </w:pPr>
          </w:p>
        </w:tc>
        <w:tc>
          <w:tcPr>
            <w:tcW w:w="1131" w:type="dxa"/>
            <w:tcMar>
              <w:top w:w="50" w:type="dxa"/>
              <w:left w:w="100" w:type="dxa"/>
            </w:tcMar>
            <w:vAlign w:val="center"/>
          </w:tcPr>
          <w:p w14:paraId="50D218ED" w14:textId="77777777" w:rsidR="00323729" w:rsidRDefault="00323729">
            <w:pPr>
              <w:spacing w:after="0"/>
              <w:ind w:left="135"/>
            </w:pPr>
          </w:p>
        </w:tc>
        <w:tc>
          <w:tcPr>
            <w:tcW w:w="1948" w:type="dxa"/>
            <w:tcMar>
              <w:top w:w="50" w:type="dxa"/>
              <w:left w:w="100" w:type="dxa"/>
            </w:tcMar>
            <w:vAlign w:val="center"/>
          </w:tcPr>
          <w:p w14:paraId="271309A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8</w:t>
              </w:r>
              <w:r>
                <w:rPr>
                  <w:rFonts w:ascii="Times New Roman" w:hAnsi="Times New Roman"/>
                  <w:color w:val="0000FF"/>
                  <w:u w:val="single"/>
                </w:rPr>
                <w:t>dc</w:t>
              </w:r>
            </w:hyperlink>
          </w:p>
        </w:tc>
      </w:tr>
      <w:tr w:rsidR="00323729" w:rsidRPr="000B029A" w14:paraId="73F78CE5" w14:textId="77777777">
        <w:trPr>
          <w:trHeight w:val="144"/>
          <w:tblCellSpacing w:w="0" w:type="dxa"/>
        </w:trPr>
        <w:tc>
          <w:tcPr>
            <w:tcW w:w="458" w:type="dxa"/>
            <w:tcMar>
              <w:top w:w="50" w:type="dxa"/>
              <w:left w:w="100" w:type="dxa"/>
            </w:tcMar>
            <w:vAlign w:val="center"/>
          </w:tcPr>
          <w:p w14:paraId="03F7203F" w14:textId="77777777" w:rsidR="00323729" w:rsidRDefault="00F8312D">
            <w:pPr>
              <w:spacing w:after="0"/>
            </w:pPr>
            <w:r>
              <w:rPr>
                <w:rFonts w:ascii="Times New Roman" w:hAnsi="Times New Roman"/>
                <w:color w:val="000000"/>
                <w:sz w:val="24"/>
              </w:rPr>
              <w:t>79</w:t>
            </w:r>
          </w:p>
        </w:tc>
        <w:tc>
          <w:tcPr>
            <w:tcW w:w="3256" w:type="dxa"/>
            <w:tcMar>
              <w:top w:w="50" w:type="dxa"/>
              <w:left w:w="100" w:type="dxa"/>
            </w:tcMar>
            <w:vAlign w:val="center"/>
          </w:tcPr>
          <w:p w14:paraId="3A9CC809"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14:paraId="2BB2CF1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C0A78A" w14:textId="77777777" w:rsidR="00323729" w:rsidRDefault="00323729">
            <w:pPr>
              <w:spacing w:after="0"/>
              <w:ind w:left="135"/>
              <w:jc w:val="center"/>
            </w:pPr>
          </w:p>
        </w:tc>
        <w:tc>
          <w:tcPr>
            <w:tcW w:w="1600" w:type="dxa"/>
            <w:tcMar>
              <w:top w:w="50" w:type="dxa"/>
              <w:left w:w="100" w:type="dxa"/>
            </w:tcMar>
            <w:vAlign w:val="center"/>
          </w:tcPr>
          <w:p w14:paraId="4AE8135A" w14:textId="77777777" w:rsidR="00323729" w:rsidRDefault="00323729">
            <w:pPr>
              <w:spacing w:after="0"/>
              <w:ind w:left="135"/>
              <w:jc w:val="center"/>
            </w:pPr>
          </w:p>
        </w:tc>
        <w:tc>
          <w:tcPr>
            <w:tcW w:w="1131" w:type="dxa"/>
            <w:tcMar>
              <w:top w:w="50" w:type="dxa"/>
              <w:left w:w="100" w:type="dxa"/>
            </w:tcMar>
            <w:vAlign w:val="center"/>
          </w:tcPr>
          <w:p w14:paraId="443B42B4" w14:textId="77777777" w:rsidR="00323729" w:rsidRDefault="00323729">
            <w:pPr>
              <w:spacing w:after="0"/>
              <w:ind w:left="135"/>
            </w:pPr>
          </w:p>
        </w:tc>
        <w:tc>
          <w:tcPr>
            <w:tcW w:w="1948" w:type="dxa"/>
            <w:tcMar>
              <w:top w:w="50" w:type="dxa"/>
              <w:left w:w="100" w:type="dxa"/>
            </w:tcMar>
            <w:vAlign w:val="center"/>
          </w:tcPr>
          <w:p w14:paraId="307AD98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fede</w:t>
              </w:r>
              <w:r w:rsidRPr="00F8312D">
                <w:rPr>
                  <w:rFonts w:ascii="Times New Roman" w:hAnsi="Times New Roman"/>
                  <w:color w:val="0000FF"/>
                  <w:u w:val="single"/>
                  <w:lang w:val="ru-RU"/>
                </w:rPr>
                <w:t>6</w:t>
              </w:r>
            </w:hyperlink>
          </w:p>
        </w:tc>
      </w:tr>
      <w:tr w:rsidR="00323729" w:rsidRPr="000B029A" w14:paraId="61029383" w14:textId="77777777">
        <w:trPr>
          <w:trHeight w:val="144"/>
          <w:tblCellSpacing w:w="0" w:type="dxa"/>
        </w:trPr>
        <w:tc>
          <w:tcPr>
            <w:tcW w:w="458" w:type="dxa"/>
            <w:tcMar>
              <w:top w:w="50" w:type="dxa"/>
              <w:left w:w="100" w:type="dxa"/>
            </w:tcMar>
            <w:vAlign w:val="center"/>
          </w:tcPr>
          <w:p w14:paraId="7AE51543" w14:textId="77777777" w:rsidR="00323729" w:rsidRDefault="00F8312D">
            <w:pPr>
              <w:spacing w:after="0"/>
            </w:pPr>
            <w:r>
              <w:rPr>
                <w:rFonts w:ascii="Times New Roman" w:hAnsi="Times New Roman"/>
                <w:color w:val="000000"/>
                <w:sz w:val="24"/>
              </w:rPr>
              <w:t>80</w:t>
            </w:r>
          </w:p>
        </w:tc>
        <w:tc>
          <w:tcPr>
            <w:tcW w:w="3256" w:type="dxa"/>
            <w:tcMar>
              <w:top w:w="50" w:type="dxa"/>
              <w:left w:w="100" w:type="dxa"/>
            </w:tcMar>
            <w:vAlign w:val="center"/>
          </w:tcPr>
          <w:p w14:paraId="416DB715" w14:textId="77777777" w:rsidR="00323729" w:rsidRDefault="00F8312D">
            <w:pPr>
              <w:spacing w:after="0"/>
              <w:ind w:left="135"/>
            </w:pPr>
            <w:r w:rsidRPr="00F8312D">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14:paraId="29157154"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A96F0B" w14:textId="77777777" w:rsidR="00323729" w:rsidRDefault="00323729">
            <w:pPr>
              <w:spacing w:after="0"/>
              <w:ind w:left="135"/>
              <w:jc w:val="center"/>
            </w:pPr>
          </w:p>
        </w:tc>
        <w:tc>
          <w:tcPr>
            <w:tcW w:w="1600" w:type="dxa"/>
            <w:tcMar>
              <w:top w:w="50" w:type="dxa"/>
              <w:left w:w="100" w:type="dxa"/>
            </w:tcMar>
            <w:vAlign w:val="center"/>
          </w:tcPr>
          <w:p w14:paraId="1D15D66F" w14:textId="77777777" w:rsidR="00323729" w:rsidRDefault="00323729">
            <w:pPr>
              <w:spacing w:after="0"/>
              <w:ind w:left="135"/>
              <w:jc w:val="center"/>
            </w:pPr>
          </w:p>
        </w:tc>
        <w:tc>
          <w:tcPr>
            <w:tcW w:w="1131" w:type="dxa"/>
            <w:tcMar>
              <w:top w:w="50" w:type="dxa"/>
              <w:left w:w="100" w:type="dxa"/>
            </w:tcMar>
            <w:vAlign w:val="center"/>
          </w:tcPr>
          <w:p w14:paraId="69D02734" w14:textId="77777777" w:rsidR="00323729" w:rsidRDefault="00323729">
            <w:pPr>
              <w:spacing w:after="0"/>
              <w:ind w:left="135"/>
            </w:pPr>
          </w:p>
        </w:tc>
        <w:tc>
          <w:tcPr>
            <w:tcW w:w="1948" w:type="dxa"/>
            <w:tcMar>
              <w:top w:w="50" w:type="dxa"/>
              <w:left w:w="100" w:type="dxa"/>
            </w:tcMar>
            <w:vAlign w:val="center"/>
          </w:tcPr>
          <w:p w14:paraId="717CEFA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b</w:t>
              </w:r>
              <w:r w:rsidRPr="00F8312D">
                <w:rPr>
                  <w:rFonts w:ascii="Times New Roman" w:hAnsi="Times New Roman"/>
                  <w:color w:val="0000FF"/>
                  <w:u w:val="single"/>
                  <w:lang w:val="ru-RU"/>
                </w:rPr>
                <w:t>906</w:t>
              </w:r>
            </w:hyperlink>
          </w:p>
        </w:tc>
      </w:tr>
      <w:tr w:rsidR="00323729" w:rsidRPr="000B029A" w14:paraId="3B720D83" w14:textId="77777777">
        <w:trPr>
          <w:trHeight w:val="144"/>
          <w:tblCellSpacing w:w="0" w:type="dxa"/>
        </w:trPr>
        <w:tc>
          <w:tcPr>
            <w:tcW w:w="458" w:type="dxa"/>
            <w:tcMar>
              <w:top w:w="50" w:type="dxa"/>
              <w:left w:w="100" w:type="dxa"/>
            </w:tcMar>
            <w:vAlign w:val="center"/>
          </w:tcPr>
          <w:p w14:paraId="3AE1EB1F" w14:textId="77777777" w:rsidR="00323729" w:rsidRDefault="00F8312D">
            <w:pPr>
              <w:spacing w:after="0"/>
            </w:pPr>
            <w:r>
              <w:rPr>
                <w:rFonts w:ascii="Times New Roman" w:hAnsi="Times New Roman"/>
                <w:color w:val="000000"/>
                <w:sz w:val="24"/>
              </w:rPr>
              <w:t>81</w:t>
            </w:r>
          </w:p>
        </w:tc>
        <w:tc>
          <w:tcPr>
            <w:tcW w:w="3256" w:type="dxa"/>
            <w:tcMar>
              <w:top w:w="50" w:type="dxa"/>
              <w:left w:w="100" w:type="dxa"/>
            </w:tcMar>
            <w:vAlign w:val="center"/>
          </w:tcPr>
          <w:p w14:paraId="0805D8A2" w14:textId="77777777" w:rsidR="00323729" w:rsidRPr="00F8312D" w:rsidRDefault="00F8312D">
            <w:pPr>
              <w:spacing w:after="0"/>
              <w:ind w:left="135"/>
              <w:rPr>
                <w:lang w:val="ru-RU"/>
              </w:rPr>
            </w:pPr>
            <w:r w:rsidRPr="00F8312D">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14:paraId="6354868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BAEF45" w14:textId="77777777" w:rsidR="00323729" w:rsidRDefault="00323729">
            <w:pPr>
              <w:spacing w:after="0"/>
              <w:ind w:left="135"/>
              <w:jc w:val="center"/>
            </w:pPr>
          </w:p>
        </w:tc>
        <w:tc>
          <w:tcPr>
            <w:tcW w:w="1600" w:type="dxa"/>
            <w:tcMar>
              <w:top w:w="50" w:type="dxa"/>
              <w:left w:w="100" w:type="dxa"/>
            </w:tcMar>
            <w:vAlign w:val="center"/>
          </w:tcPr>
          <w:p w14:paraId="6A7A034E" w14:textId="77777777" w:rsidR="00323729" w:rsidRDefault="00323729">
            <w:pPr>
              <w:spacing w:after="0"/>
              <w:ind w:left="135"/>
              <w:jc w:val="center"/>
            </w:pPr>
          </w:p>
        </w:tc>
        <w:tc>
          <w:tcPr>
            <w:tcW w:w="1131" w:type="dxa"/>
            <w:tcMar>
              <w:top w:w="50" w:type="dxa"/>
              <w:left w:w="100" w:type="dxa"/>
            </w:tcMar>
            <w:vAlign w:val="center"/>
          </w:tcPr>
          <w:p w14:paraId="65DDADFC" w14:textId="77777777" w:rsidR="00323729" w:rsidRDefault="00323729">
            <w:pPr>
              <w:spacing w:after="0"/>
              <w:ind w:left="135"/>
            </w:pPr>
          </w:p>
        </w:tc>
        <w:tc>
          <w:tcPr>
            <w:tcW w:w="1948" w:type="dxa"/>
            <w:tcMar>
              <w:top w:w="50" w:type="dxa"/>
              <w:left w:w="100" w:type="dxa"/>
            </w:tcMar>
            <w:vAlign w:val="center"/>
          </w:tcPr>
          <w:p w14:paraId="046896E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ff</w:t>
              </w:r>
              <w:r w:rsidRPr="00F8312D">
                <w:rPr>
                  <w:rFonts w:ascii="Times New Roman" w:hAnsi="Times New Roman"/>
                  <w:color w:val="0000FF"/>
                  <w:u w:val="single"/>
                  <w:lang w:val="ru-RU"/>
                </w:rPr>
                <w:t>214</w:t>
              </w:r>
            </w:hyperlink>
          </w:p>
        </w:tc>
      </w:tr>
      <w:tr w:rsidR="00323729" w:rsidRPr="000B029A" w14:paraId="1345CD88" w14:textId="77777777">
        <w:trPr>
          <w:trHeight w:val="144"/>
          <w:tblCellSpacing w:w="0" w:type="dxa"/>
        </w:trPr>
        <w:tc>
          <w:tcPr>
            <w:tcW w:w="458" w:type="dxa"/>
            <w:tcMar>
              <w:top w:w="50" w:type="dxa"/>
              <w:left w:w="100" w:type="dxa"/>
            </w:tcMar>
            <w:vAlign w:val="center"/>
          </w:tcPr>
          <w:p w14:paraId="217D1C27" w14:textId="77777777" w:rsidR="00323729" w:rsidRDefault="00F8312D">
            <w:pPr>
              <w:spacing w:after="0"/>
            </w:pPr>
            <w:r>
              <w:rPr>
                <w:rFonts w:ascii="Times New Roman" w:hAnsi="Times New Roman"/>
                <w:color w:val="000000"/>
                <w:sz w:val="24"/>
              </w:rPr>
              <w:t>82</w:t>
            </w:r>
          </w:p>
        </w:tc>
        <w:tc>
          <w:tcPr>
            <w:tcW w:w="3256" w:type="dxa"/>
            <w:tcMar>
              <w:top w:w="50" w:type="dxa"/>
              <w:left w:w="100" w:type="dxa"/>
            </w:tcMar>
            <w:vAlign w:val="center"/>
          </w:tcPr>
          <w:p w14:paraId="57ADDB89"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14:paraId="43CBE8A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A9B00E" w14:textId="77777777" w:rsidR="00323729" w:rsidRDefault="00323729">
            <w:pPr>
              <w:spacing w:after="0"/>
              <w:ind w:left="135"/>
              <w:jc w:val="center"/>
            </w:pPr>
          </w:p>
        </w:tc>
        <w:tc>
          <w:tcPr>
            <w:tcW w:w="1600" w:type="dxa"/>
            <w:tcMar>
              <w:top w:w="50" w:type="dxa"/>
              <w:left w:w="100" w:type="dxa"/>
            </w:tcMar>
            <w:vAlign w:val="center"/>
          </w:tcPr>
          <w:p w14:paraId="08D3CAF4" w14:textId="77777777" w:rsidR="00323729" w:rsidRDefault="00323729">
            <w:pPr>
              <w:spacing w:after="0"/>
              <w:ind w:left="135"/>
              <w:jc w:val="center"/>
            </w:pPr>
          </w:p>
        </w:tc>
        <w:tc>
          <w:tcPr>
            <w:tcW w:w="1131" w:type="dxa"/>
            <w:tcMar>
              <w:top w:w="50" w:type="dxa"/>
              <w:left w:w="100" w:type="dxa"/>
            </w:tcMar>
            <w:vAlign w:val="center"/>
          </w:tcPr>
          <w:p w14:paraId="401D9928" w14:textId="77777777" w:rsidR="00323729" w:rsidRDefault="00323729">
            <w:pPr>
              <w:spacing w:after="0"/>
              <w:ind w:left="135"/>
            </w:pPr>
          </w:p>
        </w:tc>
        <w:tc>
          <w:tcPr>
            <w:tcW w:w="1948" w:type="dxa"/>
            <w:tcMar>
              <w:top w:w="50" w:type="dxa"/>
              <w:left w:w="100" w:type="dxa"/>
            </w:tcMar>
            <w:vAlign w:val="center"/>
          </w:tcPr>
          <w:p w14:paraId="4A89607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fba</w:t>
              </w:r>
              <w:r w:rsidRPr="00F8312D">
                <w:rPr>
                  <w:rFonts w:ascii="Times New Roman" w:hAnsi="Times New Roman"/>
                  <w:color w:val="0000FF"/>
                  <w:u w:val="single"/>
                  <w:lang w:val="ru-RU"/>
                </w:rPr>
                <w:t>1</w:t>
              </w:r>
              <w:r>
                <w:rPr>
                  <w:rFonts w:ascii="Times New Roman" w:hAnsi="Times New Roman"/>
                  <w:color w:val="0000FF"/>
                  <w:u w:val="single"/>
                </w:rPr>
                <w:t>a</w:t>
              </w:r>
            </w:hyperlink>
          </w:p>
        </w:tc>
      </w:tr>
      <w:tr w:rsidR="00323729" w:rsidRPr="000B029A" w14:paraId="240B7FEB" w14:textId="77777777">
        <w:trPr>
          <w:trHeight w:val="144"/>
          <w:tblCellSpacing w:w="0" w:type="dxa"/>
        </w:trPr>
        <w:tc>
          <w:tcPr>
            <w:tcW w:w="458" w:type="dxa"/>
            <w:tcMar>
              <w:top w:w="50" w:type="dxa"/>
              <w:left w:w="100" w:type="dxa"/>
            </w:tcMar>
            <w:vAlign w:val="center"/>
          </w:tcPr>
          <w:p w14:paraId="77EAA542" w14:textId="77777777" w:rsidR="00323729" w:rsidRDefault="00F8312D">
            <w:pPr>
              <w:spacing w:after="0"/>
            </w:pPr>
            <w:r>
              <w:rPr>
                <w:rFonts w:ascii="Times New Roman" w:hAnsi="Times New Roman"/>
                <w:color w:val="000000"/>
                <w:sz w:val="24"/>
              </w:rPr>
              <w:lastRenderedPageBreak/>
              <w:t>83</w:t>
            </w:r>
          </w:p>
        </w:tc>
        <w:tc>
          <w:tcPr>
            <w:tcW w:w="3256" w:type="dxa"/>
            <w:tcMar>
              <w:top w:w="50" w:type="dxa"/>
              <w:left w:w="100" w:type="dxa"/>
            </w:tcMar>
            <w:vAlign w:val="center"/>
          </w:tcPr>
          <w:p w14:paraId="7FD2C06C"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14:paraId="532CDB5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E81017" w14:textId="77777777" w:rsidR="00323729" w:rsidRDefault="00323729">
            <w:pPr>
              <w:spacing w:after="0"/>
              <w:ind w:left="135"/>
              <w:jc w:val="center"/>
            </w:pPr>
          </w:p>
        </w:tc>
        <w:tc>
          <w:tcPr>
            <w:tcW w:w="1600" w:type="dxa"/>
            <w:tcMar>
              <w:top w:w="50" w:type="dxa"/>
              <w:left w:w="100" w:type="dxa"/>
            </w:tcMar>
            <w:vAlign w:val="center"/>
          </w:tcPr>
          <w:p w14:paraId="33BE40FC" w14:textId="77777777" w:rsidR="00323729" w:rsidRDefault="00323729">
            <w:pPr>
              <w:spacing w:after="0"/>
              <w:ind w:left="135"/>
              <w:jc w:val="center"/>
            </w:pPr>
          </w:p>
        </w:tc>
        <w:tc>
          <w:tcPr>
            <w:tcW w:w="1131" w:type="dxa"/>
            <w:tcMar>
              <w:top w:w="50" w:type="dxa"/>
              <w:left w:w="100" w:type="dxa"/>
            </w:tcMar>
            <w:vAlign w:val="center"/>
          </w:tcPr>
          <w:p w14:paraId="24CFDC7D" w14:textId="77777777" w:rsidR="00323729" w:rsidRDefault="00323729">
            <w:pPr>
              <w:spacing w:after="0"/>
              <w:ind w:left="135"/>
            </w:pPr>
          </w:p>
        </w:tc>
        <w:tc>
          <w:tcPr>
            <w:tcW w:w="1948" w:type="dxa"/>
            <w:tcMar>
              <w:top w:w="50" w:type="dxa"/>
              <w:left w:w="100" w:type="dxa"/>
            </w:tcMar>
            <w:vAlign w:val="center"/>
          </w:tcPr>
          <w:p w14:paraId="554A723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fbb</w:t>
              </w:r>
              <w:r w:rsidRPr="00F8312D">
                <w:rPr>
                  <w:rFonts w:ascii="Times New Roman" w:hAnsi="Times New Roman"/>
                  <w:color w:val="0000FF"/>
                  <w:u w:val="single"/>
                  <w:lang w:val="ru-RU"/>
                </w:rPr>
                <w:t>28</w:t>
              </w:r>
            </w:hyperlink>
          </w:p>
        </w:tc>
      </w:tr>
      <w:tr w:rsidR="00323729" w:rsidRPr="000B029A" w14:paraId="2669E55F" w14:textId="77777777">
        <w:trPr>
          <w:trHeight w:val="144"/>
          <w:tblCellSpacing w:w="0" w:type="dxa"/>
        </w:trPr>
        <w:tc>
          <w:tcPr>
            <w:tcW w:w="458" w:type="dxa"/>
            <w:tcMar>
              <w:top w:w="50" w:type="dxa"/>
              <w:left w:w="100" w:type="dxa"/>
            </w:tcMar>
            <w:vAlign w:val="center"/>
          </w:tcPr>
          <w:p w14:paraId="68372419" w14:textId="77777777" w:rsidR="00323729" w:rsidRDefault="00F8312D">
            <w:pPr>
              <w:spacing w:after="0"/>
            </w:pPr>
            <w:r>
              <w:rPr>
                <w:rFonts w:ascii="Times New Roman" w:hAnsi="Times New Roman"/>
                <w:color w:val="000000"/>
                <w:sz w:val="24"/>
              </w:rPr>
              <w:t>84</w:t>
            </w:r>
          </w:p>
        </w:tc>
        <w:tc>
          <w:tcPr>
            <w:tcW w:w="3256" w:type="dxa"/>
            <w:tcMar>
              <w:top w:w="50" w:type="dxa"/>
              <w:left w:w="100" w:type="dxa"/>
            </w:tcMar>
            <w:vAlign w:val="center"/>
          </w:tcPr>
          <w:p w14:paraId="2670C919" w14:textId="77777777" w:rsidR="00323729" w:rsidRPr="00F8312D" w:rsidRDefault="00F8312D">
            <w:pPr>
              <w:spacing w:after="0"/>
              <w:ind w:left="135"/>
              <w:rPr>
                <w:lang w:val="ru-RU"/>
              </w:rPr>
            </w:pPr>
            <w:r w:rsidRPr="00F8312D">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14:paraId="4FDF7AC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76150F" w14:textId="77777777" w:rsidR="00323729" w:rsidRDefault="00323729">
            <w:pPr>
              <w:spacing w:after="0"/>
              <w:ind w:left="135"/>
              <w:jc w:val="center"/>
            </w:pPr>
          </w:p>
        </w:tc>
        <w:tc>
          <w:tcPr>
            <w:tcW w:w="1600" w:type="dxa"/>
            <w:tcMar>
              <w:top w:w="50" w:type="dxa"/>
              <w:left w:w="100" w:type="dxa"/>
            </w:tcMar>
            <w:vAlign w:val="center"/>
          </w:tcPr>
          <w:p w14:paraId="0C12C874" w14:textId="77777777" w:rsidR="00323729" w:rsidRDefault="00323729">
            <w:pPr>
              <w:spacing w:after="0"/>
              <w:ind w:left="135"/>
              <w:jc w:val="center"/>
            </w:pPr>
          </w:p>
        </w:tc>
        <w:tc>
          <w:tcPr>
            <w:tcW w:w="1131" w:type="dxa"/>
            <w:tcMar>
              <w:top w:w="50" w:type="dxa"/>
              <w:left w:w="100" w:type="dxa"/>
            </w:tcMar>
            <w:vAlign w:val="center"/>
          </w:tcPr>
          <w:p w14:paraId="47A0C21D" w14:textId="77777777" w:rsidR="00323729" w:rsidRDefault="00323729">
            <w:pPr>
              <w:spacing w:after="0"/>
              <w:ind w:left="135"/>
            </w:pPr>
          </w:p>
        </w:tc>
        <w:tc>
          <w:tcPr>
            <w:tcW w:w="1948" w:type="dxa"/>
            <w:tcMar>
              <w:top w:w="50" w:type="dxa"/>
              <w:left w:w="100" w:type="dxa"/>
            </w:tcMar>
            <w:vAlign w:val="center"/>
          </w:tcPr>
          <w:p w14:paraId="7D43A04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w:t>
              </w:r>
              <w:r w:rsidRPr="00F8312D">
                <w:rPr>
                  <w:rFonts w:ascii="Times New Roman" w:hAnsi="Times New Roman"/>
                  <w:color w:val="0000FF"/>
                  <w:u w:val="single"/>
                  <w:lang w:val="ru-RU"/>
                </w:rPr>
                <w:t>43</w:t>
              </w:r>
              <w:r>
                <w:rPr>
                  <w:rFonts w:ascii="Times New Roman" w:hAnsi="Times New Roman"/>
                  <w:color w:val="0000FF"/>
                  <w:u w:val="single"/>
                </w:rPr>
                <w:t>c</w:t>
              </w:r>
            </w:hyperlink>
          </w:p>
        </w:tc>
      </w:tr>
      <w:tr w:rsidR="00323729" w:rsidRPr="000B029A" w14:paraId="547693EF" w14:textId="77777777">
        <w:trPr>
          <w:trHeight w:val="144"/>
          <w:tblCellSpacing w:w="0" w:type="dxa"/>
        </w:trPr>
        <w:tc>
          <w:tcPr>
            <w:tcW w:w="458" w:type="dxa"/>
            <w:tcMar>
              <w:top w:w="50" w:type="dxa"/>
              <w:left w:w="100" w:type="dxa"/>
            </w:tcMar>
            <w:vAlign w:val="center"/>
          </w:tcPr>
          <w:p w14:paraId="47912BED" w14:textId="77777777" w:rsidR="00323729" w:rsidRDefault="00F8312D">
            <w:pPr>
              <w:spacing w:after="0"/>
            </w:pPr>
            <w:r>
              <w:rPr>
                <w:rFonts w:ascii="Times New Roman" w:hAnsi="Times New Roman"/>
                <w:color w:val="000000"/>
                <w:sz w:val="24"/>
              </w:rPr>
              <w:t>85</w:t>
            </w:r>
          </w:p>
        </w:tc>
        <w:tc>
          <w:tcPr>
            <w:tcW w:w="3256" w:type="dxa"/>
            <w:tcMar>
              <w:top w:w="50" w:type="dxa"/>
              <w:left w:w="100" w:type="dxa"/>
            </w:tcMar>
            <w:vAlign w:val="center"/>
          </w:tcPr>
          <w:p w14:paraId="274F08B4" w14:textId="77777777" w:rsidR="00323729" w:rsidRDefault="00F8312D">
            <w:pPr>
              <w:spacing w:after="0"/>
              <w:ind w:left="135"/>
            </w:pPr>
            <w:r w:rsidRPr="00F8312D">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14:paraId="1E0DA08F"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D54626" w14:textId="77777777" w:rsidR="00323729" w:rsidRDefault="00323729">
            <w:pPr>
              <w:spacing w:after="0"/>
              <w:ind w:left="135"/>
              <w:jc w:val="center"/>
            </w:pPr>
          </w:p>
        </w:tc>
        <w:tc>
          <w:tcPr>
            <w:tcW w:w="1600" w:type="dxa"/>
            <w:tcMar>
              <w:top w:w="50" w:type="dxa"/>
              <w:left w:w="100" w:type="dxa"/>
            </w:tcMar>
            <w:vAlign w:val="center"/>
          </w:tcPr>
          <w:p w14:paraId="0FF0DC20" w14:textId="77777777" w:rsidR="00323729" w:rsidRDefault="00323729">
            <w:pPr>
              <w:spacing w:after="0"/>
              <w:ind w:left="135"/>
              <w:jc w:val="center"/>
            </w:pPr>
          </w:p>
        </w:tc>
        <w:tc>
          <w:tcPr>
            <w:tcW w:w="1131" w:type="dxa"/>
            <w:tcMar>
              <w:top w:w="50" w:type="dxa"/>
              <w:left w:w="100" w:type="dxa"/>
            </w:tcMar>
            <w:vAlign w:val="center"/>
          </w:tcPr>
          <w:p w14:paraId="26397392" w14:textId="77777777" w:rsidR="00323729" w:rsidRDefault="00323729">
            <w:pPr>
              <w:spacing w:after="0"/>
              <w:ind w:left="135"/>
            </w:pPr>
          </w:p>
        </w:tc>
        <w:tc>
          <w:tcPr>
            <w:tcW w:w="1948" w:type="dxa"/>
            <w:tcMar>
              <w:top w:w="50" w:type="dxa"/>
              <w:left w:w="100" w:type="dxa"/>
            </w:tcMar>
            <w:vAlign w:val="center"/>
          </w:tcPr>
          <w:p w14:paraId="0513678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6</w:t>
              </w:r>
              <w:r>
                <w:rPr>
                  <w:rFonts w:ascii="Times New Roman" w:hAnsi="Times New Roman"/>
                  <w:color w:val="0000FF"/>
                  <w:u w:val="single"/>
                </w:rPr>
                <w:t>ac</w:t>
              </w:r>
            </w:hyperlink>
          </w:p>
        </w:tc>
      </w:tr>
      <w:tr w:rsidR="00323729" w:rsidRPr="000B029A" w14:paraId="05F43033" w14:textId="77777777">
        <w:trPr>
          <w:trHeight w:val="144"/>
          <w:tblCellSpacing w:w="0" w:type="dxa"/>
        </w:trPr>
        <w:tc>
          <w:tcPr>
            <w:tcW w:w="458" w:type="dxa"/>
            <w:tcMar>
              <w:top w:w="50" w:type="dxa"/>
              <w:left w:w="100" w:type="dxa"/>
            </w:tcMar>
            <w:vAlign w:val="center"/>
          </w:tcPr>
          <w:p w14:paraId="64160A05" w14:textId="77777777" w:rsidR="00323729" w:rsidRDefault="00F8312D">
            <w:pPr>
              <w:spacing w:after="0"/>
            </w:pPr>
            <w:r>
              <w:rPr>
                <w:rFonts w:ascii="Times New Roman" w:hAnsi="Times New Roman"/>
                <w:color w:val="000000"/>
                <w:sz w:val="24"/>
              </w:rPr>
              <w:t>86</w:t>
            </w:r>
          </w:p>
        </w:tc>
        <w:tc>
          <w:tcPr>
            <w:tcW w:w="3256" w:type="dxa"/>
            <w:tcMar>
              <w:top w:w="50" w:type="dxa"/>
              <w:left w:w="100" w:type="dxa"/>
            </w:tcMar>
            <w:vAlign w:val="center"/>
          </w:tcPr>
          <w:p w14:paraId="3C8B459F"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14:paraId="45FABC8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1E6F3D" w14:textId="77777777" w:rsidR="00323729" w:rsidRDefault="00323729">
            <w:pPr>
              <w:spacing w:after="0"/>
              <w:ind w:left="135"/>
              <w:jc w:val="center"/>
            </w:pPr>
          </w:p>
        </w:tc>
        <w:tc>
          <w:tcPr>
            <w:tcW w:w="1600" w:type="dxa"/>
            <w:tcMar>
              <w:top w:w="50" w:type="dxa"/>
              <w:left w:w="100" w:type="dxa"/>
            </w:tcMar>
            <w:vAlign w:val="center"/>
          </w:tcPr>
          <w:p w14:paraId="0D9E50DA" w14:textId="77777777" w:rsidR="00323729" w:rsidRDefault="00323729">
            <w:pPr>
              <w:spacing w:after="0"/>
              <w:ind w:left="135"/>
              <w:jc w:val="center"/>
            </w:pPr>
          </w:p>
        </w:tc>
        <w:tc>
          <w:tcPr>
            <w:tcW w:w="1131" w:type="dxa"/>
            <w:tcMar>
              <w:top w:w="50" w:type="dxa"/>
              <w:left w:w="100" w:type="dxa"/>
            </w:tcMar>
            <w:vAlign w:val="center"/>
          </w:tcPr>
          <w:p w14:paraId="0D907EEF" w14:textId="77777777" w:rsidR="00323729" w:rsidRDefault="00323729">
            <w:pPr>
              <w:spacing w:after="0"/>
              <w:ind w:left="135"/>
            </w:pPr>
          </w:p>
        </w:tc>
        <w:tc>
          <w:tcPr>
            <w:tcW w:w="1948" w:type="dxa"/>
            <w:tcMar>
              <w:top w:w="50" w:type="dxa"/>
              <w:left w:w="100" w:type="dxa"/>
            </w:tcMar>
            <w:vAlign w:val="center"/>
          </w:tcPr>
          <w:p w14:paraId="7B62521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w:t>
              </w:r>
              <w:r w:rsidRPr="00F8312D">
                <w:rPr>
                  <w:rFonts w:ascii="Times New Roman" w:hAnsi="Times New Roman"/>
                  <w:color w:val="0000FF"/>
                  <w:u w:val="single"/>
                  <w:lang w:val="ru-RU"/>
                </w:rPr>
                <w:t>216</w:t>
              </w:r>
            </w:hyperlink>
          </w:p>
        </w:tc>
      </w:tr>
      <w:tr w:rsidR="00323729" w:rsidRPr="000B029A" w14:paraId="00B3BF91" w14:textId="77777777">
        <w:trPr>
          <w:trHeight w:val="144"/>
          <w:tblCellSpacing w:w="0" w:type="dxa"/>
        </w:trPr>
        <w:tc>
          <w:tcPr>
            <w:tcW w:w="458" w:type="dxa"/>
            <w:tcMar>
              <w:top w:w="50" w:type="dxa"/>
              <w:left w:w="100" w:type="dxa"/>
            </w:tcMar>
            <w:vAlign w:val="center"/>
          </w:tcPr>
          <w:p w14:paraId="03E9C11D" w14:textId="77777777" w:rsidR="00323729" w:rsidRDefault="00F8312D">
            <w:pPr>
              <w:spacing w:after="0"/>
            </w:pPr>
            <w:r>
              <w:rPr>
                <w:rFonts w:ascii="Times New Roman" w:hAnsi="Times New Roman"/>
                <w:color w:val="000000"/>
                <w:sz w:val="24"/>
              </w:rPr>
              <w:t>87</w:t>
            </w:r>
          </w:p>
        </w:tc>
        <w:tc>
          <w:tcPr>
            <w:tcW w:w="3256" w:type="dxa"/>
            <w:tcMar>
              <w:top w:w="50" w:type="dxa"/>
              <w:left w:w="100" w:type="dxa"/>
            </w:tcMar>
            <w:vAlign w:val="center"/>
          </w:tcPr>
          <w:p w14:paraId="39A22BEF" w14:textId="77777777" w:rsidR="00323729" w:rsidRPr="00F8312D" w:rsidRDefault="00F8312D">
            <w:pPr>
              <w:spacing w:after="0"/>
              <w:ind w:left="135"/>
              <w:rPr>
                <w:lang w:val="ru-RU"/>
              </w:rPr>
            </w:pPr>
            <w:r w:rsidRPr="00F8312D">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14:paraId="1D7C44B8"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6518F7" w14:textId="77777777" w:rsidR="00323729" w:rsidRDefault="00323729">
            <w:pPr>
              <w:spacing w:after="0"/>
              <w:ind w:left="135"/>
              <w:jc w:val="center"/>
            </w:pPr>
          </w:p>
        </w:tc>
        <w:tc>
          <w:tcPr>
            <w:tcW w:w="1600" w:type="dxa"/>
            <w:tcMar>
              <w:top w:w="50" w:type="dxa"/>
              <w:left w:w="100" w:type="dxa"/>
            </w:tcMar>
            <w:vAlign w:val="center"/>
          </w:tcPr>
          <w:p w14:paraId="187B9892" w14:textId="77777777" w:rsidR="00323729" w:rsidRDefault="00323729">
            <w:pPr>
              <w:spacing w:after="0"/>
              <w:ind w:left="135"/>
              <w:jc w:val="center"/>
            </w:pPr>
          </w:p>
        </w:tc>
        <w:tc>
          <w:tcPr>
            <w:tcW w:w="1131" w:type="dxa"/>
            <w:tcMar>
              <w:top w:w="50" w:type="dxa"/>
              <w:left w:w="100" w:type="dxa"/>
            </w:tcMar>
            <w:vAlign w:val="center"/>
          </w:tcPr>
          <w:p w14:paraId="5898CE89" w14:textId="77777777" w:rsidR="00323729" w:rsidRDefault="00323729">
            <w:pPr>
              <w:spacing w:after="0"/>
              <w:ind w:left="135"/>
            </w:pPr>
          </w:p>
        </w:tc>
        <w:tc>
          <w:tcPr>
            <w:tcW w:w="1948" w:type="dxa"/>
            <w:tcMar>
              <w:top w:w="50" w:type="dxa"/>
              <w:left w:w="100" w:type="dxa"/>
            </w:tcMar>
            <w:vAlign w:val="center"/>
          </w:tcPr>
          <w:p w14:paraId="7938522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w:t>
              </w:r>
              <w:r w:rsidRPr="00F8312D">
                <w:rPr>
                  <w:rFonts w:ascii="Times New Roman" w:hAnsi="Times New Roman"/>
                  <w:color w:val="0000FF"/>
                  <w:u w:val="single"/>
                  <w:lang w:val="ru-RU"/>
                </w:rPr>
                <w:t>31</w:t>
              </w:r>
              <w:r>
                <w:rPr>
                  <w:rFonts w:ascii="Times New Roman" w:hAnsi="Times New Roman"/>
                  <w:color w:val="0000FF"/>
                  <w:u w:val="single"/>
                </w:rPr>
                <w:t>a</w:t>
              </w:r>
            </w:hyperlink>
          </w:p>
        </w:tc>
      </w:tr>
      <w:tr w:rsidR="00323729" w:rsidRPr="000B029A" w14:paraId="16DC65F8" w14:textId="77777777">
        <w:trPr>
          <w:trHeight w:val="144"/>
          <w:tblCellSpacing w:w="0" w:type="dxa"/>
        </w:trPr>
        <w:tc>
          <w:tcPr>
            <w:tcW w:w="458" w:type="dxa"/>
            <w:tcMar>
              <w:top w:w="50" w:type="dxa"/>
              <w:left w:w="100" w:type="dxa"/>
            </w:tcMar>
            <w:vAlign w:val="center"/>
          </w:tcPr>
          <w:p w14:paraId="0AC8CFA8" w14:textId="77777777" w:rsidR="00323729" w:rsidRDefault="00F8312D">
            <w:pPr>
              <w:spacing w:after="0"/>
            </w:pPr>
            <w:r>
              <w:rPr>
                <w:rFonts w:ascii="Times New Roman" w:hAnsi="Times New Roman"/>
                <w:color w:val="000000"/>
                <w:sz w:val="24"/>
              </w:rPr>
              <w:t>88</w:t>
            </w:r>
          </w:p>
        </w:tc>
        <w:tc>
          <w:tcPr>
            <w:tcW w:w="3256" w:type="dxa"/>
            <w:tcMar>
              <w:top w:w="50" w:type="dxa"/>
              <w:left w:w="100" w:type="dxa"/>
            </w:tcMar>
            <w:vAlign w:val="center"/>
          </w:tcPr>
          <w:p w14:paraId="54D3196D" w14:textId="77777777" w:rsidR="00323729" w:rsidRPr="00F8312D" w:rsidRDefault="00F8312D">
            <w:pPr>
              <w:spacing w:after="0"/>
              <w:ind w:left="135"/>
              <w:rPr>
                <w:lang w:val="ru-RU"/>
              </w:rPr>
            </w:pPr>
            <w:r w:rsidRPr="00F8312D">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14:paraId="4183552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67C17E" w14:textId="77777777" w:rsidR="00323729" w:rsidRDefault="00323729">
            <w:pPr>
              <w:spacing w:after="0"/>
              <w:ind w:left="135"/>
              <w:jc w:val="center"/>
            </w:pPr>
          </w:p>
        </w:tc>
        <w:tc>
          <w:tcPr>
            <w:tcW w:w="1600" w:type="dxa"/>
            <w:tcMar>
              <w:top w:w="50" w:type="dxa"/>
              <w:left w:w="100" w:type="dxa"/>
            </w:tcMar>
            <w:vAlign w:val="center"/>
          </w:tcPr>
          <w:p w14:paraId="3576DB50" w14:textId="77777777" w:rsidR="00323729" w:rsidRDefault="00323729">
            <w:pPr>
              <w:spacing w:after="0"/>
              <w:ind w:left="135"/>
              <w:jc w:val="center"/>
            </w:pPr>
          </w:p>
        </w:tc>
        <w:tc>
          <w:tcPr>
            <w:tcW w:w="1131" w:type="dxa"/>
            <w:tcMar>
              <w:top w:w="50" w:type="dxa"/>
              <w:left w:w="100" w:type="dxa"/>
            </w:tcMar>
            <w:vAlign w:val="center"/>
          </w:tcPr>
          <w:p w14:paraId="2BC84C0E" w14:textId="77777777" w:rsidR="00323729" w:rsidRDefault="00323729">
            <w:pPr>
              <w:spacing w:after="0"/>
              <w:ind w:left="135"/>
            </w:pPr>
          </w:p>
        </w:tc>
        <w:tc>
          <w:tcPr>
            <w:tcW w:w="1948" w:type="dxa"/>
            <w:tcMar>
              <w:top w:w="50" w:type="dxa"/>
              <w:left w:w="100" w:type="dxa"/>
            </w:tcMar>
            <w:vAlign w:val="center"/>
          </w:tcPr>
          <w:p w14:paraId="3E1A6D3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w:t>
              </w:r>
              <w:r w:rsidRPr="00F8312D">
                <w:rPr>
                  <w:rFonts w:ascii="Times New Roman" w:hAnsi="Times New Roman"/>
                  <w:color w:val="0000FF"/>
                  <w:u w:val="single"/>
                  <w:lang w:val="ru-RU"/>
                </w:rPr>
                <w:t>554</w:t>
              </w:r>
            </w:hyperlink>
          </w:p>
        </w:tc>
      </w:tr>
      <w:tr w:rsidR="00323729" w:rsidRPr="000B029A" w14:paraId="46CAD25B" w14:textId="77777777">
        <w:trPr>
          <w:trHeight w:val="144"/>
          <w:tblCellSpacing w:w="0" w:type="dxa"/>
        </w:trPr>
        <w:tc>
          <w:tcPr>
            <w:tcW w:w="458" w:type="dxa"/>
            <w:tcMar>
              <w:top w:w="50" w:type="dxa"/>
              <w:left w:w="100" w:type="dxa"/>
            </w:tcMar>
            <w:vAlign w:val="center"/>
          </w:tcPr>
          <w:p w14:paraId="20409B29" w14:textId="77777777" w:rsidR="00323729" w:rsidRDefault="00F8312D">
            <w:pPr>
              <w:spacing w:after="0"/>
            </w:pPr>
            <w:r>
              <w:rPr>
                <w:rFonts w:ascii="Times New Roman" w:hAnsi="Times New Roman"/>
                <w:color w:val="000000"/>
                <w:sz w:val="24"/>
              </w:rPr>
              <w:t>89</w:t>
            </w:r>
          </w:p>
        </w:tc>
        <w:tc>
          <w:tcPr>
            <w:tcW w:w="3256" w:type="dxa"/>
            <w:tcMar>
              <w:top w:w="50" w:type="dxa"/>
              <w:left w:w="100" w:type="dxa"/>
            </w:tcMar>
            <w:vAlign w:val="center"/>
          </w:tcPr>
          <w:p w14:paraId="698D32FB" w14:textId="77777777" w:rsidR="00323729" w:rsidRPr="00F8312D" w:rsidRDefault="00F8312D">
            <w:pPr>
              <w:spacing w:after="0"/>
              <w:ind w:left="135"/>
              <w:rPr>
                <w:lang w:val="ru-RU"/>
              </w:rPr>
            </w:pPr>
            <w:r w:rsidRPr="00F8312D">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14:paraId="68E9C52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3CB684" w14:textId="77777777" w:rsidR="00323729" w:rsidRDefault="00323729">
            <w:pPr>
              <w:spacing w:after="0"/>
              <w:ind w:left="135"/>
              <w:jc w:val="center"/>
            </w:pPr>
          </w:p>
        </w:tc>
        <w:tc>
          <w:tcPr>
            <w:tcW w:w="1600" w:type="dxa"/>
            <w:tcMar>
              <w:top w:w="50" w:type="dxa"/>
              <w:left w:w="100" w:type="dxa"/>
            </w:tcMar>
            <w:vAlign w:val="center"/>
          </w:tcPr>
          <w:p w14:paraId="1332C7E3" w14:textId="77777777" w:rsidR="00323729" w:rsidRDefault="00323729">
            <w:pPr>
              <w:spacing w:after="0"/>
              <w:ind w:left="135"/>
              <w:jc w:val="center"/>
            </w:pPr>
          </w:p>
        </w:tc>
        <w:tc>
          <w:tcPr>
            <w:tcW w:w="1131" w:type="dxa"/>
            <w:tcMar>
              <w:top w:w="50" w:type="dxa"/>
              <w:left w:w="100" w:type="dxa"/>
            </w:tcMar>
            <w:vAlign w:val="center"/>
          </w:tcPr>
          <w:p w14:paraId="1E2B1287" w14:textId="77777777" w:rsidR="00323729" w:rsidRDefault="00323729">
            <w:pPr>
              <w:spacing w:after="0"/>
              <w:ind w:left="135"/>
            </w:pPr>
          </w:p>
        </w:tc>
        <w:tc>
          <w:tcPr>
            <w:tcW w:w="1948" w:type="dxa"/>
            <w:tcMar>
              <w:top w:w="50" w:type="dxa"/>
              <w:left w:w="100" w:type="dxa"/>
            </w:tcMar>
            <w:vAlign w:val="center"/>
          </w:tcPr>
          <w:p w14:paraId="75728E5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a</w:t>
              </w:r>
              <w:r w:rsidRPr="00F8312D">
                <w:rPr>
                  <w:rFonts w:ascii="Times New Roman" w:hAnsi="Times New Roman"/>
                  <w:color w:val="0000FF"/>
                  <w:u w:val="single"/>
                  <w:lang w:val="ru-RU"/>
                </w:rPr>
                <w:t>4</w:t>
              </w:r>
              <w:r>
                <w:rPr>
                  <w:rFonts w:ascii="Times New Roman" w:hAnsi="Times New Roman"/>
                  <w:color w:val="0000FF"/>
                  <w:u w:val="single"/>
                </w:rPr>
                <w:t>b</w:t>
              </w:r>
              <w:r w:rsidRPr="00F8312D">
                <w:rPr>
                  <w:rFonts w:ascii="Times New Roman" w:hAnsi="Times New Roman"/>
                  <w:color w:val="0000FF"/>
                  <w:u w:val="single"/>
                  <w:lang w:val="ru-RU"/>
                </w:rPr>
                <w:t>6</w:t>
              </w:r>
            </w:hyperlink>
          </w:p>
        </w:tc>
      </w:tr>
      <w:tr w:rsidR="00323729" w:rsidRPr="000B029A" w14:paraId="3AF240F6" w14:textId="77777777">
        <w:trPr>
          <w:trHeight w:val="144"/>
          <w:tblCellSpacing w:w="0" w:type="dxa"/>
        </w:trPr>
        <w:tc>
          <w:tcPr>
            <w:tcW w:w="458" w:type="dxa"/>
            <w:tcMar>
              <w:top w:w="50" w:type="dxa"/>
              <w:left w:w="100" w:type="dxa"/>
            </w:tcMar>
            <w:vAlign w:val="center"/>
          </w:tcPr>
          <w:p w14:paraId="6DF4BC8E" w14:textId="77777777" w:rsidR="00323729" w:rsidRDefault="00F8312D">
            <w:pPr>
              <w:spacing w:after="0"/>
            </w:pPr>
            <w:r>
              <w:rPr>
                <w:rFonts w:ascii="Times New Roman" w:hAnsi="Times New Roman"/>
                <w:color w:val="000000"/>
                <w:sz w:val="24"/>
              </w:rPr>
              <w:t>90</w:t>
            </w:r>
          </w:p>
        </w:tc>
        <w:tc>
          <w:tcPr>
            <w:tcW w:w="3256" w:type="dxa"/>
            <w:tcMar>
              <w:top w:w="50" w:type="dxa"/>
              <w:left w:w="100" w:type="dxa"/>
            </w:tcMar>
            <w:vAlign w:val="center"/>
          </w:tcPr>
          <w:p w14:paraId="60F28912" w14:textId="77777777" w:rsidR="00323729" w:rsidRDefault="00F8312D">
            <w:pPr>
              <w:spacing w:after="0"/>
              <w:ind w:left="135"/>
            </w:pPr>
            <w:r w:rsidRPr="00F8312D">
              <w:rPr>
                <w:rFonts w:ascii="Times New Roman" w:hAnsi="Times New Roman"/>
                <w:color w:val="000000"/>
                <w:sz w:val="24"/>
                <w:lang w:val="ru-RU"/>
              </w:rPr>
              <w:t xml:space="preserve">Резервный урок. Выразительность поэтических картин родной </w:t>
            </w:r>
            <w:r w:rsidRPr="00F8312D">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14:paraId="5381708C"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7C7921D" w14:textId="77777777" w:rsidR="00323729" w:rsidRDefault="00323729">
            <w:pPr>
              <w:spacing w:after="0"/>
              <w:ind w:left="135"/>
              <w:jc w:val="center"/>
            </w:pPr>
          </w:p>
        </w:tc>
        <w:tc>
          <w:tcPr>
            <w:tcW w:w="1600" w:type="dxa"/>
            <w:tcMar>
              <w:top w:w="50" w:type="dxa"/>
              <w:left w:w="100" w:type="dxa"/>
            </w:tcMar>
            <w:vAlign w:val="center"/>
          </w:tcPr>
          <w:p w14:paraId="2E3D218D" w14:textId="77777777" w:rsidR="00323729" w:rsidRDefault="00323729">
            <w:pPr>
              <w:spacing w:after="0"/>
              <w:ind w:left="135"/>
              <w:jc w:val="center"/>
            </w:pPr>
          </w:p>
        </w:tc>
        <w:tc>
          <w:tcPr>
            <w:tcW w:w="1131" w:type="dxa"/>
            <w:tcMar>
              <w:top w:w="50" w:type="dxa"/>
              <w:left w:w="100" w:type="dxa"/>
            </w:tcMar>
            <w:vAlign w:val="center"/>
          </w:tcPr>
          <w:p w14:paraId="7A3CEED8" w14:textId="77777777" w:rsidR="00323729" w:rsidRDefault="00323729">
            <w:pPr>
              <w:spacing w:after="0"/>
              <w:ind w:left="135"/>
            </w:pPr>
          </w:p>
        </w:tc>
        <w:tc>
          <w:tcPr>
            <w:tcW w:w="1948" w:type="dxa"/>
            <w:tcMar>
              <w:top w:w="50" w:type="dxa"/>
              <w:left w:w="100" w:type="dxa"/>
            </w:tcMar>
            <w:vAlign w:val="center"/>
          </w:tcPr>
          <w:p w14:paraId="0EA3BF6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w:t>
              </w:r>
              <w:r w:rsidRPr="00F8312D">
                <w:rPr>
                  <w:rFonts w:ascii="Times New Roman" w:hAnsi="Times New Roman"/>
                  <w:color w:val="0000FF"/>
                  <w:u w:val="single"/>
                  <w:lang w:val="ru-RU"/>
                </w:rPr>
                <w:t>1</w:t>
              </w:r>
              <w:r>
                <w:rPr>
                  <w:rFonts w:ascii="Times New Roman" w:hAnsi="Times New Roman"/>
                  <w:color w:val="0000FF"/>
                  <w:u w:val="single"/>
                </w:rPr>
                <w:t>b</w:t>
              </w:r>
              <w:r w:rsidRPr="00F8312D">
                <w:rPr>
                  <w:rFonts w:ascii="Times New Roman" w:hAnsi="Times New Roman"/>
                  <w:color w:val="0000FF"/>
                  <w:u w:val="single"/>
                  <w:lang w:val="ru-RU"/>
                </w:rPr>
                <w:t>8</w:t>
              </w:r>
            </w:hyperlink>
          </w:p>
        </w:tc>
      </w:tr>
      <w:tr w:rsidR="00323729" w:rsidRPr="000B029A" w14:paraId="23B95E17" w14:textId="77777777">
        <w:trPr>
          <w:trHeight w:val="144"/>
          <w:tblCellSpacing w:w="0" w:type="dxa"/>
        </w:trPr>
        <w:tc>
          <w:tcPr>
            <w:tcW w:w="458" w:type="dxa"/>
            <w:tcMar>
              <w:top w:w="50" w:type="dxa"/>
              <w:left w:w="100" w:type="dxa"/>
            </w:tcMar>
            <w:vAlign w:val="center"/>
          </w:tcPr>
          <w:p w14:paraId="7AB2EAD7" w14:textId="77777777" w:rsidR="00323729" w:rsidRDefault="00F8312D">
            <w:pPr>
              <w:spacing w:after="0"/>
            </w:pPr>
            <w:r>
              <w:rPr>
                <w:rFonts w:ascii="Times New Roman" w:hAnsi="Times New Roman"/>
                <w:color w:val="000000"/>
                <w:sz w:val="24"/>
              </w:rPr>
              <w:t>91</w:t>
            </w:r>
          </w:p>
        </w:tc>
        <w:tc>
          <w:tcPr>
            <w:tcW w:w="3256" w:type="dxa"/>
            <w:tcMar>
              <w:top w:w="50" w:type="dxa"/>
              <w:left w:w="100" w:type="dxa"/>
            </w:tcMar>
            <w:vAlign w:val="center"/>
          </w:tcPr>
          <w:p w14:paraId="3CE83344" w14:textId="77777777" w:rsidR="00323729" w:rsidRPr="00F8312D" w:rsidRDefault="00F8312D">
            <w:pPr>
              <w:spacing w:after="0"/>
              <w:ind w:left="135"/>
              <w:rPr>
                <w:lang w:val="ru-RU"/>
              </w:rPr>
            </w:pPr>
            <w:r w:rsidRPr="00F8312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14:paraId="3303869B"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4FA60D" w14:textId="77777777" w:rsidR="00323729" w:rsidRDefault="00323729">
            <w:pPr>
              <w:spacing w:after="0"/>
              <w:ind w:left="135"/>
              <w:jc w:val="center"/>
            </w:pPr>
          </w:p>
        </w:tc>
        <w:tc>
          <w:tcPr>
            <w:tcW w:w="1600" w:type="dxa"/>
            <w:tcMar>
              <w:top w:w="50" w:type="dxa"/>
              <w:left w:w="100" w:type="dxa"/>
            </w:tcMar>
            <w:vAlign w:val="center"/>
          </w:tcPr>
          <w:p w14:paraId="6FA20DF9" w14:textId="77777777" w:rsidR="00323729" w:rsidRDefault="00323729">
            <w:pPr>
              <w:spacing w:after="0"/>
              <w:ind w:left="135"/>
              <w:jc w:val="center"/>
            </w:pPr>
          </w:p>
        </w:tc>
        <w:tc>
          <w:tcPr>
            <w:tcW w:w="1131" w:type="dxa"/>
            <w:tcMar>
              <w:top w:w="50" w:type="dxa"/>
              <w:left w:w="100" w:type="dxa"/>
            </w:tcMar>
            <w:vAlign w:val="center"/>
          </w:tcPr>
          <w:p w14:paraId="36FEEDB6" w14:textId="77777777" w:rsidR="00323729" w:rsidRDefault="00323729">
            <w:pPr>
              <w:spacing w:after="0"/>
              <w:ind w:left="135"/>
            </w:pPr>
          </w:p>
        </w:tc>
        <w:tc>
          <w:tcPr>
            <w:tcW w:w="1948" w:type="dxa"/>
            <w:tcMar>
              <w:top w:w="50" w:type="dxa"/>
              <w:left w:w="100" w:type="dxa"/>
            </w:tcMar>
            <w:vAlign w:val="center"/>
          </w:tcPr>
          <w:p w14:paraId="6CF23A7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09</w:t>
              </w:r>
              <w:r>
                <w:rPr>
                  <w:rFonts w:ascii="Times New Roman" w:hAnsi="Times New Roman"/>
                  <w:color w:val="0000FF"/>
                  <w:u w:val="single"/>
                </w:rPr>
                <w:t>dd</w:t>
              </w:r>
              <w:r w:rsidRPr="00F8312D">
                <w:rPr>
                  <w:rFonts w:ascii="Times New Roman" w:hAnsi="Times New Roman"/>
                  <w:color w:val="0000FF"/>
                  <w:u w:val="single"/>
                  <w:lang w:val="ru-RU"/>
                </w:rPr>
                <w:t>6</w:t>
              </w:r>
            </w:hyperlink>
          </w:p>
        </w:tc>
      </w:tr>
      <w:tr w:rsidR="00323729" w:rsidRPr="000B029A" w14:paraId="4CC7EFA9" w14:textId="77777777">
        <w:trPr>
          <w:trHeight w:val="144"/>
          <w:tblCellSpacing w:w="0" w:type="dxa"/>
        </w:trPr>
        <w:tc>
          <w:tcPr>
            <w:tcW w:w="458" w:type="dxa"/>
            <w:tcMar>
              <w:top w:w="50" w:type="dxa"/>
              <w:left w:w="100" w:type="dxa"/>
            </w:tcMar>
            <w:vAlign w:val="center"/>
          </w:tcPr>
          <w:p w14:paraId="195B6C34" w14:textId="77777777" w:rsidR="00323729" w:rsidRDefault="00F8312D">
            <w:pPr>
              <w:spacing w:after="0"/>
            </w:pPr>
            <w:r>
              <w:rPr>
                <w:rFonts w:ascii="Times New Roman" w:hAnsi="Times New Roman"/>
                <w:color w:val="000000"/>
                <w:sz w:val="24"/>
              </w:rPr>
              <w:t>92</w:t>
            </w:r>
          </w:p>
        </w:tc>
        <w:tc>
          <w:tcPr>
            <w:tcW w:w="3256" w:type="dxa"/>
            <w:tcMar>
              <w:top w:w="50" w:type="dxa"/>
              <w:left w:w="100" w:type="dxa"/>
            </w:tcMar>
            <w:vAlign w:val="center"/>
          </w:tcPr>
          <w:p w14:paraId="6352C42E"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14:paraId="793D08E0"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8A765B"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BEB5A00" w14:textId="77777777" w:rsidR="00323729" w:rsidRDefault="00323729">
            <w:pPr>
              <w:spacing w:after="0"/>
              <w:ind w:left="135"/>
              <w:jc w:val="center"/>
            </w:pPr>
          </w:p>
        </w:tc>
        <w:tc>
          <w:tcPr>
            <w:tcW w:w="1131" w:type="dxa"/>
            <w:tcMar>
              <w:top w:w="50" w:type="dxa"/>
              <w:left w:w="100" w:type="dxa"/>
            </w:tcMar>
            <w:vAlign w:val="center"/>
          </w:tcPr>
          <w:p w14:paraId="2EE87CC8" w14:textId="77777777" w:rsidR="00323729" w:rsidRDefault="00323729">
            <w:pPr>
              <w:spacing w:after="0"/>
              <w:ind w:left="135"/>
            </w:pPr>
          </w:p>
        </w:tc>
        <w:tc>
          <w:tcPr>
            <w:tcW w:w="1948" w:type="dxa"/>
            <w:tcMar>
              <w:top w:w="50" w:type="dxa"/>
              <w:left w:w="100" w:type="dxa"/>
            </w:tcMar>
            <w:vAlign w:val="center"/>
          </w:tcPr>
          <w:p w14:paraId="2807C2C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fe</w:t>
              </w:r>
              <w:r w:rsidRPr="00F8312D">
                <w:rPr>
                  <w:rFonts w:ascii="Times New Roman" w:hAnsi="Times New Roman"/>
                  <w:color w:val="0000FF"/>
                  <w:u w:val="single"/>
                  <w:lang w:val="ru-RU"/>
                </w:rPr>
                <w:t>12</w:t>
              </w:r>
              <w:r>
                <w:rPr>
                  <w:rFonts w:ascii="Times New Roman" w:hAnsi="Times New Roman"/>
                  <w:color w:val="0000FF"/>
                  <w:u w:val="single"/>
                </w:rPr>
                <w:t>a</w:t>
              </w:r>
            </w:hyperlink>
          </w:p>
        </w:tc>
      </w:tr>
      <w:tr w:rsidR="00323729" w:rsidRPr="000B029A" w14:paraId="4818D8C9" w14:textId="77777777">
        <w:trPr>
          <w:trHeight w:val="144"/>
          <w:tblCellSpacing w:w="0" w:type="dxa"/>
        </w:trPr>
        <w:tc>
          <w:tcPr>
            <w:tcW w:w="458" w:type="dxa"/>
            <w:tcMar>
              <w:top w:w="50" w:type="dxa"/>
              <w:left w:w="100" w:type="dxa"/>
            </w:tcMar>
            <w:vAlign w:val="center"/>
          </w:tcPr>
          <w:p w14:paraId="2D41F60B" w14:textId="77777777" w:rsidR="00323729" w:rsidRDefault="00F8312D">
            <w:pPr>
              <w:spacing w:after="0"/>
            </w:pPr>
            <w:r>
              <w:rPr>
                <w:rFonts w:ascii="Times New Roman" w:hAnsi="Times New Roman"/>
                <w:color w:val="000000"/>
                <w:sz w:val="24"/>
              </w:rPr>
              <w:t>93</w:t>
            </w:r>
          </w:p>
        </w:tc>
        <w:tc>
          <w:tcPr>
            <w:tcW w:w="3256" w:type="dxa"/>
            <w:tcMar>
              <w:top w:w="50" w:type="dxa"/>
              <w:left w:w="100" w:type="dxa"/>
            </w:tcMar>
            <w:vAlign w:val="center"/>
          </w:tcPr>
          <w:p w14:paraId="5688E10E"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14:paraId="5C2EC6D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8F8133" w14:textId="77777777" w:rsidR="00323729" w:rsidRDefault="00323729">
            <w:pPr>
              <w:spacing w:after="0"/>
              <w:ind w:left="135"/>
              <w:jc w:val="center"/>
            </w:pPr>
          </w:p>
        </w:tc>
        <w:tc>
          <w:tcPr>
            <w:tcW w:w="1600" w:type="dxa"/>
            <w:tcMar>
              <w:top w:w="50" w:type="dxa"/>
              <w:left w:w="100" w:type="dxa"/>
            </w:tcMar>
            <w:vAlign w:val="center"/>
          </w:tcPr>
          <w:p w14:paraId="615C397F" w14:textId="77777777" w:rsidR="00323729" w:rsidRDefault="00323729">
            <w:pPr>
              <w:spacing w:after="0"/>
              <w:ind w:left="135"/>
              <w:jc w:val="center"/>
            </w:pPr>
          </w:p>
        </w:tc>
        <w:tc>
          <w:tcPr>
            <w:tcW w:w="1131" w:type="dxa"/>
            <w:tcMar>
              <w:top w:w="50" w:type="dxa"/>
              <w:left w:w="100" w:type="dxa"/>
            </w:tcMar>
            <w:vAlign w:val="center"/>
          </w:tcPr>
          <w:p w14:paraId="2A16B147" w14:textId="77777777" w:rsidR="00323729" w:rsidRDefault="00323729">
            <w:pPr>
              <w:spacing w:after="0"/>
              <w:ind w:left="135"/>
            </w:pPr>
          </w:p>
        </w:tc>
        <w:tc>
          <w:tcPr>
            <w:tcW w:w="1948" w:type="dxa"/>
            <w:tcMar>
              <w:top w:w="50" w:type="dxa"/>
              <w:left w:w="100" w:type="dxa"/>
            </w:tcMar>
            <w:vAlign w:val="center"/>
          </w:tcPr>
          <w:p w14:paraId="439BB91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c</w:t>
              </w:r>
              <w:r w:rsidRPr="00F8312D">
                <w:rPr>
                  <w:rFonts w:ascii="Times New Roman" w:hAnsi="Times New Roman"/>
                  <w:color w:val="0000FF"/>
                  <w:u w:val="single"/>
                  <w:lang w:val="ru-RU"/>
                </w:rPr>
                <w:t>34</w:t>
              </w:r>
              <w:r>
                <w:rPr>
                  <w:rFonts w:ascii="Times New Roman" w:hAnsi="Times New Roman"/>
                  <w:color w:val="0000FF"/>
                  <w:u w:val="single"/>
                </w:rPr>
                <w:t>c</w:t>
              </w:r>
            </w:hyperlink>
          </w:p>
        </w:tc>
      </w:tr>
      <w:tr w:rsidR="00323729" w:rsidRPr="000B029A" w14:paraId="427AEBB7" w14:textId="77777777">
        <w:trPr>
          <w:trHeight w:val="144"/>
          <w:tblCellSpacing w:w="0" w:type="dxa"/>
        </w:trPr>
        <w:tc>
          <w:tcPr>
            <w:tcW w:w="458" w:type="dxa"/>
            <w:tcMar>
              <w:top w:w="50" w:type="dxa"/>
              <w:left w:w="100" w:type="dxa"/>
            </w:tcMar>
            <w:vAlign w:val="center"/>
          </w:tcPr>
          <w:p w14:paraId="7C4175A7" w14:textId="77777777" w:rsidR="00323729" w:rsidRDefault="00F8312D">
            <w:pPr>
              <w:spacing w:after="0"/>
            </w:pPr>
            <w:r>
              <w:rPr>
                <w:rFonts w:ascii="Times New Roman" w:hAnsi="Times New Roman"/>
                <w:color w:val="000000"/>
                <w:sz w:val="24"/>
              </w:rPr>
              <w:t>94</w:t>
            </w:r>
          </w:p>
        </w:tc>
        <w:tc>
          <w:tcPr>
            <w:tcW w:w="3256" w:type="dxa"/>
            <w:tcMar>
              <w:top w:w="50" w:type="dxa"/>
              <w:left w:w="100" w:type="dxa"/>
            </w:tcMar>
            <w:vAlign w:val="center"/>
          </w:tcPr>
          <w:p w14:paraId="764B7150" w14:textId="77777777" w:rsidR="00323729" w:rsidRPr="00F8312D" w:rsidRDefault="00F8312D">
            <w:pPr>
              <w:spacing w:after="0"/>
              <w:ind w:left="135"/>
              <w:rPr>
                <w:lang w:val="ru-RU"/>
              </w:rPr>
            </w:pPr>
            <w:r w:rsidRPr="00F8312D">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14:paraId="47470EC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0E1CB2" w14:textId="77777777" w:rsidR="00323729" w:rsidRDefault="00323729">
            <w:pPr>
              <w:spacing w:after="0"/>
              <w:ind w:left="135"/>
              <w:jc w:val="center"/>
            </w:pPr>
          </w:p>
        </w:tc>
        <w:tc>
          <w:tcPr>
            <w:tcW w:w="1600" w:type="dxa"/>
            <w:tcMar>
              <w:top w:w="50" w:type="dxa"/>
              <w:left w:w="100" w:type="dxa"/>
            </w:tcMar>
            <w:vAlign w:val="center"/>
          </w:tcPr>
          <w:p w14:paraId="146F8194" w14:textId="77777777" w:rsidR="00323729" w:rsidRDefault="00323729">
            <w:pPr>
              <w:spacing w:after="0"/>
              <w:ind w:left="135"/>
              <w:jc w:val="center"/>
            </w:pPr>
          </w:p>
        </w:tc>
        <w:tc>
          <w:tcPr>
            <w:tcW w:w="1131" w:type="dxa"/>
            <w:tcMar>
              <w:top w:w="50" w:type="dxa"/>
              <w:left w:w="100" w:type="dxa"/>
            </w:tcMar>
            <w:vAlign w:val="center"/>
          </w:tcPr>
          <w:p w14:paraId="14CAC4FD" w14:textId="77777777" w:rsidR="00323729" w:rsidRDefault="00323729">
            <w:pPr>
              <w:spacing w:after="0"/>
              <w:ind w:left="135"/>
            </w:pPr>
          </w:p>
        </w:tc>
        <w:tc>
          <w:tcPr>
            <w:tcW w:w="1948" w:type="dxa"/>
            <w:tcMar>
              <w:top w:w="50" w:type="dxa"/>
              <w:left w:w="100" w:type="dxa"/>
            </w:tcMar>
            <w:vAlign w:val="center"/>
          </w:tcPr>
          <w:p w14:paraId="41F3D68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c</w:t>
              </w:r>
              <w:r w:rsidRPr="00F8312D">
                <w:rPr>
                  <w:rFonts w:ascii="Times New Roman" w:hAnsi="Times New Roman"/>
                  <w:color w:val="0000FF"/>
                  <w:u w:val="single"/>
                  <w:lang w:val="ru-RU"/>
                </w:rPr>
                <w:t>234</w:t>
              </w:r>
            </w:hyperlink>
          </w:p>
        </w:tc>
      </w:tr>
      <w:tr w:rsidR="00323729" w:rsidRPr="000B029A" w14:paraId="20004B55" w14:textId="77777777">
        <w:trPr>
          <w:trHeight w:val="144"/>
          <w:tblCellSpacing w:w="0" w:type="dxa"/>
        </w:trPr>
        <w:tc>
          <w:tcPr>
            <w:tcW w:w="458" w:type="dxa"/>
            <w:tcMar>
              <w:top w:w="50" w:type="dxa"/>
              <w:left w:w="100" w:type="dxa"/>
            </w:tcMar>
            <w:vAlign w:val="center"/>
          </w:tcPr>
          <w:p w14:paraId="00B19510" w14:textId="77777777" w:rsidR="00323729" w:rsidRDefault="00F8312D">
            <w:pPr>
              <w:spacing w:after="0"/>
            </w:pPr>
            <w:r>
              <w:rPr>
                <w:rFonts w:ascii="Times New Roman" w:hAnsi="Times New Roman"/>
                <w:color w:val="000000"/>
                <w:sz w:val="24"/>
              </w:rPr>
              <w:t>95</w:t>
            </w:r>
          </w:p>
        </w:tc>
        <w:tc>
          <w:tcPr>
            <w:tcW w:w="3256" w:type="dxa"/>
            <w:tcMar>
              <w:top w:w="50" w:type="dxa"/>
              <w:left w:w="100" w:type="dxa"/>
            </w:tcMar>
            <w:vAlign w:val="center"/>
          </w:tcPr>
          <w:p w14:paraId="37B04887" w14:textId="77777777" w:rsidR="00323729" w:rsidRPr="00F8312D" w:rsidRDefault="00F8312D">
            <w:pPr>
              <w:spacing w:after="0"/>
              <w:ind w:left="135"/>
              <w:rPr>
                <w:lang w:val="ru-RU"/>
              </w:rPr>
            </w:pPr>
            <w:r w:rsidRPr="00F8312D">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14:paraId="00DB21F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B395AA" w14:textId="77777777" w:rsidR="00323729" w:rsidRDefault="00323729">
            <w:pPr>
              <w:spacing w:after="0"/>
              <w:ind w:left="135"/>
              <w:jc w:val="center"/>
            </w:pPr>
          </w:p>
        </w:tc>
        <w:tc>
          <w:tcPr>
            <w:tcW w:w="1600" w:type="dxa"/>
            <w:tcMar>
              <w:top w:w="50" w:type="dxa"/>
              <w:left w:w="100" w:type="dxa"/>
            </w:tcMar>
            <w:vAlign w:val="center"/>
          </w:tcPr>
          <w:p w14:paraId="118181CA" w14:textId="77777777" w:rsidR="00323729" w:rsidRDefault="00323729">
            <w:pPr>
              <w:spacing w:after="0"/>
              <w:ind w:left="135"/>
              <w:jc w:val="center"/>
            </w:pPr>
          </w:p>
        </w:tc>
        <w:tc>
          <w:tcPr>
            <w:tcW w:w="1131" w:type="dxa"/>
            <w:tcMar>
              <w:top w:w="50" w:type="dxa"/>
              <w:left w:w="100" w:type="dxa"/>
            </w:tcMar>
            <w:vAlign w:val="center"/>
          </w:tcPr>
          <w:p w14:paraId="305CD81C" w14:textId="77777777" w:rsidR="00323729" w:rsidRDefault="00323729">
            <w:pPr>
              <w:spacing w:after="0"/>
              <w:ind w:left="135"/>
            </w:pPr>
          </w:p>
        </w:tc>
        <w:tc>
          <w:tcPr>
            <w:tcW w:w="1948" w:type="dxa"/>
            <w:tcMar>
              <w:top w:w="50" w:type="dxa"/>
              <w:left w:w="100" w:type="dxa"/>
            </w:tcMar>
            <w:vAlign w:val="center"/>
          </w:tcPr>
          <w:p w14:paraId="74DB66B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fbf</w:t>
              </w:r>
              <w:r w:rsidRPr="00F8312D">
                <w:rPr>
                  <w:rFonts w:ascii="Times New Roman" w:hAnsi="Times New Roman"/>
                  <w:color w:val="0000FF"/>
                  <w:u w:val="single"/>
                  <w:lang w:val="ru-RU"/>
                </w:rPr>
                <w:t>6</w:t>
              </w:r>
              <w:r>
                <w:rPr>
                  <w:rFonts w:ascii="Times New Roman" w:hAnsi="Times New Roman"/>
                  <w:color w:val="0000FF"/>
                  <w:u w:val="single"/>
                </w:rPr>
                <w:t>a</w:t>
              </w:r>
            </w:hyperlink>
          </w:p>
        </w:tc>
      </w:tr>
      <w:tr w:rsidR="00323729" w:rsidRPr="000B029A" w14:paraId="7370B0EB" w14:textId="77777777">
        <w:trPr>
          <w:trHeight w:val="144"/>
          <w:tblCellSpacing w:w="0" w:type="dxa"/>
        </w:trPr>
        <w:tc>
          <w:tcPr>
            <w:tcW w:w="458" w:type="dxa"/>
            <w:tcMar>
              <w:top w:w="50" w:type="dxa"/>
              <w:left w:w="100" w:type="dxa"/>
            </w:tcMar>
            <w:vAlign w:val="center"/>
          </w:tcPr>
          <w:p w14:paraId="4656AF0E" w14:textId="77777777" w:rsidR="00323729" w:rsidRDefault="00F8312D">
            <w:pPr>
              <w:spacing w:after="0"/>
            </w:pPr>
            <w:r>
              <w:rPr>
                <w:rFonts w:ascii="Times New Roman" w:hAnsi="Times New Roman"/>
                <w:color w:val="000000"/>
                <w:sz w:val="24"/>
              </w:rPr>
              <w:t>96</w:t>
            </w:r>
          </w:p>
        </w:tc>
        <w:tc>
          <w:tcPr>
            <w:tcW w:w="3256" w:type="dxa"/>
            <w:tcMar>
              <w:top w:w="50" w:type="dxa"/>
              <w:left w:w="100" w:type="dxa"/>
            </w:tcMar>
            <w:vAlign w:val="center"/>
          </w:tcPr>
          <w:p w14:paraId="06868840" w14:textId="77777777" w:rsidR="00323729" w:rsidRPr="00F8312D" w:rsidRDefault="00F8312D">
            <w:pPr>
              <w:spacing w:after="0"/>
              <w:ind w:left="135"/>
              <w:rPr>
                <w:lang w:val="ru-RU"/>
              </w:rPr>
            </w:pPr>
            <w:r w:rsidRPr="00F8312D">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14:paraId="7225C2C2"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AD7F91" w14:textId="77777777" w:rsidR="00323729" w:rsidRDefault="00323729">
            <w:pPr>
              <w:spacing w:after="0"/>
              <w:ind w:left="135"/>
              <w:jc w:val="center"/>
            </w:pPr>
          </w:p>
        </w:tc>
        <w:tc>
          <w:tcPr>
            <w:tcW w:w="1600" w:type="dxa"/>
            <w:tcMar>
              <w:top w:w="50" w:type="dxa"/>
              <w:left w:w="100" w:type="dxa"/>
            </w:tcMar>
            <w:vAlign w:val="center"/>
          </w:tcPr>
          <w:p w14:paraId="7403B783" w14:textId="77777777" w:rsidR="00323729" w:rsidRDefault="00323729">
            <w:pPr>
              <w:spacing w:after="0"/>
              <w:ind w:left="135"/>
              <w:jc w:val="center"/>
            </w:pPr>
          </w:p>
        </w:tc>
        <w:tc>
          <w:tcPr>
            <w:tcW w:w="1131" w:type="dxa"/>
            <w:tcMar>
              <w:top w:w="50" w:type="dxa"/>
              <w:left w:w="100" w:type="dxa"/>
            </w:tcMar>
            <w:vAlign w:val="center"/>
          </w:tcPr>
          <w:p w14:paraId="4DA414A0" w14:textId="77777777" w:rsidR="00323729" w:rsidRDefault="00323729">
            <w:pPr>
              <w:spacing w:after="0"/>
              <w:ind w:left="135"/>
            </w:pPr>
          </w:p>
        </w:tc>
        <w:tc>
          <w:tcPr>
            <w:tcW w:w="1948" w:type="dxa"/>
            <w:tcMar>
              <w:top w:w="50" w:type="dxa"/>
              <w:left w:w="100" w:type="dxa"/>
            </w:tcMar>
            <w:vAlign w:val="center"/>
          </w:tcPr>
          <w:p w14:paraId="2AB817A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w:t>
              </w:r>
              <w:r w:rsidRPr="00F8312D">
                <w:rPr>
                  <w:rFonts w:ascii="Times New Roman" w:hAnsi="Times New Roman"/>
                  <w:color w:val="0000FF"/>
                  <w:u w:val="single"/>
                  <w:lang w:val="ru-RU"/>
                </w:rPr>
                <w:t>0</w:t>
              </w:r>
              <w:r>
                <w:rPr>
                  <w:rFonts w:ascii="Times New Roman" w:hAnsi="Times New Roman"/>
                  <w:color w:val="0000FF"/>
                  <w:u w:val="single"/>
                </w:rPr>
                <w:t>aa</w:t>
              </w:r>
            </w:hyperlink>
          </w:p>
        </w:tc>
      </w:tr>
      <w:tr w:rsidR="00323729" w:rsidRPr="000B029A" w14:paraId="43BF3E89" w14:textId="77777777">
        <w:trPr>
          <w:trHeight w:val="144"/>
          <w:tblCellSpacing w:w="0" w:type="dxa"/>
        </w:trPr>
        <w:tc>
          <w:tcPr>
            <w:tcW w:w="458" w:type="dxa"/>
            <w:tcMar>
              <w:top w:w="50" w:type="dxa"/>
              <w:left w:w="100" w:type="dxa"/>
            </w:tcMar>
            <w:vAlign w:val="center"/>
          </w:tcPr>
          <w:p w14:paraId="4540113F" w14:textId="77777777" w:rsidR="00323729" w:rsidRDefault="00F8312D">
            <w:pPr>
              <w:spacing w:after="0"/>
            </w:pPr>
            <w:r>
              <w:rPr>
                <w:rFonts w:ascii="Times New Roman" w:hAnsi="Times New Roman"/>
                <w:color w:val="000000"/>
                <w:sz w:val="24"/>
              </w:rPr>
              <w:t>97</w:t>
            </w:r>
          </w:p>
        </w:tc>
        <w:tc>
          <w:tcPr>
            <w:tcW w:w="3256" w:type="dxa"/>
            <w:tcMar>
              <w:top w:w="50" w:type="dxa"/>
              <w:left w:w="100" w:type="dxa"/>
            </w:tcMar>
            <w:vAlign w:val="center"/>
          </w:tcPr>
          <w:p w14:paraId="45E26AB0" w14:textId="77777777" w:rsidR="00323729" w:rsidRDefault="00F8312D">
            <w:pPr>
              <w:spacing w:after="0"/>
              <w:ind w:left="135"/>
            </w:pPr>
            <w:r w:rsidRPr="00F8312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14:paraId="1A23C2BF"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F2E6EF" w14:textId="77777777" w:rsidR="00323729" w:rsidRDefault="00323729">
            <w:pPr>
              <w:spacing w:after="0"/>
              <w:ind w:left="135"/>
              <w:jc w:val="center"/>
            </w:pPr>
          </w:p>
        </w:tc>
        <w:tc>
          <w:tcPr>
            <w:tcW w:w="1600" w:type="dxa"/>
            <w:tcMar>
              <w:top w:w="50" w:type="dxa"/>
              <w:left w:w="100" w:type="dxa"/>
            </w:tcMar>
            <w:vAlign w:val="center"/>
          </w:tcPr>
          <w:p w14:paraId="49925EF4" w14:textId="77777777" w:rsidR="00323729" w:rsidRDefault="00323729">
            <w:pPr>
              <w:spacing w:after="0"/>
              <w:ind w:left="135"/>
              <w:jc w:val="center"/>
            </w:pPr>
          </w:p>
        </w:tc>
        <w:tc>
          <w:tcPr>
            <w:tcW w:w="1131" w:type="dxa"/>
            <w:tcMar>
              <w:top w:w="50" w:type="dxa"/>
              <w:left w:w="100" w:type="dxa"/>
            </w:tcMar>
            <w:vAlign w:val="center"/>
          </w:tcPr>
          <w:p w14:paraId="0F518159" w14:textId="77777777" w:rsidR="00323729" w:rsidRDefault="00323729">
            <w:pPr>
              <w:spacing w:after="0"/>
              <w:ind w:left="135"/>
            </w:pPr>
          </w:p>
        </w:tc>
        <w:tc>
          <w:tcPr>
            <w:tcW w:w="1948" w:type="dxa"/>
            <w:tcMar>
              <w:top w:w="50" w:type="dxa"/>
              <w:left w:w="100" w:type="dxa"/>
            </w:tcMar>
            <w:vAlign w:val="center"/>
          </w:tcPr>
          <w:p w14:paraId="44DBEA7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w:t>
              </w:r>
              <w:r w:rsidRPr="00F8312D">
                <w:rPr>
                  <w:rFonts w:ascii="Times New Roman" w:hAnsi="Times New Roman"/>
                  <w:color w:val="0000FF"/>
                  <w:u w:val="single"/>
                  <w:lang w:val="ru-RU"/>
                </w:rPr>
                <w:t>5</w:t>
              </w:r>
              <w:r>
                <w:rPr>
                  <w:rFonts w:ascii="Times New Roman" w:hAnsi="Times New Roman"/>
                  <w:color w:val="0000FF"/>
                  <w:u w:val="single"/>
                </w:rPr>
                <w:t>f</w:t>
              </w:r>
              <w:r w:rsidRPr="00F8312D">
                <w:rPr>
                  <w:rFonts w:ascii="Times New Roman" w:hAnsi="Times New Roman"/>
                  <w:color w:val="0000FF"/>
                  <w:u w:val="single"/>
                  <w:lang w:val="ru-RU"/>
                </w:rPr>
                <w:t>0</w:t>
              </w:r>
            </w:hyperlink>
          </w:p>
        </w:tc>
      </w:tr>
      <w:tr w:rsidR="00323729" w:rsidRPr="000B029A" w14:paraId="58C2F2EA" w14:textId="77777777">
        <w:trPr>
          <w:trHeight w:val="144"/>
          <w:tblCellSpacing w:w="0" w:type="dxa"/>
        </w:trPr>
        <w:tc>
          <w:tcPr>
            <w:tcW w:w="458" w:type="dxa"/>
            <w:tcMar>
              <w:top w:w="50" w:type="dxa"/>
              <w:left w:w="100" w:type="dxa"/>
            </w:tcMar>
            <w:vAlign w:val="center"/>
          </w:tcPr>
          <w:p w14:paraId="1ACEDD0C" w14:textId="77777777" w:rsidR="00323729" w:rsidRDefault="00F8312D">
            <w:pPr>
              <w:spacing w:after="0"/>
            </w:pPr>
            <w:r>
              <w:rPr>
                <w:rFonts w:ascii="Times New Roman" w:hAnsi="Times New Roman"/>
                <w:color w:val="000000"/>
                <w:sz w:val="24"/>
              </w:rPr>
              <w:t>98</w:t>
            </w:r>
          </w:p>
        </w:tc>
        <w:tc>
          <w:tcPr>
            <w:tcW w:w="3256" w:type="dxa"/>
            <w:tcMar>
              <w:top w:w="50" w:type="dxa"/>
              <w:left w:w="100" w:type="dxa"/>
            </w:tcMar>
            <w:vAlign w:val="center"/>
          </w:tcPr>
          <w:p w14:paraId="0D02CF95" w14:textId="77777777" w:rsidR="00323729" w:rsidRPr="00F8312D" w:rsidRDefault="00F8312D">
            <w:pPr>
              <w:spacing w:after="0"/>
              <w:ind w:left="135"/>
              <w:rPr>
                <w:lang w:val="ru-RU"/>
              </w:rPr>
            </w:pPr>
            <w:r w:rsidRPr="00F8312D">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14:paraId="3FE23FC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B5750E" w14:textId="77777777" w:rsidR="00323729" w:rsidRDefault="00323729">
            <w:pPr>
              <w:spacing w:after="0"/>
              <w:ind w:left="135"/>
              <w:jc w:val="center"/>
            </w:pPr>
          </w:p>
        </w:tc>
        <w:tc>
          <w:tcPr>
            <w:tcW w:w="1600" w:type="dxa"/>
            <w:tcMar>
              <w:top w:w="50" w:type="dxa"/>
              <w:left w:w="100" w:type="dxa"/>
            </w:tcMar>
            <w:vAlign w:val="center"/>
          </w:tcPr>
          <w:p w14:paraId="7D588A06" w14:textId="77777777" w:rsidR="00323729" w:rsidRDefault="00323729">
            <w:pPr>
              <w:spacing w:after="0"/>
              <w:ind w:left="135"/>
              <w:jc w:val="center"/>
            </w:pPr>
          </w:p>
        </w:tc>
        <w:tc>
          <w:tcPr>
            <w:tcW w:w="1131" w:type="dxa"/>
            <w:tcMar>
              <w:top w:w="50" w:type="dxa"/>
              <w:left w:w="100" w:type="dxa"/>
            </w:tcMar>
            <w:vAlign w:val="center"/>
          </w:tcPr>
          <w:p w14:paraId="48B4169E" w14:textId="77777777" w:rsidR="00323729" w:rsidRDefault="00323729">
            <w:pPr>
              <w:spacing w:after="0"/>
              <w:ind w:left="135"/>
            </w:pPr>
          </w:p>
        </w:tc>
        <w:tc>
          <w:tcPr>
            <w:tcW w:w="1948" w:type="dxa"/>
            <w:tcMar>
              <w:top w:w="50" w:type="dxa"/>
              <w:left w:w="100" w:type="dxa"/>
            </w:tcMar>
            <w:vAlign w:val="center"/>
          </w:tcPr>
          <w:p w14:paraId="3FD490C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w:t>
              </w:r>
              <w:r w:rsidRPr="00F8312D">
                <w:rPr>
                  <w:rFonts w:ascii="Times New Roman" w:hAnsi="Times New Roman"/>
                  <w:color w:val="0000FF"/>
                  <w:u w:val="single"/>
                  <w:lang w:val="ru-RU"/>
                </w:rPr>
                <w:t>7</w:t>
              </w:r>
              <w:r>
                <w:rPr>
                  <w:rFonts w:ascii="Times New Roman" w:hAnsi="Times New Roman"/>
                  <w:color w:val="0000FF"/>
                  <w:u w:val="single"/>
                </w:rPr>
                <w:t>bc</w:t>
              </w:r>
            </w:hyperlink>
          </w:p>
        </w:tc>
      </w:tr>
      <w:tr w:rsidR="00323729" w:rsidRPr="000B029A" w14:paraId="569D5C6A" w14:textId="77777777">
        <w:trPr>
          <w:trHeight w:val="144"/>
          <w:tblCellSpacing w:w="0" w:type="dxa"/>
        </w:trPr>
        <w:tc>
          <w:tcPr>
            <w:tcW w:w="458" w:type="dxa"/>
            <w:tcMar>
              <w:top w:w="50" w:type="dxa"/>
              <w:left w:w="100" w:type="dxa"/>
            </w:tcMar>
            <w:vAlign w:val="center"/>
          </w:tcPr>
          <w:p w14:paraId="49EDE5EE" w14:textId="77777777" w:rsidR="00323729" w:rsidRDefault="00F8312D">
            <w:pPr>
              <w:spacing w:after="0"/>
            </w:pPr>
            <w:r>
              <w:rPr>
                <w:rFonts w:ascii="Times New Roman" w:hAnsi="Times New Roman"/>
                <w:color w:val="000000"/>
                <w:sz w:val="24"/>
              </w:rPr>
              <w:t>99</w:t>
            </w:r>
          </w:p>
        </w:tc>
        <w:tc>
          <w:tcPr>
            <w:tcW w:w="3256" w:type="dxa"/>
            <w:tcMar>
              <w:top w:w="50" w:type="dxa"/>
              <w:left w:w="100" w:type="dxa"/>
            </w:tcMar>
            <w:vAlign w:val="center"/>
          </w:tcPr>
          <w:p w14:paraId="469ABD0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Особенности художественного описания родной природы. На </w:t>
            </w:r>
            <w:r w:rsidRPr="00F8312D">
              <w:rPr>
                <w:rFonts w:ascii="Times New Roman" w:hAnsi="Times New Roman"/>
                <w:color w:val="000000"/>
                <w:sz w:val="24"/>
                <w:lang w:val="ru-RU"/>
              </w:rPr>
              <w:lastRenderedPageBreak/>
              <w:t>примере рассказа В.П. Астафьева «Весенний остров»</w:t>
            </w:r>
          </w:p>
        </w:tc>
        <w:tc>
          <w:tcPr>
            <w:tcW w:w="805" w:type="dxa"/>
            <w:tcMar>
              <w:top w:w="50" w:type="dxa"/>
              <w:left w:w="100" w:type="dxa"/>
            </w:tcMar>
            <w:vAlign w:val="center"/>
          </w:tcPr>
          <w:p w14:paraId="39522F53" w14:textId="77777777" w:rsidR="00323729" w:rsidRDefault="00F8312D">
            <w:pPr>
              <w:spacing w:after="0"/>
              <w:ind w:left="135"/>
              <w:jc w:val="center"/>
            </w:pPr>
            <w:r w:rsidRPr="00F831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0EE5A12" w14:textId="77777777" w:rsidR="00323729" w:rsidRDefault="00323729">
            <w:pPr>
              <w:spacing w:after="0"/>
              <w:ind w:left="135"/>
              <w:jc w:val="center"/>
            </w:pPr>
          </w:p>
        </w:tc>
        <w:tc>
          <w:tcPr>
            <w:tcW w:w="1600" w:type="dxa"/>
            <w:tcMar>
              <w:top w:w="50" w:type="dxa"/>
              <w:left w:w="100" w:type="dxa"/>
            </w:tcMar>
            <w:vAlign w:val="center"/>
          </w:tcPr>
          <w:p w14:paraId="730232FC" w14:textId="77777777" w:rsidR="00323729" w:rsidRDefault="00323729">
            <w:pPr>
              <w:spacing w:after="0"/>
              <w:ind w:left="135"/>
              <w:jc w:val="center"/>
            </w:pPr>
          </w:p>
        </w:tc>
        <w:tc>
          <w:tcPr>
            <w:tcW w:w="1131" w:type="dxa"/>
            <w:tcMar>
              <w:top w:w="50" w:type="dxa"/>
              <w:left w:w="100" w:type="dxa"/>
            </w:tcMar>
            <w:vAlign w:val="center"/>
          </w:tcPr>
          <w:p w14:paraId="366AF492" w14:textId="77777777" w:rsidR="00323729" w:rsidRDefault="00323729">
            <w:pPr>
              <w:spacing w:after="0"/>
              <w:ind w:left="135"/>
            </w:pPr>
          </w:p>
        </w:tc>
        <w:tc>
          <w:tcPr>
            <w:tcW w:w="1948" w:type="dxa"/>
            <w:tcMar>
              <w:top w:w="50" w:type="dxa"/>
              <w:left w:w="100" w:type="dxa"/>
            </w:tcMar>
            <w:vAlign w:val="center"/>
          </w:tcPr>
          <w:p w14:paraId="403544CE"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fcd</w:t>
              </w:r>
              <w:r w:rsidRPr="00F8312D">
                <w:rPr>
                  <w:rFonts w:ascii="Times New Roman" w:hAnsi="Times New Roman"/>
                  <w:color w:val="0000FF"/>
                  <w:u w:val="single"/>
                  <w:lang w:val="ru-RU"/>
                </w:rPr>
                <w:t>02</w:t>
              </w:r>
            </w:hyperlink>
          </w:p>
        </w:tc>
      </w:tr>
      <w:tr w:rsidR="00323729" w:rsidRPr="000B029A" w14:paraId="4F244B18" w14:textId="77777777">
        <w:trPr>
          <w:trHeight w:val="144"/>
          <w:tblCellSpacing w:w="0" w:type="dxa"/>
        </w:trPr>
        <w:tc>
          <w:tcPr>
            <w:tcW w:w="458" w:type="dxa"/>
            <w:tcMar>
              <w:top w:w="50" w:type="dxa"/>
              <w:left w:w="100" w:type="dxa"/>
            </w:tcMar>
            <w:vAlign w:val="center"/>
          </w:tcPr>
          <w:p w14:paraId="6DEF3695" w14:textId="77777777" w:rsidR="00323729" w:rsidRDefault="00F8312D">
            <w:pPr>
              <w:spacing w:after="0"/>
            </w:pPr>
            <w:r>
              <w:rPr>
                <w:rFonts w:ascii="Times New Roman" w:hAnsi="Times New Roman"/>
                <w:color w:val="000000"/>
                <w:sz w:val="24"/>
              </w:rPr>
              <w:t>100</w:t>
            </w:r>
          </w:p>
        </w:tc>
        <w:tc>
          <w:tcPr>
            <w:tcW w:w="3256" w:type="dxa"/>
            <w:tcMar>
              <w:top w:w="50" w:type="dxa"/>
              <w:left w:w="100" w:type="dxa"/>
            </w:tcMar>
            <w:vAlign w:val="center"/>
          </w:tcPr>
          <w:p w14:paraId="0D0DD76F" w14:textId="77777777" w:rsidR="00323729" w:rsidRPr="00F8312D" w:rsidRDefault="00F8312D">
            <w:pPr>
              <w:spacing w:after="0"/>
              <w:ind w:left="135"/>
              <w:rPr>
                <w:lang w:val="ru-RU"/>
              </w:rPr>
            </w:pPr>
            <w:r w:rsidRPr="00F8312D">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14:paraId="670E86F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5D13DD" w14:textId="77777777" w:rsidR="00323729" w:rsidRDefault="00323729">
            <w:pPr>
              <w:spacing w:after="0"/>
              <w:ind w:left="135"/>
              <w:jc w:val="center"/>
            </w:pPr>
          </w:p>
        </w:tc>
        <w:tc>
          <w:tcPr>
            <w:tcW w:w="1600" w:type="dxa"/>
            <w:tcMar>
              <w:top w:w="50" w:type="dxa"/>
              <w:left w:w="100" w:type="dxa"/>
            </w:tcMar>
            <w:vAlign w:val="center"/>
          </w:tcPr>
          <w:p w14:paraId="14CFE678" w14:textId="77777777" w:rsidR="00323729" w:rsidRDefault="00323729">
            <w:pPr>
              <w:spacing w:after="0"/>
              <w:ind w:left="135"/>
              <w:jc w:val="center"/>
            </w:pPr>
          </w:p>
        </w:tc>
        <w:tc>
          <w:tcPr>
            <w:tcW w:w="1131" w:type="dxa"/>
            <w:tcMar>
              <w:top w:w="50" w:type="dxa"/>
              <w:left w:w="100" w:type="dxa"/>
            </w:tcMar>
            <w:vAlign w:val="center"/>
          </w:tcPr>
          <w:p w14:paraId="06C953A0" w14:textId="77777777" w:rsidR="00323729" w:rsidRDefault="00323729">
            <w:pPr>
              <w:spacing w:after="0"/>
              <w:ind w:left="135"/>
            </w:pPr>
          </w:p>
        </w:tc>
        <w:tc>
          <w:tcPr>
            <w:tcW w:w="1948" w:type="dxa"/>
            <w:tcMar>
              <w:top w:w="50" w:type="dxa"/>
              <w:left w:w="100" w:type="dxa"/>
            </w:tcMar>
            <w:vAlign w:val="center"/>
          </w:tcPr>
          <w:p w14:paraId="7499E64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fce</w:t>
              </w:r>
              <w:r w:rsidRPr="00F8312D">
                <w:rPr>
                  <w:rFonts w:ascii="Times New Roman" w:hAnsi="Times New Roman"/>
                  <w:color w:val="0000FF"/>
                  <w:u w:val="single"/>
                  <w:lang w:val="ru-RU"/>
                </w:rPr>
                <w:t>92</w:t>
              </w:r>
            </w:hyperlink>
          </w:p>
        </w:tc>
      </w:tr>
      <w:tr w:rsidR="00323729" w:rsidRPr="000B029A" w14:paraId="78546DE9" w14:textId="77777777">
        <w:trPr>
          <w:trHeight w:val="144"/>
          <w:tblCellSpacing w:w="0" w:type="dxa"/>
        </w:trPr>
        <w:tc>
          <w:tcPr>
            <w:tcW w:w="458" w:type="dxa"/>
            <w:tcMar>
              <w:top w:w="50" w:type="dxa"/>
              <w:left w:w="100" w:type="dxa"/>
            </w:tcMar>
            <w:vAlign w:val="center"/>
          </w:tcPr>
          <w:p w14:paraId="3E61CA22" w14:textId="77777777" w:rsidR="00323729" w:rsidRDefault="00F8312D">
            <w:pPr>
              <w:spacing w:after="0"/>
            </w:pPr>
            <w:r>
              <w:rPr>
                <w:rFonts w:ascii="Times New Roman" w:hAnsi="Times New Roman"/>
                <w:color w:val="000000"/>
                <w:sz w:val="24"/>
              </w:rPr>
              <w:t>101</w:t>
            </w:r>
          </w:p>
        </w:tc>
        <w:tc>
          <w:tcPr>
            <w:tcW w:w="3256" w:type="dxa"/>
            <w:tcMar>
              <w:top w:w="50" w:type="dxa"/>
              <w:left w:w="100" w:type="dxa"/>
            </w:tcMar>
            <w:vAlign w:val="center"/>
          </w:tcPr>
          <w:p w14:paraId="48946234" w14:textId="77777777" w:rsidR="00323729" w:rsidRPr="00F8312D" w:rsidRDefault="00F8312D">
            <w:pPr>
              <w:spacing w:after="0"/>
              <w:ind w:left="135"/>
              <w:rPr>
                <w:lang w:val="ru-RU"/>
              </w:rPr>
            </w:pPr>
            <w:r w:rsidRPr="00F8312D">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14:paraId="7F88354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712DE7" w14:textId="77777777" w:rsidR="00323729" w:rsidRDefault="00323729">
            <w:pPr>
              <w:spacing w:after="0"/>
              <w:ind w:left="135"/>
              <w:jc w:val="center"/>
            </w:pPr>
          </w:p>
        </w:tc>
        <w:tc>
          <w:tcPr>
            <w:tcW w:w="1600" w:type="dxa"/>
            <w:tcMar>
              <w:top w:w="50" w:type="dxa"/>
              <w:left w:w="100" w:type="dxa"/>
            </w:tcMar>
            <w:vAlign w:val="center"/>
          </w:tcPr>
          <w:p w14:paraId="3BFABE7A" w14:textId="77777777" w:rsidR="00323729" w:rsidRDefault="00323729">
            <w:pPr>
              <w:spacing w:after="0"/>
              <w:ind w:left="135"/>
              <w:jc w:val="center"/>
            </w:pPr>
          </w:p>
        </w:tc>
        <w:tc>
          <w:tcPr>
            <w:tcW w:w="1131" w:type="dxa"/>
            <w:tcMar>
              <w:top w:w="50" w:type="dxa"/>
              <w:left w:w="100" w:type="dxa"/>
            </w:tcMar>
            <w:vAlign w:val="center"/>
          </w:tcPr>
          <w:p w14:paraId="1D6A13B5" w14:textId="77777777" w:rsidR="00323729" w:rsidRDefault="00323729">
            <w:pPr>
              <w:spacing w:after="0"/>
              <w:ind w:left="135"/>
            </w:pPr>
          </w:p>
        </w:tc>
        <w:tc>
          <w:tcPr>
            <w:tcW w:w="1948" w:type="dxa"/>
            <w:tcMar>
              <w:top w:w="50" w:type="dxa"/>
              <w:left w:w="100" w:type="dxa"/>
            </w:tcMar>
            <w:vAlign w:val="center"/>
          </w:tcPr>
          <w:p w14:paraId="0982C1E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w:t>
              </w:r>
              <w:r w:rsidRPr="00F8312D">
                <w:rPr>
                  <w:rFonts w:ascii="Times New Roman" w:hAnsi="Times New Roman"/>
                  <w:color w:val="0000FF"/>
                  <w:u w:val="single"/>
                  <w:lang w:val="ru-RU"/>
                </w:rPr>
                <w:t>0</w:t>
              </w:r>
              <w:r>
                <w:rPr>
                  <w:rFonts w:ascii="Times New Roman" w:hAnsi="Times New Roman"/>
                  <w:color w:val="0000FF"/>
                  <w:u w:val="single"/>
                </w:rPr>
                <w:t>f</w:t>
              </w:r>
              <w:r w:rsidRPr="00F8312D">
                <w:rPr>
                  <w:rFonts w:ascii="Times New Roman" w:hAnsi="Times New Roman"/>
                  <w:color w:val="0000FF"/>
                  <w:u w:val="single"/>
                  <w:lang w:val="ru-RU"/>
                </w:rPr>
                <w:t>4</w:t>
              </w:r>
            </w:hyperlink>
          </w:p>
        </w:tc>
      </w:tr>
      <w:tr w:rsidR="00323729" w:rsidRPr="000B029A" w14:paraId="0969FC82" w14:textId="77777777">
        <w:trPr>
          <w:trHeight w:val="144"/>
          <w:tblCellSpacing w:w="0" w:type="dxa"/>
        </w:trPr>
        <w:tc>
          <w:tcPr>
            <w:tcW w:w="458" w:type="dxa"/>
            <w:tcMar>
              <w:top w:w="50" w:type="dxa"/>
              <w:left w:w="100" w:type="dxa"/>
            </w:tcMar>
            <w:vAlign w:val="center"/>
          </w:tcPr>
          <w:p w14:paraId="5A09850B" w14:textId="77777777" w:rsidR="00323729" w:rsidRDefault="00F8312D">
            <w:pPr>
              <w:spacing w:after="0"/>
            </w:pPr>
            <w:r>
              <w:rPr>
                <w:rFonts w:ascii="Times New Roman" w:hAnsi="Times New Roman"/>
                <w:color w:val="000000"/>
                <w:sz w:val="24"/>
              </w:rPr>
              <w:t>102</w:t>
            </w:r>
          </w:p>
        </w:tc>
        <w:tc>
          <w:tcPr>
            <w:tcW w:w="3256" w:type="dxa"/>
            <w:tcMar>
              <w:top w:w="50" w:type="dxa"/>
              <w:left w:w="100" w:type="dxa"/>
            </w:tcMar>
            <w:vAlign w:val="center"/>
          </w:tcPr>
          <w:p w14:paraId="3A41EB83" w14:textId="77777777" w:rsidR="00323729" w:rsidRPr="00F8312D" w:rsidRDefault="00F8312D">
            <w:pPr>
              <w:spacing w:after="0"/>
              <w:ind w:left="135"/>
              <w:rPr>
                <w:lang w:val="ru-RU"/>
              </w:rPr>
            </w:pPr>
            <w:r w:rsidRPr="00F8312D">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14:paraId="0DF4C56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44C3FA" w14:textId="77777777" w:rsidR="00323729" w:rsidRDefault="00323729">
            <w:pPr>
              <w:spacing w:after="0"/>
              <w:ind w:left="135"/>
              <w:jc w:val="center"/>
            </w:pPr>
          </w:p>
        </w:tc>
        <w:tc>
          <w:tcPr>
            <w:tcW w:w="1600" w:type="dxa"/>
            <w:tcMar>
              <w:top w:w="50" w:type="dxa"/>
              <w:left w:w="100" w:type="dxa"/>
            </w:tcMar>
            <w:vAlign w:val="center"/>
          </w:tcPr>
          <w:p w14:paraId="231F07F7" w14:textId="77777777" w:rsidR="00323729" w:rsidRDefault="00323729">
            <w:pPr>
              <w:spacing w:after="0"/>
              <w:ind w:left="135"/>
              <w:jc w:val="center"/>
            </w:pPr>
          </w:p>
        </w:tc>
        <w:tc>
          <w:tcPr>
            <w:tcW w:w="1131" w:type="dxa"/>
            <w:tcMar>
              <w:top w:w="50" w:type="dxa"/>
              <w:left w:w="100" w:type="dxa"/>
            </w:tcMar>
            <w:vAlign w:val="center"/>
          </w:tcPr>
          <w:p w14:paraId="788166C5" w14:textId="77777777" w:rsidR="00323729" w:rsidRDefault="00323729">
            <w:pPr>
              <w:spacing w:after="0"/>
              <w:ind w:left="135"/>
            </w:pPr>
          </w:p>
        </w:tc>
        <w:tc>
          <w:tcPr>
            <w:tcW w:w="1948" w:type="dxa"/>
            <w:tcMar>
              <w:top w:w="50" w:type="dxa"/>
              <w:left w:w="100" w:type="dxa"/>
            </w:tcMar>
            <w:vAlign w:val="center"/>
          </w:tcPr>
          <w:p w14:paraId="175094D2"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w:t>
              </w:r>
              <w:r w:rsidRPr="00F8312D">
                <w:rPr>
                  <w:rFonts w:ascii="Times New Roman" w:hAnsi="Times New Roman"/>
                  <w:color w:val="0000FF"/>
                  <w:u w:val="single"/>
                  <w:lang w:val="ru-RU"/>
                </w:rPr>
                <w:t>30</w:t>
              </w:r>
              <w:r>
                <w:rPr>
                  <w:rFonts w:ascii="Times New Roman" w:hAnsi="Times New Roman"/>
                  <w:color w:val="0000FF"/>
                  <w:u w:val="single"/>
                </w:rPr>
                <w:t>c</w:t>
              </w:r>
            </w:hyperlink>
          </w:p>
        </w:tc>
      </w:tr>
      <w:tr w:rsidR="00323729" w:rsidRPr="000B029A" w14:paraId="00CC8853" w14:textId="77777777">
        <w:trPr>
          <w:trHeight w:val="144"/>
          <w:tblCellSpacing w:w="0" w:type="dxa"/>
        </w:trPr>
        <w:tc>
          <w:tcPr>
            <w:tcW w:w="458" w:type="dxa"/>
            <w:tcMar>
              <w:top w:w="50" w:type="dxa"/>
              <w:left w:w="100" w:type="dxa"/>
            </w:tcMar>
            <w:vAlign w:val="center"/>
          </w:tcPr>
          <w:p w14:paraId="4208ADE4" w14:textId="77777777" w:rsidR="00323729" w:rsidRDefault="00F8312D">
            <w:pPr>
              <w:spacing w:after="0"/>
            </w:pPr>
            <w:r>
              <w:rPr>
                <w:rFonts w:ascii="Times New Roman" w:hAnsi="Times New Roman"/>
                <w:color w:val="000000"/>
                <w:sz w:val="24"/>
              </w:rPr>
              <w:t>103</w:t>
            </w:r>
          </w:p>
        </w:tc>
        <w:tc>
          <w:tcPr>
            <w:tcW w:w="3256" w:type="dxa"/>
            <w:tcMar>
              <w:top w:w="50" w:type="dxa"/>
              <w:left w:w="100" w:type="dxa"/>
            </w:tcMar>
            <w:vAlign w:val="center"/>
          </w:tcPr>
          <w:p w14:paraId="6203D32D" w14:textId="77777777" w:rsidR="00323729" w:rsidRPr="00F8312D" w:rsidRDefault="00F8312D">
            <w:pPr>
              <w:spacing w:after="0"/>
              <w:ind w:left="135"/>
              <w:rPr>
                <w:lang w:val="ru-RU"/>
              </w:rPr>
            </w:pPr>
            <w:r w:rsidRPr="00F8312D">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14:paraId="47C94CE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97EE72" w14:textId="77777777" w:rsidR="00323729" w:rsidRDefault="00323729">
            <w:pPr>
              <w:spacing w:after="0"/>
              <w:ind w:left="135"/>
              <w:jc w:val="center"/>
            </w:pPr>
          </w:p>
        </w:tc>
        <w:tc>
          <w:tcPr>
            <w:tcW w:w="1600" w:type="dxa"/>
            <w:tcMar>
              <w:top w:w="50" w:type="dxa"/>
              <w:left w:w="100" w:type="dxa"/>
            </w:tcMar>
            <w:vAlign w:val="center"/>
          </w:tcPr>
          <w:p w14:paraId="2FA34B8E" w14:textId="77777777" w:rsidR="00323729" w:rsidRDefault="00323729">
            <w:pPr>
              <w:spacing w:after="0"/>
              <w:ind w:left="135"/>
              <w:jc w:val="center"/>
            </w:pPr>
          </w:p>
        </w:tc>
        <w:tc>
          <w:tcPr>
            <w:tcW w:w="1131" w:type="dxa"/>
            <w:tcMar>
              <w:top w:w="50" w:type="dxa"/>
              <w:left w:w="100" w:type="dxa"/>
            </w:tcMar>
            <w:vAlign w:val="center"/>
          </w:tcPr>
          <w:p w14:paraId="26964CA5" w14:textId="77777777" w:rsidR="00323729" w:rsidRDefault="00323729">
            <w:pPr>
              <w:spacing w:after="0"/>
              <w:ind w:left="135"/>
            </w:pPr>
          </w:p>
        </w:tc>
        <w:tc>
          <w:tcPr>
            <w:tcW w:w="1948" w:type="dxa"/>
            <w:tcMar>
              <w:top w:w="50" w:type="dxa"/>
              <w:left w:w="100" w:type="dxa"/>
            </w:tcMar>
            <w:vAlign w:val="center"/>
          </w:tcPr>
          <w:p w14:paraId="6F07296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fc</w:t>
              </w:r>
              <w:r w:rsidRPr="00F8312D">
                <w:rPr>
                  <w:rFonts w:ascii="Times New Roman" w:hAnsi="Times New Roman"/>
                  <w:color w:val="0000FF"/>
                  <w:u w:val="single"/>
                  <w:lang w:val="ru-RU"/>
                </w:rPr>
                <w:t>4</w:t>
              </w:r>
              <w:r>
                <w:rPr>
                  <w:rFonts w:ascii="Times New Roman" w:hAnsi="Times New Roman"/>
                  <w:color w:val="0000FF"/>
                  <w:u w:val="single"/>
                </w:rPr>
                <w:t>c</w:t>
              </w:r>
              <w:r w:rsidRPr="00F8312D">
                <w:rPr>
                  <w:rFonts w:ascii="Times New Roman" w:hAnsi="Times New Roman"/>
                  <w:color w:val="0000FF"/>
                  <w:u w:val="single"/>
                  <w:lang w:val="ru-RU"/>
                </w:rPr>
                <w:t>4</w:t>
              </w:r>
            </w:hyperlink>
          </w:p>
        </w:tc>
      </w:tr>
      <w:tr w:rsidR="00323729" w14:paraId="5C02ACC9" w14:textId="77777777">
        <w:trPr>
          <w:trHeight w:val="144"/>
          <w:tblCellSpacing w:w="0" w:type="dxa"/>
        </w:trPr>
        <w:tc>
          <w:tcPr>
            <w:tcW w:w="458" w:type="dxa"/>
            <w:tcMar>
              <w:top w:w="50" w:type="dxa"/>
              <w:left w:w="100" w:type="dxa"/>
            </w:tcMar>
            <w:vAlign w:val="center"/>
          </w:tcPr>
          <w:p w14:paraId="41969046" w14:textId="77777777" w:rsidR="00323729" w:rsidRDefault="00F8312D">
            <w:pPr>
              <w:spacing w:after="0"/>
            </w:pPr>
            <w:r>
              <w:rPr>
                <w:rFonts w:ascii="Times New Roman" w:hAnsi="Times New Roman"/>
                <w:color w:val="000000"/>
                <w:sz w:val="24"/>
              </w:rPr>
              <w:t>104</w:t>
            </w:r>
          </w:p>
        </w:tc>
        <w:tc>
          <w:tcPr>
            <w:tcW w:w="3256" w:type="dxa"/>
            <w:tcMar>
              <w:top w:w="50" w:type="dxa"/>
              <w:left w:w="100" w:type="dxa"/>
            </w:tcMar>
            <w:vAlign w:val="center"/>
          </w:tcPr>
          <w:p w14:paraId="4829A925" w14:textId="77777777" w:rsidR="00323729" w:rsidRPr="00F8312D" w:rsidRDefault="00F8312D">
            <w:pPr>
              <w:spacing w:after="0"/>
              <w:ind w:left="135"/>
              <w:rPr>
                <w:lang w:val="ru-RU"/>
              </w:rPr>
            </w:pPr>
            <w:r w:rsidRPr="00F8312D">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14:paraId="014ABBF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19F688" w14:textId="77777777" w:rsidR="00323729" w:rsidRDefault="00323729">
            <w:pPr>
              <w:spacing w:after="0"/>
              <w:ind w:left="135"/>
              <w:jc w:val="center"/>
            </w:pPr>
          </w:p>
        </w:tc>
        <w:tc>
          <w:tcPr>
            <w:tcW w:w="1600" w:type="dxa"/>
            <w:tcMar>
              <w:top w:w="50" w:type="dxa"/>
              <w:left w:w="100" w:type="dxa"/>
            </w:tcMar>
            <w:vAlign w:val="center"/>
          </w:tcPr>
          <w:p w14:paraId="1E13864B" w14:textId="77777777" w:rsidR="00323729" w:rsidRDefault="00323729">
            <w:pPr>
              <w:spacing w:after="0"/>
              <w:ind w:left="135"/>
              <w:jc w:val="center"/>
            </w:pPr>
          </w:p>
        </w:tc>
        <w:tc>
          <w:tcPr>
            <w:tcW w:w="1131" w:type="dxa"/>
            <w:tcMar>
              <w:top w:w="50" w:type="dxa"/>
              <w:left w:w="100" w:type="dxa"/>
            </w:tcMar>
            <w:vAlign w:val="center"/>
          </w:tcPr>
          <w:p w14:paraId="6E13A3C7" w14:textId="77777777" w:rsidR="00323729" w:rsidRDefault="00323729">
            <w:pPr>
              <w:spacing w:after="0"/>
              <w:ind w:left="135"/>
            </w:pPr>
          </w:p>
        </w:tc>
        <w:tc>
          <w:tcPr>
            <w:tcW w:w="1948" w:type="dxa"/>
            <w:tcMar>
              <w:top w:w="50" w:type="dxa"/>
              <w:left w:w="100" w:type="dxa"/>
            </w:tcMar>
            <w:vAlign w:val="center"/>
          </w:tcPr>
          <w:p w14:paraId="027EF827" w14:textId="77777777" w:rsidR="00323729" w:rsidRDefault="00323729">
            <w:pPr>
              <w:spacing w:after="0"/>
              <w:ind w:left="135"/>
            </w:pPr>
          </w:p>
        </w:tc>
      </w:tr>
      <w:tr w:rsidR="00323729" w14:paraId="1A61A999" w14:textId="77777777">
        <w:trPr>
          <w:trHeight w:val="144"/>
          <w:tblCellSpacing w:w="0" w:type="dxa"/>
        </w:trPr>
        <w:tc>
          <w:tcPr>
            <w:tcW w:w="458" w:type="dxa"/>
            <w:tcMar>
              <w:top w:w="50" w:type="dxa"/>
              <w:left w:w="100" w:type="dxa"/>
            </w:tcMar>
            <w:vAlign w:val="center"/>
          </w:tcPr>
          <w:p w14:paraId="6DAB72D6" w14:textId="77777777" w:rsidR="00323729" w:rsidRDefault="00F8312D">
            <w:pPr>
              <w:spacing w:after="0"/>
            </w:pPr>
            <w:r>
              <w:rPr>
                <w:rFonts w:ascii="Times New Roman" w:hAnsi="Times New Roman"/>
                <w:color w:val="000000"/>
                <w:sz w:val="24"/>
              </w:rPr>
              <w:t>105</w:t>
            </w:r>
          </w:p>
        </w:tc>
        <w:tc>
          <w:tcPr>
            <w:tcW w:w="3256" w:type="dxa"/>
            <w:tcMar>
              <w:top w:w="50" w:type="dxa"/>
              <w:left w:w="100" w:type="dxa"/>
            </w:tcMar>
            <w:vAlign w:val="center"/>
          </w:tcPr>
          <w:p w14:paraId="65616816" w14:textId="77777777" w:rsidR="00323729" w:rsidRPr="00F8312D" w:rsidRDefault="00F8312D">
            <w:pPr>
              <w:spacing w:after="0"/>
              <w:ind w:left="135"/>
              <w:rPr>
                <w:lang w:val="ru-RU"/>
              </w:rPr>
            </w:pPr>
            <w:r w:rsidRPr="00F8312D">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14:paraId="64E30701"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90AA98" w14:textId="77777777" w:rsidR="00323729" w:rsidRDefault="00323729">
            <w:pPr>
              <w:spacing w:after="0"/>
              <w:ind w:left="135"/>
              <w:jc w:val="center"/>
            </w:pPr>
          </w:p>
        </w:tc>
        <w:tc>
          <w:tcPr>
            <w:tcW w:w="1600" w:type="dxa"/>
            <w:tcMar>
              <w:top w:w="50" w:type="dxa"/>
              <w:left w:w="100" w:type="dxa"/>
            </w:tcMar>
            <w:vAlign w:val="center"/>
          </w:tcPr>
          <w:p w14:paraId="6CED855F" w14:textId="77777777" w:rsidR="00323729" w:rsidRDefault="00323729">
            <w:pPr>
              <w:spacing w:after="0"/>
              <w:ind w:left="135"/>
              <w:jc w:val="center"/>
            </w:pPr>
          </w:p>
        </w:tc>
        <w:tc>
          <w:tcPr>
            <w:tcW w:w="1131" w:type="dxa"/>
            <w:tcMar>
              <w:top w:w="50" w:type="dxa"/>
              <w:left w:w="100" w:type="dxa"/>
            </w:tcMar>
            <w:vAlign w:val="center"/>
          </w:tcPr>
          <w:p w14:paraId="6F228CF6" w14:textId="77777777" w:rsidR="00323729" w:rsidRDefault="00323729">
            <w:pPr>
              <w:spacing w:after="0"/>
              <w:ind w:left="135"/>
            </w:pPr>
          </w:p>
        </w:tc>
        <w:tc>
          <w:tcPr>
            <w:tcW w:w="1948" w:type="dxa"/>
            <w:tcMar>
              <w:top w:w="50" w:type="dxa"/>
              <w:left w:w="100" w:type="dxa"/>
            </w:tcMar>
            <w:vAlign w:val="center"/>
          </w:tcPr>
          <w:p w14:paraId="1B86B886" w14:textId="77777777" w:rsidR="00323729" w:rsidRDefault="00323729">
            <w:pPr>
              <w:spacing w:after="0"/>
              <w:ind w:left="135"/>
            </w:pPr>
          </w:p>
        </w:tc>
      </w:tr>
      <w:tr w:rsidR="00323729" w14:paraId="6833581B" w14:textId="77777777">
        <w:trPr>
          <w:trHeight w:val="144"/>
          <w:tblCellSpacing w:w="0" w:type="dxa"/>
        </w:trPr>
        <w:tc>
          <w:tcPr>
            <w:tcW w:w="458" w:type="dxa"/>
            <w:tcMar>
              <w:top w:w="50" w:type="dxa"/>
              <w:left w:w="100" w:type="dxa"/>
            </w:tcMar>
            <w:vAlign w:val="center"/>
          </w:tcPr>
          <w:p w14:paraId="2FB41FE9" w14:textId="77777777" w:rsidR="00323729" w:rsidRDefault="00F8312D">
            <w:pPr>
              <w:spacing w:after="0"/>
            </w:pPr>
            <w:r>
              <w:rPr>
                <w:rFonts w:ascii="Times New Roman" w:hAnsi="Times New Roman"/>
                <w:color w:val="000000"/>
                <w:sz w:val="24"/>
              </w:rPr>
              <w:t>106</w:t>
            </w:r>
          </w:p>
        </w:tc>
        <w:tc>
          <w:tcPr>
            <w:tcW w:w="3256" w:type="dxa"/>
            <w:tcMar>
              <w:top w:w="50" w:type="dxa"/>
              <w:left w:w="100" w:type="dxa"/>
            </w:tcMar>
            <w:vAlign w:val="center"/>
          </w:tcPr>
          <w:p w14:paraId="2C38F281"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14:paraId="1FBC15EF"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A227DA"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0DF8840" w14:textId="77777777" w:rsidR="00323729" w:rsidRDefault="00323729">
            <w:pPr>
              <w:spacing w:after="0"/>
              <w:ind w:left="135"/>
              <w:jc w:val="center"/>
            </w:pPr>
          </w:p>
        </w:tc>
        <w:tc>
          <w:tcPr>
            <w:tcW w:w="1131" w:type="dxa"/>
            <w:tcMar>
              <w:top w:w="50" w:type="dxa"/>
              <w:left w:w="100" w:type="dxa"/>
            </w:tcMar>
            <w:vAlign w:val="center"/>
          </w:tcPr>
          <w:p w14:paraId="3A7ABF9D" w14:textId="77777777" w:rsidR="00323729" w:rsidRDefault="00323729">
            <w:pPr>
              <w:spacing w:after="0"/>
              <w:ind w:left="135"/>
            </w:pPr>
          </w:p>
        </w:tc>
        <w:tc>
          <w:tcPr>
            <w:tcW w:w="1948" w:type="dxa"/>
            <w:tcMar>
              <w:top w:w="50" w:type="dxa"/>
              <w:left w:w="100" w:type="dxa"/>
            </w:tcMar>
            <w:vAlign w:val="center"/>
          </w:tcPr>
          <w:p w14:paraId="1215C500" w14:textId="77777777" w:rsidR="00323729" w:rsidRDefault="00323729">
            <w:pPr>
              <w:spacing w:after="0"/>
              <w:ind w:left="135"/>
            </w:pPr>
          </w:p>
        </w:tc>
      </w:tr>
      <w:tr w:rsidR="00323729" w:rsidRPr="000B029A" w14:paraId="3ED94463" w14:textId="77777777">
        <w:trPr>
          <w:trHeight w:val="144"/>
          <w:tblCellSpacing w:w="0" w:type="dxa"/>
        </w:trPr>
        <w:tc>
          <w:tcPr>
            <w:tcW w:w="458" w:type="dxa"/>
            <w:tcMar>
              <w:top w:w="50" w:type="dxa"/>
              <w:left w:w="100" w:type="dxa"/>
            </w:tcMar>
            <w:vAlign w:val="center"/>
          </w:tcPr>
          <w:p w14:paraId="14C7EC1D" w14:textId="77777777" w:rsidR="00323729" w:rsidRDefault="00F8312D">
            <w:pPr>
              <w:spacing w:after="0"/>
            </w:pPr>
            <w:r>
              <w:rPr>
                <w:rFonts w:ascii="Times New Roman" w:hAnsi="Times New Roman"/>
                <w:color w:val="000000"/>
                <w:sz w:val="24"/>
              </w:rPr>
              <w:t>107</w:t>
            </w:r>
          </w:p>
        </w:tc>
        <w:tc>
          <w:tcPr>
            <w:tcW w:w="3256" w:type="dxa"/>
            <w:tcMar>
              <w:top w:w="50" w:type="dxa"/>
              <w:left w:w="100" w:type="dxa"/>
            </w:tcMar>
            <w:vAlign w:val="center"/>
          </w:tcPr>
          <w:p w14:paraId="54B9C204" w14:textId="77777777" w:rsidR="00323729" w:rsidRDefault="00F8312D">
            <w:pPr>
              <w:spacing w:after="0"/>
              <w:ind w:left="135"/>
            </w:pPr>
            <w:r w:rsidRPr="00F8312D">
              <w:rPr>
                <w:rFonts w:ascii="Times New Roman" w:hAnsi="Times New Roman"/>
                <w:color w:val="000000"/>
                <w:sz w:val="24"/>
                <w:lang w:val="ru-RU"/>
              </w:rPr>
              <w:t xml:space="preserve">Резервный урок. Работа с детскими книгами на тему: «Книги о Родине </w:t>
            </w:r>
            <w:r w:rsidRPr="00F8312D">
              <w:rPr>
                <w:rFonts w:ascii="Times New Roman" w:hAnsi="Times New Roman"/>
                <w:color w:val="000000"/>
                <w:sz w:val="24"/>
                <w:lang w:val="ru-RU"/>
              </w:rPr>
              <w:lastRenderedPageBreak/>
              <w:t xml:space="preserve">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14:paraId="7554F71B" w14:textId="77777777" w:rsidR="00323729" w:rsidRDefault="00F831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798B6FA" w14:textId="77777777" w:rsidR="00323729" w:rsidRDefault="00323729">
            <w:pPr>
              <w:spacing w:after="0"/>
              <w:ind w:left="135"/>
              <w:jc w:val="center"/>
            </w:pPr>
          </w:p>
        </w:tc>
        <w:tc>
          <w:tcPr>
            <w:tcW w:w="1600" w:type="dxa"/>
            <w:tcMar>
              <w:top w:w="50" w:type="dxa"/>
              <w:left w:w="100" w:type="dxa"/>
            </w:tcMar>
            <w:vAlign w:val="center"/>
          </w:tcPr>
          <w:p w14:paraId="18B06B84" w14:textId="77777777" w:rsidR="00323729" w:rsidRDefault="00323729">
            <w:pPr>
              <w:spacing w:after="0"/>
              <w:ind w:left="135"/>
              <w:jc w:val="center"/>
            </w:pPr>
          </w:p>
        </w:tc>
        <w:tc>
          <w:tcPr>
            <w:tcW w:w="1131" w:type="dxa"/>
            <w:tcMar>
              <w:top w:w="50" w:type="dxa"/>
              <w:left w:w="100" w:type="dxa"/>
            </w:tcMar>
            <w:vAlign w:val="center"/>
          </w:tcPr>
          <w:p w14:paraId="43196080" w14:textId="77777777" w:rsidR="00323729" w:rsidRDefault="00323729">
            <w:pPr>
              <w:spacing w:after="0"/>
              <w:ind w:left="135"/>
            </w:pPr>
          </w:p>
        </w:tc>
        <w:tc>
          <w:tcPr>
            <w:tcW w:w="1948" w:type="dxa"/>
            <w:tcMar>
              <w:top w:w="50" w:type="dxa"/>
              <w:left w:w="100" w:type="dxa"/>
            </w:tcMar>
            <w:vAlign w:val="center"/>
          </w:tcPr>
          <w:p w14:paraId="3F97D52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bee</w:t>
              </w:r>
              <w:r w:rsidRPr="00F8312D">
                <w:rPr>
                  <w:rFonts w:ascii="Times New Roman" w:hAnsi="Times New Roman"/>
                  <w:color w:val="0000FF"/>
                  <w:u w:val="single"/>
                  <w:lang w:val="ru-RU"/>
                </w:rPr>
                <w:t>2</w:t>
              </w:r>
            </w:hyperlink>
          </w:p>
        </w:tc>
      </w:tr>
      <w:tr w:rsidR="00323729" w:rsidRPr="000B029A" w14:paraId="2D6EF587" w14:textId="77777777">
        <w:trPr>
          <w:trHeight w:val="144"/>
          <w:tblCellSpacing w:w="0" w:type="dxa"/>
        </w:trPr>
        <w:tc>
          <w:tcPr>
            <w:tcW w:w="458" w:type="dxa"/>
            <w:tcMar>
              <w:top w:w="50" w:type="dxa"/>
              <w:left w:w="100" w:type="dxa"/>
            </w:tcMar>
            <w:vAlign w:val="center"/>
          </w:tcPr>
          <w:p w14:paraId="3021502D" w14:textId="77777777" w:rsidR="00323729" w:rsidRDefault="00F8312D">
            <w:pPr>
              <w:spacing w:after="0"/>
            </w:pPr>
            <w:r>
              <w:rPr>
                <w:rFonts w:ascii="Times New Roman" w:hAnsi="Times New Roman"/>
                <w:color w:val="000000"/>
                <w:sz w:val="24"/>
              </w:rPr>
              <w:t>108</w:t>
            </w:r>
          </w:p>
        </w:tc>
        <w:tc>
          <w:tcPr>
            <w:tcW w:w="3256" w:type="dxa"/>
            <w:tcMar>
              <w:top w:w="50" w:type="dxa"/>
              <w:left w:w="100" w:type="dxa"/>
            </w:tcMar>
            <w:vAlign w:val="center"/>
          </w:tcPr>
          <w:p w14:paraId="090D8965"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675CA04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7D097F" w14:textId="77777777" w:rsidR="00323729" w:rsidRDefault="00323729">
            <w:pPr>
              <w:spacing w:after="0"/>
              <w:ind w:left="135"/>
              <w:jc w:val="center"/>
            </w:pPr>
          </w:p>
        </w:tc>
        <w:tc>
          <w:tcPr>
            <w:tcW w:w="1600" w:type="dxa"/>
            <w:tcMar>
              <w:top w:w="50" w:type="dxa"/>
              <w:left w:w="100" w:type="dxa"/>
            </w:tcMar>
            <w:vAlign w:val="center"/>
          </w:tcPr>
          <w:p w14:paraId="42E24133" w14:textId="77777777" w:rsidR="00323729" w:rsidRDefault="00323729">
            <w:pPr>
              <w:spacing w:after="0"/>
              <w:ind w:left="135"/>
              <w:jc w:val="center"/>
            </w:pPr>
          </w:p>
        </w:tc>
        <w:tc>
          <w:tcPr>
            <w:tcW w:w="1131" w:type="dxa"/>
            <w:tcMar>
              <w:top w:w="50" w:type="dxa"/>
              <w:left w:w="100" w:type="dxa"/>
            </w:tcMar>
            <w:vAlign w:val="center"/>
          </w:tcPr>
          <w:p w14:paraId="7CEC293A" w14:textId="77777777" w:rsidR="00323729" w:rsidRDefault="00323729">
            <w:pPr>
              <w:spacing w:after="0"/>
              <w:ind w:left="135"/>
            </w:pPr>
          </w:p>
        </w:tc>
        <w:tc>
          <w:tcPr>
            <w:tcW w:w="1948" w:type="dxa"/>
            <w:tcMar>
              <w:top w:w="50" w:type="dxa"/>
              <w:left w:w="100" w:type="dxa"/>
            </w:tcMar>
            <w:vAlign w:val="center"/>
          </w:tcPr>
          <w:p w14:paraId="0AF67EE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c</w:t>
              </w:r>
              <w:r w:rsidRPr="00F8312D">
                <w:rPr>
                  <w:rFonts w:ascii="Times New Roman" w:hAnsi="Times New Roman"/>
                  <w:color w:val="0000FF"/>
                  <w:u w:val="single"/>
                  <w:lang w:val="ru-RU"/>
                </w:rPr>
                <w:t>45</w:t>
              </w:r>
              <w:r>
                <w:rPr>
                  <w:rFonts w:ascii="Times New Roman" w:hAnsi="Times New Roman"/>
                  <w:color w:val="0000FF"/>
                  <w:u w:val="single"/>
                </w:rPr>
                <w:t>a</w:t>
              </w:r>
            </w:hyperlink>
          </w:p>
        </w:tc>
      </w:tr>
      <w:tr w:rsidR="00323729" w:rsidRPr="000B029A" w14:paraId="15BCF654" w14:textId="77777777">
        <w:trPr>
          <w:trHeight w:val="144"/>
          <w:tblCellSpacing w:w="0" w:type="dxa"/>
        </w:trPr>
        <w:tc>
          <w:tcPr>
            <w:tcW w:w="458" w:type="dxa"/>
            <w:tcMar>
              <w:top w:w="50" w:type="dxa"/>
              <w:left w:w="100" w:type="dxa"/>
            </w:tcMar>
            <w:vAlign w:val="center"/>
          </w:tcPr>
          <w:p w14:paraId="14CE09D2" w14:textId="77777777" w:rsidR="00323729" w:rsidRDefault="00F8312D">
            <w:pPr>
              <w:spacing w:after="0"/>
            </w:pPr>
            <w:r>
              <w:rPr>
                <w:rFonts w:ascii="Times New Roman" w:hAnsi="Times New Roman"/>
                <w:color w:val="000000"/>
                <w:sz w:val="24"/>
              </w:rPr>
              <w:t>109</w:t>
            </w:r>
          </w:p>
        </w:tc>
        <w:tc>
          <w:tcPr>
            <w:tcW w:w="3256" w:type="dxa"/>
            <w:tcMar>
              <w:top w:w="50" w:type="dxa"/>
              <w:left w:w="100" w:type="dxa"/>
            </w:tcMar>
            <w:vAlign w:val="center"/>
          </w:tcPr>
          <w:p w14:paraId="3F5B8598"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F8312D">
              <w:rPr>
                <w:rFonts w:ascii="Times New Roman" w:hAnsi="Times New Roman"/>
                <w:color w:val="000000"/>
                <w:sz w:val="24"/>
                <w:lang w:val="ru-RU"/>
              </w:rPr>
              <w:t xml:space="preserve"> и </w:t>
            </w:r>
            <w:r>
              <w:rPr>
                <w:rFonts w:ascii="Times New Roman" w:hAnsi="Times New Roman"/>
                <w:color w:val="000000"/>
                <w:sz w:val="24"/>
              </w:rPr>
              <w:t>XX</w:t>
            </w:r>
            <w:r w:rsidRPr="00F8312D">
              <w:rPr>
                <w:rFonts w:ascii="Times New Roman" w:hAnsi="Times New Roman"/>
                <w:color w:val="000000"/>
                <w:sz w:val="24"/>
                <w:lang w:val="ru-RU"/>
              </w:rPr>
              <w:t xml:space="preserve"> вв.</w:t>
            </w:r>
          </w:p>
        </w:tc>
        <w:tc>
          <w:tcPr>
            <w:tcW w:w="805" w:type="dxa"/>
            <w:tcMar>
              <w:top w:w="50" w:type="dxa"/>
              <w:left w:w="100" w:type="dxa"/>
            </w:tcMar>
            <w:vAlign w:val="center"/>
          </w:tcPr>
          <w:p w14:paraId="3520FCE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93C85E" w14:textId="77777777" w:rsidR="00323729" w:rsidRDefault="00323729">
            <w:pPr>
              <w:spacing w:after="0"/>
              <w:ind w:left="135"/>
              <w:jc w:val="center"/>
            </w:pPr>
          </w:p>
        </w:tc>
        <w:tc>
          <w:tcPr>
            <w:tcW w:w="1600" w:type="dxa"/>
            <w:tcMar>
              <w:top w:w="50" w:type="dxa"/>
              <w:left w:w="100" w:type="dxa"/>
            </w:tcMar>
            <w:vAlign w:val="center"/>
          </w:tcPr>
          <w:p w14:paraId="397AA7CC" w14:textId="77777777" w:rsidR="00323729" w:rsidRDefault="00323729">
            <w:pPr>
              <w:spacing w:after="0"/>
              <w:ind w:left="135"/>
              <w:jc w:val="center"/>
            </w:pPr>
          </w:p>
        </w:tc>
        <w:tc>
          <w:tcPr>
            <w:tcW w:w="1131" w:type="dxa"/>
            <w:tcMar>
              <w:top w:w="50" w:type="dxa"/>
              <w:left w:w="100" w:type="dxa"/>
            </w:tcMar>
            <w:vAlign w:val="center"/>
          </w:tcPr>
          <w:p w14:paraId="31841B4C" w14:textId="77777777" w:rsidR="00323729" w:rsidRDefault="00323729">
            <w:pPr>
              <w:spacing w:after="0"/>
              <w:ind w:left="135"/>
            </w:pPr>
          </w:p>
        </w:tc>
        <w:tc>
          <w:tcPr>
            <w:tcW w:w="1948" w:type="dxa"/>
            <w:tcMar>
              <w:top w:w="50" w:type="dxa"/>
              <w:left w:w="100" w:type="dxa"/>
            </w:tcMar>
            <w:vAlign w:val="center"/>
          </w:tcPr>
          <w:p w14:paraId="3417F27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5282</w:t>
              </w:r>
            </w:hyperlink>
          </w:p>
        </w:tc>
      </w:tr>
      <w:tr w:rsidR="00323729" w:rsidRPr="000B029A" w14:paraId="448387DC" w14:textId="77777777">
        <w:trPr>
          <w:trHeight w:val="144"/>
          <w:tblCellSpacing w:w="0" w:type="dxa"/>
        </w:trPr>
        <w:tc>
          <w:tcPr>
            <w:tcW w:w="458" w:type="dxa"/>
            <w:tcMar>
              <w:top w:w="50" w:type="dxa"/>
              <w:left w:w="100" w:type="dxa"/>
            </w:tcMar>
            <w:vAlign w:val="center"/>
          </w:tcPr>
          <w:p w14:paraId="0D42B21C" w14:textId="77777777" w:rsidR="00323729" w:rsidRDefault="00F8312D">
            <w:pPr>
              <w:spacing w:after="0"/>
            </w:pPr>
            <w:r>
              <w:rPr>
                <w:rFonts w:ascii="Times New Roman" w:hAnsi="Times New Roman"/>
                <w:color w:val="000000"/>
                <w:sz w:val="24"/>
              </w:rPr>
              <w:t>110</w:t>
            </w:r>
          </w:p>
        </w:tc>
        <w:tc>
          <w:tcPr>
            <w:tcW w:w="3256" w:type="dxa"/>
            <w:tcMar>
              <w:top w:w="50" w:type="dxa"/>
              <w:left w:w="100" w:type="dxa"/>
            </w:tcMar>
            <w:vAlign w:val="center"/>
          </w:tcPr>
          <w:p w14:paraId="52B79B7C" w14:textId="77777777" w:rsidR="00323729" w:rsidRPr="00F8312D" w:rsidRDefault="00F8312D">
            <w:pPr>
              <w:spacing w:after="0"/>
              <w:ind w:left="135"/>
              <w:rPr>
                <w:lang w:val="ru-RU"/>
              </w:rPr>
            </w:pPr>
            <w:r w:rsidRPr="00F8312D">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14:paraId="68D4D08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513EEF" w14:textId="77777777" w:rsidR="00323729" w:rsidRDefault="00323729">
            <w:pPr>
              <w:spacing w:after="0"/>
              <w:ind w:left="135"/>
              <w:jc w:val="center"/>
            </w:pPr>
          </w:p>
        </w:tc>
        <w:tc>
          <w:tcPr>
            <w:tcW w:w="1600" w:type="dxa"/>
            <w:tcMar>
              <w:top w:w="50" w:type="dxa"/>
              <w:left w:w="100" w:type="dxa"/>
            </w:tcMar>
            <w:vAlign w:val="center"/>
          </w:tcPr>
          <w:p w14:paraId="12E839E2" w14:textId="77777777" w:rsidR="00323729" w:rsidRDefault="00323729">
            <w:pPr>
              <w:spacing w:after="0"/>
              <w:ind w:left="135"/>
              <w:jc w:val="center"/>
            </w:pPr>
          </w:p>
        </w:tc>
        <w:tc>
          <w:tcPr>
            <w:tcW w:w="1131" w:type="dxa"/>
            <w:tcMar>
              <w:top w:w="50" w:type="dxa"/>
              <w:left w:w="100" w:type="dxa"/>
            </w:tcMar>
            <w:vAlign w:val="center"/>
          </w:tcPr>
          <w:p w14:paraId="72014B85" w14:textId="77777777" w:rsidR="00323729" w:rsidRDefault="00323729">
            <w:pPr>
              <w:spacing w:after="0"/>
              <w:ind w:left="135"/>
            </w:pPr>
          </w:p>
        </w:tc>
        <w:tc>
          <w:tcPr>
            <w:tcW w:w="1948" w:type="dxa"/>
            <w:tcMar>
              <w:top w:w="50" w:type="dxa"/>
              <w:left w:w="100" w:type="dxa"/>
            </w:tcMar>
            <w:vAlign w:val="center"/>
          </w:tcPr>
          <w:p w14:paraId="36BB24E7"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539</w:t>
              </w:r>
              <w:r>
                <w:rPr>
                  <w:rFonts w:ascii="Times New Roman" w:hAnsi="Times New Roman"/>
                  <w:color w:val="0000FF"/>
                  <w:u w:val="single"/>
                </w:rPr>
                <w:t>a</w:t>
              </w:r>
            </w:hyperlink>
          </w:p>
        </w:tc>
      </w:tr>
      <w:tr w:rsidR="00323729" w:rsidRPr="000B029A" w14:paraId="24478BE5" w14:textId="77777777">
        <w:trPr>
          <w:trHeight w:val="144"/>
          <w:tblCellSpacing w:w="0" w:type="dxa"/>
        </w:trPr>
        <w:tc>
          <w:tcPr>
            <w:tcW w:w="458" w:type="dxa"/>
            <w:tcMar>
              <w:top w:w="50" w:type="dxa"/>
              <w:left w:w="100" w:type="dxa"/>
            </w:tcMar>
            <w:vAlign w:val="center"/>
          </w:tcPr>
          <w:p w14:paraId="04FFE9E1" w14:textId="77777777" w:rsidR="00323729" w:rsidRDefault="00F8312D">
            <w:pPr>
              <w:spacing w:after="0"/>
            </w:pPr>
            <w:r>
              <w:rPr>
                <w:rFonts w:ascii="Times New Roman" w:hAnsi="Times New Roman"/>
                <w:color w:val="000000"/>
                <w:sz w:val="24"/>
              </w:rPr>
              <w:t>111</w:t>
            </w:r>
          </w:p>
        </w:tc>
        <w:tc>
          <w:tcPr>
            <w:tcW w:w="3256" w:type="dxa"/>
            <w:tcMar>
              <w:top w:w="50" w:type="dxa"/>
              <w:left w:w="100" w:type="dxa"/>
            </w:tcMar>
            <w:vAlign w:val="center"/>
          </w:tcPr>
          <w:p w14:paraId="68BBFFE1" w14:textId="77777777" w:rsidR="00323729" w:rsidRPr="00F8312D" w:rsidRDefault="00F8312D">
            <w:pPr>
              <w:spacing w:after="0"/>
              <w:ind w:left="135"/>
              <w:rPr>
                <w:lang w:val="ru-RU"/>
              </w:rPr>
            </w:pPr>
            <w:r w:rsidRPr="00F8312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14:paraId="0F543BD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88B6E5" w14:textId="77777777" w:rsidR="00323729" w:rsidRDefault="00323729">
            <w:pPr>
              <w:spacing w:after="0"/>
              <w:ind w:left="135"/>
              <w:jc w:val="center"/>
            </w:pPr>
          </w:p>
        </w:tc>
        <w:tc>
          <w:tcPr>
            <w:tcW w:w="1600" w:type="dxa"/>
            <w:tcMar>
              <w:top w:w="50" w:type="dxa"/>
              <w:left w:w="100" w:type="dxa"/>
            </w:tcMar>
            <w:vAlign w:val="center"/>
          </w:tcPr>
          <w:p w14:paraId="70DD3878" w14:textId="77777777" w:rsidR="00323729" w:rsidRDefault="00323729">
            <w:pPr>
              <w:spacing w:after="0"/>
              <w:ind w:left="135"/>
              <w:jc w:val="center"/>
            </w:pPr>
          </w:p>
        </w:tc>
        <w:tc>
          <w:tcPr>
            <w:tcW w:w="1131" w:type="dxa"/>
            <w:tcMar>
              <w:top w:w="50" w:type="dxa"/>
              <w:left w:w="100" w:type="dxa"/>
            </w:tcMar>
            <w:vAlign w:val="center"/>
          </w:tcPr>
          <w:p w14:paraId="71CC4628" w14:textId="77777777" w:rsidR="00323729" w:rsidRDefault="00323729">
            <w:pPr>
              <w:spacing w:after="0"/>
              <w:ind w:left="135"/>
            </w:pPr>
          </w:p>
        </w:tc>
        <w:tc>
          <w:tcPr>
            <w:tcW w:w="1948" w:type="dxa"/>
            <w:tcMar>
              <w:top w:w="50" w:type="dxa"/>
              <w:left w:w="100" w:type="dxa"/>
            </w:tcMar>
            <w:vAlign w:val="center"/>
          </w:tcPr>
          <w:p w14:paraId="44AC626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54</w:t>
              </w:r>
              <w:r>
                <w:rPr>
                  <w:rFonts w:ascii="Times New Roman" w:hAnsi="Times New Roman"/>
                  <w:color w:val="0000FF"/>
                  <w:u w:val="single"/>
                </w:rPr>
                <w:t>c</w:t>
              </w:r>
              <w:r w:rsidRPr="00F8312D">
                <w:rPr>
                  <w:rFonts w:ascii="Times New Roman" w:hAnsi="Times New Roman"/>
                  <w:color w:val="0000FF"/>
                  <w:u w:val="single"/>
                  <w:lang w:val="ru-RU"/>
                </w:rPr>
                <w:t>6</w:t>
              </w:r>
            </w:hyperlink>
          </w:p>
        </w:tc>
      </w:tr>
      <w:tr w:rsidR="00323729" w:rsidRPr="000B029A" w14:paraId="7D156766" w14:textId="77777777">
        <w:trPr>
          <w:trHeight w:val="144"/>
          <w:tblCellSpacing w:w="0" w:type="dxa"/>
        </w:trPr>
        <w:tc>
          <w:tcPr>
            <w:tcW w:w="458" w:type="dxa"/>
            <w:tcMar>
              <w:top w:w="50" w:type="dxa"/>
              <w:left w:w="100" w:type="dxa"/>
            </w:tcMar>
            <w:vAlign w:val="center"/>
          </w:tcPr>
          <w:p w14:paraId="67CE8371" w14:textId="77777777" w:rsidR="00323729" w:rsidRDefault="00F8312D">
            <w:pPr>
              <w:spacing w:after="0"/>
            </w:pPr>
            <w:r>
              <w:rPr>
                <w:rFonts w:ascii="Times New Roman" w:hAnsi="Times New Roman"/>
                <w:color w:val="000000"/>
                <w:sz w:val="24"/>
              </w:rPr>
              <w:t>112</w:t>
            </w:r>
          </w:p>
        </w:tc>
        <w:tc>
          <w:tcPr>
            <w:tcW w:w="3256" w:type="dxa"/>
            <w:tcMar>
              <w:top w:w="50" w:type="dxa"/>
              <w:left w:w="100" w:type="dxa"/>
            </w:tcMar>
            <w:vAlign w:val="center"/>
          </w:tcPr>
          <w:p w14:paraId="7895692E"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14:paraId="16F0EF7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1F757C" w14:textId="77777777" w:rsidR="00323729" w:rsidRDefault="00323729">
            <w:pPr>
              <w:spacing w:after="0"/>
              <w:ind w:left="135"/>
              <w:jc w:val="center"/>
            </w:pPr>
          </w:p>
        </w:tc>
        <w:tc>
          <w:tcPr>
            <w:tcW w:w="1600" w:type="dxa"/>
            <w:tcMar>
              <w:top w:w="50" w:type="dxa"/>
              <w:left w:w="100" w:type="dxa"/>
            </w:tcMar>
            <w:vAlign w:val="center"/>
          </w:tcPr>
          <w:p w14:paraId="35EAD3F0" w14:textId="77777777" w:rsidR="00323729" w:rsidRDefault="00323729">
            <w:pPr>
              <w:spacing w:after="0"/>
              <w:ind w:left="135"/>
              <w:jc w:val="center"/>
            </w:pPr>
          </w:p>
        </w:tc>
        <w:tc>
          <w:tcPr>
            <w:tcW w:w="1131" w:type="dxa"/>
            <w:tcMar>
              <w:top w:w="50" w:type="dxa"/>
              <w:left w:w="100" w:type="dxa"/>
            </w:tcMar>
            <w:vAlign w:val="center"/>
          </w:tcPr>
          <w:p w14:paraId="0CD17961" w14:textId="77777777" w:rsidR="00323729" w:rsidRDefault="00323729">
            <w:pPr>
              <w:spacing w:after="0"/>
              <w:ind w:left="135"/>
            </w:pPr>
          </w:p>
        </w:tc>
        <w:tc>
          <w:tcPr>
            <w:tcW w:w="1948" w:type="dxa"/>
            <w:tcMar>
              <w:top w:w="50" w:type="dxa"/>
              <w:left w:w="100" w:type="dxa"/>
            </w:tcMar>
            <w:vAlign w:val="center"/>
          </w:tcPr>
          <w:p w14:paraId="5B2A33E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55</w:t>
              </w:r>
              <w:r>
                <w:rPr>
                  <w:rFonts w:ascii="Times New Roman" w:hAnsi="Times New Roman"/>
                  <w:color w:val="0000FF"/>
                  <w:u w:val="single"/>
                </w:rPr>
                <w:t>de</w:t>
              </w:r>
            </w:hyperlink>
          </w:p>
        </w:tc>
      </w:tr>
      <w:tr w:rsidR="00323729" w:rsidRPr="000B029A" w14:paraId="039FE4E4" w14:textId="77777777">
        <w:trPr>
          <w:trHeight w:val="144"/>
          <w:tblCellSpacing w:w="0" w:type="dxa"/>
        </w:trPr>
        <w:tc>
          <w:tcPr>
            <w:tcW w:w="458" w:type="dxa"/>
            <w:tcMar>
              <w:top w:w="50" w:type="dxa"/>
              <w:left w:w="100" w:type="dxa"/>
            </w:tcMar>
            <w:vAlign w:val="center"/>
          </w:tcPr>
          <w:p w14:paraId="392CAF63" w14:textId="77777777" w:rsidR="00323729" w:rsidRDefault="00F8312D">
            <w:pPr>
              <w:spacing w:after="0"/>
            </w:pPr>
            <w:r>
              <w:rPr>
                <w:rFonts w:ascii="Times New Roman" w:hAnsi="Times New Roman"/>
                <w:color w:val="000000"/>
                <w:sz w:val="24"/>
              </w:rPr>
              <w:t>113</w:t>
            </w:r>
          </w:p>
        </w:tc>
        <w:tc>
          <w:tcPr>
            <w:tcW w:w="3256" w:type="dxa"/>
            <w:tcMar>
              <w:top w:w="50" w:type="dxa"/>
              <w:left w:w="100" w:type="dxa"/>
            </w:tcMar>
            <w:vAlign w:val="center"/>
          </w:tcPr>
          <w:p w14:paraId="02514235" w14:textId="77777777" w:rsidR="00323729" w:rsidRPr="00F8312D" w:rsidRDefault="00F8312D">
            <w:pPr>
              <w:spacing w:after="0"/>
              <w:ind w:left="135"/>
              <w:rPr>
                <w:lang w:val="ru-RU"/>
              </w:rPr>
            </w:pPr>
            <w:r w:rsidRPr="00F8312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14:paraId="0265AB8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72C77F" w14:textId="77777777" w:rsidR="00323729" w:rsidRDefault="00323729">
            <w:pPr>
              <w:spacing w:after="0"/>
              <w:ind w:left="135"/>
              <w:jc w:val="center"/>
            </w:pPr>
          </w:p>
        </w:tc>
        <w:tc>
          <w:tcPr>
            <w:tcW w:w="1600" w:type="dxa"/>
            <w:tcMar>
              <w:top w:w="50" w:type="dxa"/>
              <w:left w:w="100" w:type="dxa"/>
            </w:tcMar>
            <w:vAlign w:val="center"/>
          </w:tcPr>
          <w:p w14:paraId="7B5C0EFF" w14:textId="77777777" w:rsidR="00323729" w:rsidRDefault="00323729">
            <w:pPr>
              <w:spacing w:after="0"/>
              <w:ind w:left="135"/>
              <w:jc w:val="center"/>
            </w:pPr>
          </w:p>
        </w:tc>
        <w:tc>
          <w:tcPr>
            <w:tcW w:w="1131" w:type="dxa"/>
            <w:tcMar>
              <w:top w:w="50" w:type="dxa"/>
              <w:left w:w="100" w:type="dxa"/>
            </w:tcMar>
            <w:vAlign w:val="center"/>
          </w:tcPr>
          <w:p w14:paraId="15B84A3D" w14:textId="77777777" w:rsidR="00323729" w:rsidRDefault="00323729">
            <w:pPr>
              <w:spacing w:after="0"/>
              <w:ind w:left="135"/>
            </w:pPr>
          </w:p>
        </w:tc>
        <w:tc>
          <w:tcPr>
            <w:tcW w:w="1948" w:type="dxa"/>
            <w:tcMar>
              <w:top w:w="50" w:type="dxa"/>
              <w:left w:w="100" w:type="dxa"/>
            </w:tcMar>
            <w:vAlign w:val="center"/>
          </w:tcPr>
          <w:p w14:paraId="5A04C25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56</w:t>
              </w:r>
              <w:r>
                <w:rPr>
                  <w:rFonts w:ascii="Times New Roman" w:hAnsi="Times New Roman"/>
                  <w:color w:val="0000FF"/>
                  <w:u w:val="single"/>
                </w:rPr>
                <w:t>ec</w:t>
              </w:r>
            </w:hyperlink>
          </w:p>
        </w:tc>
      </w:tr>
      <w:tr w:rsidR="00323729" w:rsidRPr="000B029A" w14:paraId="36203FC8" w14:textId="77777777">
        <w:trPr>
          <w:trHeight w:val="144"/>
          <w:tblCellSpacing w:w="0" w:type="dxa"/>
        </w:trPr>
        <w:tc>
          <w:tcPr>
            <w:tcW w:w="458" w:type="dxa"/>
            <w:tcMar>
              <w:top w:w="50" w:type="dxa"/>
              <w:left w:w="100" w:type="dxa"/>
            </w:tcMar>
            <w:vAlign w:val="center"/>
          </w:tcPr>
          <w:p w14:paraId="281CA02C" w14:textId="77777777" w:rsidR="00323729" w:rsidRDefault="00F8312D">
            <w:pPr>
              <w:spacing w:after="0"/>
            </w:pPr>
            <w:r>
              <w:rPr>
                <w:rFonts w:ascii="Times New Roman" w:hAnsi="Times New Roman"/>
                <w:color w:val="000000"/>
                <w:sz w:val="24"/>
              </w:rPr>
              <w:t>114</w:t>
            </w:r>
          </w:p>
        </w:tc>
        <w:tc>
          <w:tcPr>
            <w:tcW w:w="3256" w:type="dxa"/>
            <w:tcMar>
              <w:top w:w="50" w:type="dxa"/>
              <w:left w:w="100" w:type="dxa"/>
            </w:tcMar>
            <w:vAlign w:val="center"/>
          </w:tcPr>
          <w:p w14:paraId="6D398B4D" w14:textId="77777777" w:rsidR="00323729" w:rsidRDefault="00F8312D">
            <w:pPr>
              <w:spacing w:after="0"/>
              <w:ind w:left="135"/>
            </w:pPr>
            <w:r w:rsidRPr="00F8312D">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14:paraId="53A20893"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2FD622" w14:textId="77777777" w:rsidR="00323729" w:rsidRDefault="00323729">
            <w:pPr>
              <w:spacing w:after="0"/>
              <w:ind w:left="135"/>
              <w:jc w:val="center"/>
            </w:pPr>
          </w:p>
        </w:tc>
        <w:tc>
          <w:tcPr>
            <w:tcW w:w="1600" w:type="dxa"/>
            <w:tcMar>
              <w:top w:w="50" w:type="dxa"/>
              <w:left w:w="100" w:type="dxa"/>
            </w:tcMar>
            <w:vAlign w:val="center"/>
          </w:tcPr>
          <w:p w14:paraId="68368AF3" w14:textId="77777777" w:rsidR="00323729" w:rsidRDefault="00323729">
            <w:pPr>
              <w:spacing w:after="0"/>
              <w:ind w:left="135"/>
              <w:jc w:val="center"/>
            </w:pPr>
          </w:p>
        </w:tc>
        <w:tc>
          <w:tcPr>
            <w:tcW w:w="1131" w:type="dxa"/>
            <w:tcMar>
              <w:top w:w="50" w:type="dxa"/>
              <w:left w:w="100" w:type="dxa"/>
            </w:tcMar>
            <w:vAlign w:val="center"/>
          </w:tcPr>
          <w:p w14:paraId="0F7D79C0" w14:textId="77777777" w:rsidR="00323729" w:rsidRDefault="00323729">
            <w:pPr>
              <w:spacing w:after="0"/>
              <w:ind w:left="135"/>
            </w:pPr>
          </w:p>
        </w:tc>
        <w:tc>
          <w:tcPr>
            <w:tcW w:w="1948" w:type="dxa"/>
            <w:tcMar>
              <w:top w:w="50" w:type="dxa"/>
              <w:left w:w="100" w:type="dxa"/>
            </w:tcMar>
            <w:vAlign w:val="center"/>
          </w:tcPr>
          <w:p w14:paraId="5BB47CAF"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w:t>
              </w:r>
              <w:r>
                <w:rPr>
                  <w:rFonts w:ascii="Times New Roman" w:hAnsi="Times New Roman"/>
                  <w:color w:val="0000FF"/>
                  <w:u w:val="single"/>
                </w:rPr>
                <w:t>c</w:t>
              </w:r>
              <w:r w:rsidRPr="00F8312D">
                <w:rPr>
                  <w:rFonts w:ascii="Times New Roman" w:hAnsi="Times New Roman"/>
                  <w:color w:val="0000FF"/>
                  <w:u w:val="single"/>
                  <w:lang w:val="ru-RU"/>
                </w:rPr>
                <w:t>50</w:t>
              </w:r>
            </w:hyperlink>
          </w:p>
        </w:tc>
      </w:tr>
      <w:tr w:rsidR="00323729" w:rsidRPr="000B029A" w14:paraId="4DEA9E08" w14:textId="77777777">
        <w:trPr>
          <w:trHeight w:val="144"/>
          <w:tblCellSpacing w:w="0" w:type="dxa"/>
        </w:trPr>
        <w:tc>
          <w:tcPr>
            <w:tcW w:w="458" w:type="dxa"/>
            <w:tcMar>
              <w:top w:w="50" w:type="dxa"/>
              <w:left w:w="100" w:type="dxa"/>
            </w:tcMar>
            <w:vAlign w:val="center"/>
          </w:tcPr>
          <w:p w14:paraId="0E3BBF50" w14:textId="77777777" w:rsidR="00323729" w:rsidRDefault="00F8312D">
            <w:pPr>
              <w:spacing w:after="0"/>
            </w:pPr>
            <w:r>
              <w:rPr>
                <w:rFonts w:ascii="Times New Roman" w:hAnsi="Times New Roman"/>
                <w:color w:val="000000"/>
                <w:sz w:val="24"/>
              </w:rPr>
              <w:lastRenderedPageBreak/>
              <w:t>115</w:t>
            </w:r>
          </w:p>
        </w:tc>
        <w:tc>
          <w:tcPr>
            <w:tcW w:w="3256" w:type="dxa"/>
            <w:tcMar>
              <w:top w:w="50" w:type="dxa"/>
              <w:left w:w="100" w:type="dxa"/>
            </w:tcMar>
            <w:vAlign w:val="center"/>
          </w:tcPr>
          <w:p w14:paraId="252729DE" w14:textId="77777777" w:rsidR="00323729" w:rsidRPr="00F8312D" w:rsidRDefault="00F8312D">
            <w:pPr>
              <w:spacing w:after="0"/>
              <w:ind w:left="135"/>
              <w:rPr>
                <w:lang w:val="ru-RU"/>
              </w:rPr>
            </w:pPr>
            <w:r w:rsidRPr="00F8312D">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14:paraId="6A7E004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DD09A4" w14:textId="77777777" w:rsidR="00323729" w:rsidRDefault="00323729">
            <w:pPr>
              <w:spacing w:after="0"/>
              <w:ind w:left="135"/>
              <w:jc w:val="center"/>
            </w:pPr>
          </w:p>
        </w:tc>
        <w:tc>
          <w:tcPr>
            <w:tcW w:w="1600" w:type="dxa"/>
            <w:tcMar>
              <w:top w:w="50" w:type="dxa"/>
              <w:left w:w="100" w:type="dxa"/>
            </w:tcMar>
            <w:vAlign w:val="center"/>
          </w:tcPr>
          <w:p w14:paraId="00C7C9B9" w14:textId="77777777" w:rsidR="00323729" w:rsidRDefault="00323729">
            <w:pPr>
              <w:spacing w:after="0"/>
              <w:ind w:left="135"/>
              <w:jc w:val="center"/>
            </w:pPr>
          </w:p>
        </w:tc>
        <w:tc>
          <w:tcPr>
            <w:tcW w:w="1131" w:type="dxa"/>
            <w:tcMar>
              <w:top w:w="50" w:type="dxa"/>
              <w:left w:w="100" w:type="dxa"/>
            </w:tcMar>
            <w:vAlign w:val="center"/>
          </w:tcPr>
          <w:p w14:paraId="0B927C7A" w14:textId="77777777" w:rsidR="00323729" w:rsidRDefault="00323729">
            <w:pPr>
              <w:spacing w:after="0"/>
              <w:ind w:left="135"/>
            </w:pPr>
          </w:p>
        </w:tc>
        <w:tc>
          <w:tcPr>
            <w:tcW w:w="1948" w:type="dxa"/>
            <w:tcMar>
              <w:top w:w="50" w:type="dxa"/>
              <w:left w:w="100" w:type="dxa"/>
            </w:tcMar>
            <w:vAlign w:val="center"/>
          </w:tcPr>
          <w:p w14:paraId="0DBE05A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60</w:t>
              </w:r>
              <w:r>
                <w:rPr>
                  <w:rFonts w:ascii="Times New Roman" w:hAnsi="Times New Roman"/>
                  <w:color w:val="0000FF"/>
                  <w:u w:val="single"/>
                </w:rPr>
                <w:t>a</w:t>
              </w:r>
              <w:r w:rsidRPr="00F8312D">
                <w:rPr>
                  <w:rFonts w:ascii="Times New Roman" w:hAnsi="Times New Roman"/>
                  <w:color w:val="0000FF"/>
                  <w:u w:val="single"/>
                  <w:lang w:val="ru-RU"/>
                </w:rPr>
                <w:t>6</w:t>
              </w:r>
            </w:hyperlink>
          </w:p>
        </w:tc>
      </w:tr>
      <w:tr w:rsidR="00323729" w:rsidRPr="000B029A" w14:paraId="21908377" w14:textId="77777777">
        <w:trPr>
          <w:trHeight w:val="144"/>
          <w:tblCellSpacing w:w="0" w:type="dxa"/>
        </w:trPr>
        <w:tc>
          <w:tcPr>
            <w:tcW w:w="458" w:type="dxa"/>
            <w:tcMar>
              <w:top w:w="50" w:type="dxa"/>
              <w:left w:w="100" w:type="dxa"/>
            </w:tcMar>
            <w:vAlign w:val="center"/>
          </w:tcPr>
          <w:p w14:paraId="3CBD855E" w14:textId="77777777" w:rsidR="00323729" w:rsidRDefault="00F8312D">
            <w:pPr>
              <w:spacing w:after="0"/>
            </w:pPr>
            <w:r>
              <w:rPr>
                <w:rFonts w:ascii="Times New Roman" w:hAnsi="Times New Roman"/>
                <w:color w:val="000000"/>
                <w:sz w:val="24"/>
              </w:rPr>
              <w:t>116</w:t>
            </w:r>
          </w:p>
        </w:tc>
        <w:tc>
          <w:tcPr>
            <w:tcW w:w="3256" w:type="dxa"/>
            <w:tcMar>
              <w:top w:w="50" w:type="dxa"/>
              <w:left w:w="100" w:type="dxa"/>
            </w:tcMar>
            <w:vAlign w:val="center"/>
          </w:tcPr>
          <w:p w14:paraId="4DB22AE2" w14:textId="77777777" w:rsidR="00323729" w:rsidRPr="00F8312D" w:rsidRDefault="00F8312D">
            <w:pPr>
              <w:spacing w:after="0"/>
              <w:ind w:left="135"/>
              <w:rPr>
                <w:lang w:val="ru-RU"/>
              </w:rPr>
            </w:pPr>
            <w:r w:rsidRPr="00F8312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14:paraId="472401B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6356C6" w14:textId="77777777" w:rsidR="00323729" w:rsidRDefault="00323729">
            <w:pPr>
              <w:spacing w:after="0"/>
              <w:ind w:left="135"/>
              <w:jc w:val="center"/>
            </w:pPr>
          </w:p>
        </w:tc>
        <w:tc>
          <w:tcPr>
            <w:tcW w:w="1600" w:type="dxa"/>
            <w:tcMar>
              <w:top w:w="50" w:type="dxa"/>
              <w:left w:w="100" w:type="dxa"/>
            </w:tcMar>
            <w:vAlign w:val="center"/>
          </w:tcPr>
          <w:p w14:paraId="3D04BCBA" w14:textId="77777777" w:rsidR="00323729" w:rsidRDefault="00323729">
            <w:pPr>
              <w:spacing w:after="0"/>
              <w:ind w:left="135"/>
              <w:jc w:val="center"/>
            </w:pPr>
          </w:p>
        </w:tc>
        <w:tc>
          <w:tcPr>
            <w:tcW w:w="1131" w:type="dxa"/>
            <w:tcMar>
              <w:top w:w="50" w:type="dxa"/>
              <w:left w:w="100" w:type="dxa"/>
            </w:tcMar>
            <w:vAlign w:val="center"/>
          </w:tcPr>
          <w:p w14:paraId="79C8FA64" w14:textId="77777777" w:rsidR="00323729" w:rsidRDefault="00323729">
            <w:pPr>
              <w:spacing w:after="0"/>
              <w:ind w:left="135"/>
            </w:pPr>
          </w:p>
        </w:tc>
        <w:tc>
          <w:tcPr>
            <w:tcW w:w="1948" w:type="dxa"/>
            <w:tcMar>
              <w:top w:w="50" w:type="dxa"/>
              <w:left w:w="100" w:type="dxa"/>
            </w:tcMar>
            <w:vAlign w:val="center"/>
          </w:tcPr>
          <w:p w14:paraId="2E3AD1D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61</w:t>
              </w:r>
              <w:r>
                <w:rPr>
                  <w:rFonts w:ascii="Times New Roman" w:hAnsi="Times New Roman"/>
                  <w:color w:val="0000FF"/>
                  <w:u w:val="single"/>
                </w:rPr>
                <w:t>c</w:t>
              </w:r>
              <w:r w:rsidRPr="00F8312D">
                <w:rPr>
                  <w:rFonts w:ascii="Times New Roman" w:hAnsi="Times New Roman"/>
                  <w:color w:val="0000FF"/>
                  <w:u w:val="single"/>
                  <w:lang w:val="ru-RU"/>
                </w:rPr>
                <w:t>8</w:t>
              </w:r>
            </w:hyperlink>
          </w:p>
        </w:tc>
      </w:tr>
      <w:tr w:rsidR="00323729" w:rsidRPr="000B029A" w14:paraId="7B71F7CB" w14:textId="77777777">
        <w:trPr>
          <w:trHeight w:val="144"/>
          <w:tblCellSpacing w:w="0" w:type="dxa"/>
        </w:trPr>
        <w:tc>
          <w:tcPr>
            <w:tcW w:w="458" w:type="dxa"/>
            <w:tcMar>
              <w:top w:w="50" w:type="dxa"/>
              <w:left w:w="100" w:type="dxa"/>
            </w:tcMar>
            <w:vAlign w:val="center"/>
          </w:tcPr>
          <w:p w14:paraId="401030B7" w14:textId="77777777" w:rsidR="00323729" w:rsidRDefault="00F8312D">
            <w:pPr>
              <w:spacing w:after="0"/>
            </w:pPr>
            <w:r>
              <w:rPr>
                <w:rFonts w:ascii="Times New Roman" w:hAnsi="Times New Roman"/>
                <w:color w:val="000000"/>
                <w:sz w:val="24"/>
              </w:rPr>
              <w:t>117</w:t>
            </w:r>
          </w:p>
        </w:tc>
        <w:tc>
          <w:tcPr>
            <w:tcW w:w="3256" w:type="dxa"/>
            <w:tcMar>
              <w:top w:w="50" w:type="dxa"/>
              <w:left w:w="100" w:type="dxa"/>
            </w:tcMar>
            <w:vAlign w:val="center"/>
          </w:tcPr>
          <w:p w14:paraId="4829B712" w14:textId="77777777" w:rsidR="00323729" w:rsidRPr="00F8312D" w:rsidRDefault="00F8312D">
            <w:pPr>
              <w:spacing w:after="0"/>
              <w:ind w:left="135"/>
              <w:rPr>
                <w:lang w:val="ru-RU"/>
              </w:rPr>
            </w:pPr>
            <w:r w:rsidRPr="00F8312D">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14:paraId="0360F82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1D602A"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3FEFD3B" w14:textId="77777777" w:rsidR="00323729" w:rsidRDefault="00323729">
            <w:pPr>
              <w:spacing w:after="0"/>
              <w:ind w:left="135"/>
              <w:jc w:val="center"/>
            </w:pPr>
          </w:p>
        </w:tc>
        <w:tc>
          <w:tcPr>
            <w:tcW w:w="1131" w:type="dxa"/>
            <w:tcMar>
              <w:top w:w="50" w:type="dxa"/>
              <w:left w:w="100" w:type="dxa"/>
            </w:tcMar>
            <w:vAlign w:val="center"/>
          </w:tcPr>
          <w:p w14:paraId="38458F55" w14:textId="77777777" w:rsidR="00323729" w:rsidRDefault="00323729">
            <w:pPr>
              <w:spacing w:after="0"/>
              <w:ind w:left="135"/>
            </w:pPr>
          </w:p>
        </w:tc>
        <w:tc>
          <w:tcPr>
            <w:tcW w:w="1948" w:type="dxa"/>
            <w:tcMar>
              <w:top w:w="50" w:type="dxa"/>
              <w:left w:w="100" w:type="dxa"/>
            </w:tcMar>
            <w:vAlign w:val="center"/>
          </w:tcPr>
          <w:p w14:paraId="5F9893FB"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w:t>
              </w:r>
              <w:r>
                <w:rPr>
                  <w:rFonts w:ascii="Times New Roman" w:hAnsi="Times New Roman"/>
                  <w:color w:val="0000FF"/>
                  <w:u w:val="single"/>
                </w:rPr>
                <w:t>e</w:t>
              </w:r>
              <w:r w:rsidRPr="00F8312D">
                <w:rPr>
                  <w:rFonts w:ascii="Times New Roman" w:hAnsi="Times New Roman"/>
                  <w:color w:val="0000FF"/>
                  <w:u w:val="single"/>
                  <w:lang w:val="ru-RU"/>
                </w:rPr>
                <w:t>94</w:t>
              </w:r>
            </w:hyperlink>
          </w:p>
        </w:tc>
      </w:tr>
      <w:tr w:rsidR="00323729" w:rsidRPr="000B029A" w14:paraId="4110D7F7" w14:textId="77777777">
        <w:trPr>
          <w:trHeight w:val="144"/>
          <w:tblCellSpacing w:w="0" w:type="dxa"/>
        </w:trPr>
        <w:tc>
          <w:tcPr>
            <w:tcW w:w="458" w:type="dxa"/>
            <w:tcMar>
              <w:top w:w="50" w:type="dxa"/>
              <w:left w:w="100" w:type="dxa"/>
            </w:tcMar>
            <w:vAlign w:val="center"/>
          </w:tcPr>
          <w:p w14:paraId="5E3C315D" w14:textId="77777777" w:rsidR="00323729" w:rsidRDefault="00F8312D">
            <w:pPr>
              <w:spacing w:after="0"/>
            </w:pPr>
            <w:r>
              <w:rPr>
                <w:rFonts w:ascii="Times New Roman" w:hAnsi="Times New Roman"/>
                <w:color w:val="000000"/>
                <w:sz w:val="24"/>
              </w:rPr>
              <w:t>118</w:t>
            </w:r>
          </w:p>
        </w:tc>
        <w:tc>
          <w:tcPr>
            <w:tcW w:w="3256" w:type="dxa"/>
            <w:tcMar>
              <w:top w:w="50" w:type="dxa"/>
              <w:left w:w="100" w:type="dxa"/>
            </w:tcMar>
            <w:vAlign w:val="center"/>
          </w:tcPr>
          <w:p w14:paraId="463E981F" w14:textId="77777777" w:rsidR="00323729" w:rsidRPr="00F8312D" w:rsidRDefault="00F8312D">
            <w:pPr>
              <w:spacing w:after="0"/>
              <w:ind w:left="135"/>
              <w:rPr>
                <w:lang w:val="ru-RU"/>
              </w:rPr>
            </w:pPr>
            <w:r w:rsidRPr="00F8312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14:paraId="6A5EC73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0D3650" w14:textId="77777777" w:rsidR="00323729" w:rsidRDefault="00323729">
            <w:pPr>
              <w:spacing w:after="0"/>
              <w:ind w:left="135"/>
              <w:jc w:val="center"/>
            </w:pPr>
          </w:p>
        </w:tc>
        <w:tc>
          <w:tcPr>
            <w:tcW w:w="1600" w:type="dxa"/>
            <w:tcMar>
              <w:top w:w="50" w:type="dxa"/>
              <w:left w:w="100" w:type="dxa"/>
            </w:tcMar>
            <w:vAlign w:val="center"/>
          </w:tcPr>
          <w:p w14:paraId="02E970C9" w14:textId="77777777" w:rsidR="00323729" w:rsidRDefault="00323729">
            <w:pPr>
              <w:spacing w:after="0"/>
              <w:ind w:left="135"/>
              <w:jc w:val="center"/>
            </w:pPr>
          </w:p>
        </w:tc>
        <w:tc>
          <w:tcPr>
            <w:tcW w:w="1131" w:type="dxa"/>
            <w:tcMar>
              <w:top w:w="50" w:type="dxa"/>
              <w:left w:w="100" w:type="dxa"/>
            </w:tcMar>
            <w:vAlign w:val="center"/>
          </w:tcPr>
          <w:p w14:paraId="50987AB4" w14:textId="77777777" w:rsidR="00323729" w:rsidRDefault="00323729">
            <w:pPr>
              <w:spacing w:after="0"/>
              <w:ind w:left="135"/>
            </w:pPr>
          </w:p>
        </w:tc>
        <w:tc>
          <w:tcPr>
            <w:tcW w:w="1948" w:type="dxa"/>
            <w:tcMar>
              <w:top w:w="50" w:type="dxa"/>
              <w:left w:w="100" w:type="dxa"/>
            </w:tcMar>
            <w:vAlign w:val="center"/>
          </w:tcPr>
          <w:p w14:paraId="04A8214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5</w:t>
              </w:r>
              <w:r>
                <w:rPr>
                  <w:rFonts w:ascii="Times New Roman" w:hAnsi="Times New Roman"/>
                  <w:color w:val="0000FF"/>
                  <w:u w:val="single"/>
                </w:rPr>
                <w:t>d</w:t>
              </w:r>
              <w:r w:rsidRPr="00F8312D">
                <w:rPr>
                  <w:rFonts w:ascii="Times New Roman" w:hAnsi="Times New Roman"/>
                  <w:color w:val="0000FF"/>
                  <w:u w:val="single"/>
                  <w:lang w:val="ru-RU"/>
                </w:rPr>
                <w:t>7</w:t>
              </w:r>
              <w:r>
                <w:rPr>
                  <w:rFonts w:ascii="Times New Roman" w:hAnsi="Times New Roman"/>
                  <w:color w:val="0000FF"/>
                  <w:u w:val="single"/>
                </w:rPr>
                <w:t>c</w:t>
              </w:r>
            </w:hyperlink>
          </w:p>
        </w:tc>
      </w:tr>
      <w:tr w:rsidR="00323729" w:rsidRPr="000B029A" w14:paraId="3E0888F6" w14:textId="77777777">
        <w:trPr>
          <w:trHeight w:val="144"/>
          <w:tblCellSpacing w:w="0" w:type="dxa"/>
        </w:trPr>
        <w:tc>
          <w:tcPr>
            <w:tcW w:w="458" w:type="dxa"/>
            <w:tcMar>
              <w:top w:w="50" w:type="dxa"/>
              <w:left w:w="100" w:type="dxa"/>
            </w:tcMar>
            <w:vAlign w:val="center"/>
          </w:tcPr>
          <w:p w14:paraId="3E39E34A" w14:textId="77777777" w:rsidR="00323729" w:rsidRDefault="00F8312D">
            <w:pPr>
              <w:spacing w:after="0"/>
            </w:pPr>
            <w:r>
              <w:rPr>
                <w:rFonts w:ascii="Times New Roman" w:hAnsi="Times New Roman"/>
                <w:color w:val="000000"/>
                <w:sz w:val="24"/>
              </w:rPr>
              <w:t>119</w:t>
            </w:r>
          </w:p>
        </w:tc>
        <w:tc>
          <w:tcPr>
            <w:tcW w:w="3256" w:type="dxa"/>
            <w:tcMar>
              <w:top w:w="50" w:type="dxa"/>
              <w:left w:w="100" w:type="dxa"/>
            </w:tcMar>
            <w:vAlign w:val="center"/>
          </w:tcPr>
          <w:p w14:paraId="4DD16F70" w14:textId="77777777" w:rsidR="00323729" w:rsidRPr="00F8312D" w:rsidRDefault="00F8312D">
            <w:pPr>
              <w:spacing w:after="0"/>
              <w:ind w:left="135"/>
              <w:rPr>
                <w:lang w:val="ru-RU"/>
              </w:rPr>
            </w:pPr>
            <w:r w:rsidRPr="00F8312D">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14:paraId="76AD088E"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2E2CDD" w14:textId="77777777" w:rsidR="00323729" w:rsidRDefault="00323729">
            <w:pPr>
              <w:spacing w:after="0"/>
              <w:ind w:left="135"/>
              <w:jc w:val="center"/>
            </w:pPr>
          </w:p>
        </w:tc>
        <w:tc>
          <w:tcPr>
            <w:tcW w:w="1600" w:type="dxa"/>
            <w:tcMar>
              <w:top w:w="50" w:type="dxa"/>
              <w:left w:w="100" w:type="dxa"/>
            </w:tcMar>
            <w:vAlign w:val="center"/>
          </w:tcPr>
          <w:p w14:paraId="717C0F18" w14:textId="77777777" w:rsidR="00323729" w:rsidRDefault="00323729">
            <w:pPr>
              <w:spacing w:after="0"/>
              <w:ind w:left="135"/>
              <w:jc w:val="center"/>
            </w:pPr>
          </w:p>
        </w:tc>
        <w:tc>
          <w:tcPr>
            <w:tcW w:w="1131" w:type="dxa"/>
            <w:tcMar>
              <w:top w:w="50" w:type="dxa"/>
              <w:left w:w="100" w:type="dxa"/>
            </w:tcMar>
            <w:vAlign w:val="center"/>
          </w:tcPr>
          <w:p w14:paraId="3F5C12BD" w14:textId="77777777" w:rsidR="00323729" w:rsidRDefault="00323729">
            <w:pPr>
              <w:spacing w:after="0"/>
              <w:ind w:left="135"/>
            </w:pPr>
          </w:p>
        </w:tc>
        <w:tc>
          <w:tcPr>
            <w:tcW w:w="1948" w:type="dxa"/>
            <w:tcMar>
              <w:top w:w="50" w:type="dxa"/>
              <w:left w:w="100" w:type="dxa"/>
            </w:tcMar>
            <w:vAlign w:val="center"/>
          </w:tcPr>
          <w:p w14:paraId="4A47C2C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fded</w:t>
              </w:r>
              <w:r w:rsidRPr="00F8312D">
                <w:rPr>
                  <w:rFonts w:ascii="Times New Roman" w:hAnsi="Times New Roman"/>
                  <w:color w:val="0000FF"/>
                  <w:u w:val="single"/>
                  <w:lang w:val="ru-RU"/>
                </w:rPr>
                <w:t>2</w:t>
              </w:r>
            </w:hyperlink>
          </w:p>
        </w:tc>
      </w:tr>
      <w:tr w:rsidR="00323729" w:rsidRPr="000B029A" w14:paraId="3E660F8D" w14:textId="77777777">
        <w:trPr>
          <w:trHeight w:val="144"/>
          <w:tblCellSpacing w:w="0" w:type="dxa"/>
        </w:trPr>
        <w:tc>
          <w:tcPr>
            <w:tcW w:w="458" w:type="dxa"/>
            <w:tcMar>
              <w:top w:w="50" w:type="dxa"/>
              <w:left w:w="100" w:type="dxa"/>
            </w:tcMar>
            <w:vAlign w:val="center"/>
          </w:tcPr>
          <w:p w14:paraId="687B2D71" w14:textId="77777777" w:rsidR="00323729" w:rsidRDefault="00F8312D">
            <w:pPr>
              <w:spacing w:after="0"/>
            </w:pPr>
            <w:r>
              <w:rPr>
                <w:rFonts w:ascii="Times New Roman" w:hAnsi="Times New Roman"/>
                <w:color w:val="000000"/>
                <w:sz w:val="24"/>
              </w:rPr>
              <w:t>120</w:t>
            </w:r>
          </w:p>
        </w:tc>
        <w:tc>
          <w:tcPr>
            <w:tcW w:w="3256" w:type="dxa"/>
            <w:tcMar>
              <w:top w:w="50" w:type="dxa"/>
              <w:left w:w="100" w:type="dxa"/>
            </w:tcMar>
            <w:vAlign w:val="center"/>
          </w:tcPr>
          <w:p w14:paraId="588B2D5A" w14:textId="77777777" w:rsidR="00323729" w:rsidRPr="00F8312D" w:rsidRDefault="00F8312D">
            <w:pPr>
              <w:spacing w:after="0"/>
              <w:ind w:left="135"/>
              <w:rPr>
                <w:lang w:val="ru-RU"/>
              </w:rPr>
            </w:pPr>
            <w:r w:rsidRPr="00F8312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14:paraId="6E57C5B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48C629" w14:textId="77777777" w:rsidR="00323729" w:rsidRDefault="00323729">
            <w:pPr>
              <w:spacing w:after="0"/>
              <w:ind w:left="135"/>
              <w:jc w:val="center"/>
            </w:pPr>
          </w:p>
        </w:tc>
        <w:tc>
          <w:tcPr>
            <w:tcW w:w="1600" w:type="dxa"/>
            <w:tcMar>
              <w:top w:w="50" w:type="dxa"/>
              <w:left w:w="100" w:type="dxa"/>
            </w:tcMar>
            <w:vAlign w:val="center"/>
          </w:tcPr>
          <w:p w14:paraId="5AE6F43A" w14:textId="77777777" w:rsidR="00323729" w:rsidRDefault="00323729">
            <w:pPr>
              <w:spacing w:after="0"/>
              <w:ind w:left="135"/>
              <w:jc w:val="center"/>
            </w:pPr>
          </w:p>
        </w:tc>
        <w:tc>
          <w:tcPr>
            <w:tcW w:w="1131" w:type="dxa"/>
            <w:tcMar>
              <w:top w:w="50" w:type="dxa"/>
              <w:left w:w="100" w:type="dxa"/>
            </w:tcMar>
            <w:vAlign w:val="center"/>
          </w:tcPr>
          <w:p w14:paraId="69342D09" w14:textId="77777777" w:rsidR="00323729" w:rsidRDefault="00323729">
            <w:pPr>
              <w:spacing w:after="0"/>
              <w:ind w:left="135"/>
            </w:pPr>
          </w:p>
        </w:tc>
        <w:tc>
          <w:tcPr>
            <w:tcW w:w="1948" w:type="dxa"/>
            <w:tcMar>
              <w:top w:w="50" w:type="dxa"/>
              <w:left w:w="100" w:type="dxa"/>
            </w:tcMar>
            <w:vAlign w:val="center"/>
          </w:tcPr>
          <w:p w14:paraId="11B0958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087</w:t>
              </w:r>
              <w:r>
                <w:rPr>
                  <w:rFonts w:ascii="Times New Roman" w:hAnsi="Times New Roman"/>
                  <w:color w:val="0000FF"/>
                  <w:u w:val="single"/>
                </w:rPr>
                <w:t>e</w:t>
              </w:r>
              <w:r w:rsidRPr="00F8312D">
                <w:rPr>
                  <w:rFonts w:ascii="Times New Roman" w:hAnsi="Times New Roman"/>
                  <w:color w:val="0000FF"/>
                  <w:u w:val="single"/>
                  <w:lang w:val="ru-RU"/>
                </w:rPr>
                <w:t>2</w:t>
              </w:r>
            </w:hyperlink>
          </w:p>
        </w:tc>
      </w:tr>
      <w:tr w:rsidR="00323729" w:rsidRPr="000B029A" w14:paraId="31B28810" w14:textId="77777777">
        <w:trPr>
          <w:trHeight w:val="144"/>
          <w:tblCellSpacing w:w="0" w:type="dxa"/>
        </w:trPr>
        <w:tc>
          <w:tcPr>
            <w:tcW w:w="458" w:type="dxa"/>
            <w:tcMar>
              <w:top w:w="50" w:type="dxa"/>
              <w:left w:w="100" w:type="dxa"/>
            </w:tcMar>
            <w:vAlign w:val="center"/>
          </w:tcPr>
          <w:p w14:paraId="6C6F5914" w14:textId="77777777" w:rsidR="00323729" w:rsidRDefault="00F8312D">
            <w:pPr>
              <w:spacing w:after="0"/>
            </w:pPr>
            <w:r>
              <w:rPr>
                <w:rFonts w:ascii="Times New Roman" w:hAnsi="Times New Roman"/>
                <w:color w:val="000000"/>
                <w:sz w:val="24"/>
              </w:rPr>
              <w:t>121</w:t>
            </w:r>
          </w:p>
        </w:tc>
        <w:tc>
          <w:tcPr>
            <w:tcW w:w="3256" w:type="dxa"/>
            <w:tcMar>
              <w:top w:w="50" w:type="dxa"/>
              <w:left w:w="100" w:type="dxa"/>
            </w:tcMar>
            <w:vAlign w:val="center"/>
          </w:tcPr>
          <w:p w14:paraId="06B951B3" w14:textId="77777777" w:rsidR="00323729" w:rsidRDefault="00F8312D">
            <w:pPr>
              <w:spacing w:after="0"/>
              <w:ind w:left="135"/>
            </w:pPr>
            <w:r w:rsidRPr="00F8312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14:paraId="0E7FF634"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14E8E1" w14:textId="77777777" w:rsidR="00323729" w:rsidRDefault="00323729">
            <w:pPr>
              <w:spacing w:after="0"/>
              <w:ind w:left="135"/>
              <w:jc w:val="center"/>
            </w:pPr>
          </w:p>
        </w:tc>
        <w:tc>
          <w:tcPr>
            <w:tcW w:w="1600" w:type="dxa"/>
            <w:tcMar>
              <w:top w:w="50" w:type="dxa"/>
              <w:left w:w="100" w:type="dxa"/>
            </w:tcMar>
            <w:vAlign w:val="center"/>
          </w:tcPr>
          <w:p w14:paraId="6336DE39" w14:textId="77777777" w:rsidR="00323729" w:rsidRDefault="00323729">
            <w:pPr>
              <w:spacing w:after="0"/>
              <w:ind w:left="135"/>
              <w:jc w:val="center"/>
            </w:pPr>
          </w:p>
        </w:tc>
        <w:tc>
          <w:tcPr>
            <w:tcW w:w="1131" w:type="dxa"/>
            <w:tcMar>
              <w:top w:w="50" w:type="dxa"/>
              <w:left w:w="100" w:type="dxa"/>
            </w:tcMar>
            <w:vAlign w:val="center"/>
          </w:tcPr>
          <w:p w14:paraId="4AF80C6B" w14:textId="77777777" w:rsidR="00323729" w:rsidRDefault="00323729">
            <w:pPr>
              <w:spacing w:after="0"/>
              <w:ind w:left="135"/>
            </w:pPr>
          </w:p>
        </w:tc>
        <w:tc>
          <w:tcPr>
            <w:tcW w:w="1948" w:type="dxa"/>
            <w:tcMar>
              <w:top w:w="50" w:type="dxa"/>
              <w:left w:w="100" w:type="dxa"/>
            </w:tcMar>
            <w:vAlign w:val="center"/>
          </w:tcPr>
          <w:p w14:paraId="29014B4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w:t>
              </w:r>
              <w:r>
                <w:rPr>
                  <w:rFonts w:ascii="Times New Roman" w:hAnsi="Times New Roman"/>
                  <w:color w:val="0000FF"/>
                  <w:u w:val="single"/>
                </w:rPr>
                <w:t>eb</w:t>
              </w:r>
              <w:r w:rsidRPr="00F8312D">
                <w:rPr>
                  <w:rFonts w:ascii="Times New Roman" w:hAnsi="Times New Roman"/>
                  <w:color w:val="0000FF"/>
                  <w:u w:val="single"/>
                  <w:lang w:val="ru-RU"/>
                </w:rPr>
                <w:t>4</w:t>
              </w:r>
            </w:hyperlink>
          </w:p>
        </w:tc>
      </w:tr>
      <w:tr w:rsidR="00323729" w:rsidRPr="000B029A" w14:paraId="40270AC8" w14:textId="77777777">
        <w:trPr>
          <w:trHeight w:val="144"/>
          <w:tblCellSpacing w:w="0" w:type="dxa"/>
        </w:trPr>
        <w:tc>
          <w:tcPr>
            <w:tcW w:w="458" w:type="dxa"/>
            <w:tcMar>
              <w:top w:w="50" w:type="dxa"/>
              <w:left w:w="100" w:type="dxa"/>
            </w:tcMar>
            <w:vAlign w:val="center"/>
          </w:tcPr>
          <w:p w14:paraId="291AA568" w14:textId="77777777" w:rsidR="00323729" w:rsidRDefault="00F8312D">
            <w:pPr>
              <w:spacing w:after="0"/>
            </w:pPr>
            <w:r>
              <w:rPr>
                <w:rFonts w:ascii="Times New Roman" w:hAnsi="Times New Roman"/>
                <w:color w:val="000000"/>
                <w:sz w:val="24"/>
              </w:rPr>
              <w:t>122</w:t>
            </w:r>
          </w:p>
        </w:tc>
        <w:tc>
          <w:tcPr>
            <w:tcW w:w="3256" w:type="dxa"/>
            <w:tcMar>
              <w:top w:w="50" w:type="dxa"/>
              <w:left w:w="100" w:type="dxa"/>
            </w:tcMar>
            <w:vAlign w:val="center"/>
          </w:tcPr>
          <w:p w14:paraId="7E484737" w14:textId="77777777" w:rsidR="00323729" w:rsidRPr="00F8312D" w:rsidRDefault="00F8312D">
            <w:pPr>
              <w:spacing w:after="0"/>
              <w:ind w:left="135"/>
              <w:rPr>
                <w:lang w:val="ru-RU"/>
              </w:rPr>
            </w:pPr>
            <w:r w:rsidRPr="00F8312D">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14:paraId="35E11147"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6093DB" w14:textId="77777777" w:rsidR="00323729" w:rsidRDefault="00323729">
            <w:pPr>
              <w:spacing w:after="0"/>
              <w:ind w:left="135"/>
              <w:jc w:val="center"/>
            </w:pPr>
          </w:p>
        </w:tc>
        <w:tc>
          <w:tcPr>
            <w:tcW w:w="1600" w:type="dxa"/>
            <w:tcMar>
              <w:top w:w="50" w:type="dxa"/>
              <w:left w:w="100" w:type="dxa"/>
            </w:tcMar>
            <w:vAlign w:val="center"/>
          </w:tcPr>
          <w:p w14:paraId="121501D7" w14:textId="77777777" w:rsidR="00323729" w:rsidRDefault="00323729">
            <w:pPr>
              <w:spacing w:after="0"/>
              <w:ind w:left="135"/>
              <w:jc w:val="center"/>
            </w:pPr>
          </w:p>
        </w:tc>
        <w:tc>
          <w:tcPr>
            <w:tcW w:w="1131" w:type="dxa"/>
            <w:tcMar>
              <w:top w:w="50" w:type="dxa"/>
              <w:left w:w="100" w:type="dxa"/>
            </w:tcMar>
            <w:vAlign w:val="center"/>
          </w:tcPr>
          <w:p w14:paraId="4AF4614F" w14:textId="77777777" w:rsidR="00323729" w:rsidRDefault="00323729">
            <w:pPr>
              <w:spacing w:after="0"/>
              <w:ind w:left="135"/>
            </w:pPr>
          </w:p>
        </w:tc>
        <w:tc>
          <w:tcPr>
            <w:tcW w:w="1948" w:type="dxa"/>
            <w:tcMar>
              <w:top w:w="50" w:type="dxa"/>
              <w:left w:w="100" w:type="dxa"/>
            </w:tcMar>
            <w:vAlign w:val="center"/>
          </w:tcPr>
          <w:p w14:paraId="1C45E32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8</w:t>
              </w:r>
              <w:r>
                <w:rPr>
                  <w:rFonts w:ascii="Times New Roman" w:hAnsi="Times New Roman"/>
                  <w:color w:val="0000FF"/>
                  <w:u w:val="single"/>
                </w:rPr>
                <w:t>ff</w:t>
              </w:r>
              <w:r w:rsidRPr="00F8312D">
                <w:rPr>
                  <w:rFonts w:ascii="Times New Roman" w:hAnsi="Times New Roman"/>
                  <w:color w:val="0000FF"/>
                  <w:u w:val="single"/>
                  <w:lang w:val="ru-RU"/>
                </w:rPr>
                <w:t>4</w:t>
              </w:r>
            </w:hyperlink>
          </w:p>
        </w:tc>
      </w:tr>
      <w:tr w:rsidR="00323729" w:rsidRPr="000B029A" w14:paraId="1F633AFB" w14:textId="77777777">
        <w:trPr>
          <w:trHeight w:val="144"/>
          <w:tblCellSpacing w:w="0" w:type="dxa"/>
        </w:trPr>
        <w:tc>
          <w:tcPr>
            <w:tcW w:w="458" w:type="dxa"/>
            <w:tcMar>
              <w:top w:w="50" w:type="dxa"/>
              <w:left w:w="100" w:type="dxa"/>
            </w:tcMar>
            <w:vAlign w:val="center"/>
          </w:tcPr>
          <w:p w14:paraId="34D5716D" w14:textId="77777777" w:rsidR="00323729" w:rsidRDefault="00F8312D">
            <w:pPr>
              <w:spacing w:after="0"/>
            </w:pPr>
            <w:r>
              <w:rPr>
                <w:rFonts w:ascii="Times New Roman" w:hAnsi="Times New Roman"/>
                <w:color w:val="000000"/>
                <w:sz w:val="24"/>
              </w:rPr>
              <w:lastRenderedPageBreak/>
              <w:t>123</w:t>
            </w:r>
          </w:p>
        </w:tc>
        <w:tc>
          <w:tcPr>
            <w:tcW w:w="3256" w:type="dxa"/>
            <w:tcMar>
              <w:top w:w="50" w:type="dxa"/>
              <w:left w:w="100" w:type="dxa"/>
            </w:tcMar>
            <w:vAlign w:val="center"/>
          </w:tcPr>
          <w:p w14:paraId="7B6D231C" w14:textId="77777777" w:rsidR="00323729" w:rsidRPr="00F8312D" w:rsidRDefault="00F8312D">
            <w:pPr>
              <w:spacing w:after="0"/>
              <w:ind w:left="135"/>
              <w:rPr>
                <w:lang w:val="ru-RU"/>
              </w:rPr>
            </w:pPr>
            <w:r w:rsidRPr="00F8312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14:paraId="24E8D21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CFE1C5" w14:textId="77777777" w:rsidR="00323729" w:rsidRDefault="00323729">
            <w:pPr>
              <w:spacing w:after="0"/>
              <w:ind w:left="135"/>
              <w:jc w:val="center"/>
            </w:pPr>
          </w:p>
        </w:tc>
        <w:tc>
          <w:tcPr>
            <w:tcW w:w="1600" w:type="dxa"/>
            <w:tcMar>
              <w:top w:w="50" w:type="dxa"/>
              <w:left w:w="100" w:type="dxa"/>
            </w:tcMar>
            <w:vAlign w:val="center"/>
          </w:tcPr>
          <w:p w14:paraId="4C150541" w14:textId="77777777" w:rsidR="00323729" w:rsidRDefault="00323729">
            <w:pPr>
              <w:spacing w:after="0"/>
              <w:ind w:left="135"/>
              <w:jc w:val="center"/>
            </w:pPr>
          </w:p>
        </w:tc>
        <w:tc>
          <w:tcPr>
            <w:tcW w:w="1131" w:type="dxa"/>
            <w:tcMar>
              <w:top w:w="50" w:type="dxa"/>
              <w:left w:w="100" w:type="dxa"/>
            </w:tcMar>
            <w:vAlign w:val="center"/>
          </w:tcPr>
          <w:p w14:paraId="5D775B6A" w14:textId="77777777" w:rsidR="00323729" w:rsidRDefault="00323729">
            <w:pPr>
              <w:spacing w:after="0"/>
              <w:ind w:left="135"/>
            </w:pPr>
          </w:p>
        </w:tc>
        <w:tc>
          <w:tcPr>
            <w:tcW w:w="1948" w:type="dxa"/>
            <w:tcMar>
              <w:top w:w="50" w:type="dxa"/>
              <w:left w:w="100" w:type="dxa"/>
            </w:tcMar>
            <w:vAlign w:val="center"/>
          </w:tcPr>
          <w:p w14:paraId="46FAD251"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91</w:t>
              </w:r>
              <w:r>
                <w:rPr>
                  <w:rFonts w:ascii="Times New Roman" w:hAnsi="Times New Roman"/>
                  <w:color w:val="0000FF"/>
                  <w:u w:val="single"/>
                </w:rPr>
                <w:t>d</w:t>
              </w:r>
              <w:r w:rsidRPr="00F8312D">
                <w:rPr>
                  <w:rFonts w:ascii="Times New Roman" w:hAnsi="Times New Roman"/>
                  <w:color w:val="0000FF"/>
                  <w:u w:val="single"/>
                  <w:lang w:val="ru-RU"/>
                </w:rPr>
                <w:t>4</w:t>
              </w:r>
            </w:hyperlink>
          </w:p>
        </w:tc>
      </w:tr>
      <w:tr w:rsidR="00323729" w:rsidRPr="000B029A" w14:paraId="56BCBF58" w14:textId="77777777">
        <w:trPr>
          <w:trHeight w:val="144"/>
          <w:tblCellSpacing w:w="0" w:type="dxa"/>
        </w:trPr>
        <w:tc>
          <w:tcPr>
            <w:tcW w:w="458" w:type="dxa"/>
            <w:tcMar>
              <w:top w:w="50" w:type="dxa"/>
              <w:left w:w="100" w:type="dxa"/>
            </w:tcMar>
            <w:vAlign w:val="center"/>
          </w:tcPr>
          <w:p w14:paraId="3CDA6296" w14:textId="77777777" w:rsidR="00323729" w:rsidRDefault="00F8312D">
            <w:pPr>
              <w:spacing w:after="0"/>
            </w:pPr>
            <w:r>
              <w:rPr>
                <w:rFonts w:ascii="Times New Roman" w:hAnsi="Times New Roman"/>
                <w:color w:val="000000"/>
                <w:sz w:val="24"/>
              </w:rPr>
              <w:t>124</w:t>
            </w:r>
          </w:p>
        </w:tc>
        <w:tc>
          <w:tcPr>
            <w:tcW w:w="3256" w:type="dxa"/>
            <w:tcMar>
              <w:top w:w="50" w:type="dxa"/>
              <w:left w:w="100" w:type="dxa"/>
            </w:tcMar>
            <w:vAlign w:val="center"/>
          </w:tcPr>
          <w:p w14:paraId="2104DF33" w14:textId="77777777" w:rsidR="00323729" w:rsidRDefault="00F8312D">
            <w:pPr>
              <w:spacing w:after="0"/>
              <w:ind w:left="135"/>
            </w:pPr>
            <w:r w:rsidRPr="00F8312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14:paraId="52F35EAC"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83E0B2" w14:textId="77777777" w:rsidR="00323729" w:rsidRDefault="00323729">
            <w:pPr>
              <w:spacing w:after="0"/>
              <w:ind w:left="135"/>
              <w:jc w:val="center"/>
            </w:pPr>
          </w:p>
        </w:tc>
        <w:tc>
          <w:tcPr>
            <w:tcW w:w="1600" w:type="dxa"/>
            <w:tcMar>
              <w:top w:w="50" w:type="dxa"/>
              <w:left w:w="100" w:type="dxa"/>
            </w:tcMar>
            <w:vAlign w:val="center"/>
          </w:tcPr>
          <w:p w14:paraId="2750024E" w14:textId="77777777" w:rsidR="00323729" w:rsidRDefault="00323729">
            <w:pPr>
              <w:spacing w:after="0"/>
              <w:ind w:left="135"/>
              <w:jc w:val="center"/>
            </w:pPr>
          </w:p>
        </w:tc>
        <w:tc>
          <w:tcPr>
            <w:tcW w:w="1131" w:type="dxa"/>
            <w:tcMar>
              <w:top w:w="50" w:type="dxa"/>
              <w:left w:w="100" w:type="dxa"/>
            </w:tcMar>
            <w:vAlign w:val="center"/>
          </w:tcPr>
          <w:p w14:paraId="4375248E" w14:textId="77777777" w:rsidR="00323729" w:rsidRDefault="00323729">
            <w:pPr>
              <w:spacing w:after="0"/>
              <w:ind w:left="135"/>
            </w:pPr>
          </w:p>
        </w:tc>
        <w:tc>
          <w:tcPr>
            <w:tcW w:w="1948" w:type="dxa"/>
            <w:tcMar>
              <w:top w:w="50" w:type="dxa"/>
              <w:left w:w="100" w:type="dxa"/>
            </w:tcMar>
            <w:vAlign w:val="center"/>
          </w:tcPr>
          <w:p w14:paraId="00083A99"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9300</w:t>
              </w:r>
            </w:hyperlink>
          </w:p>
        </w:tc>
      </w:tr>
      <w:tr w:rsidR="00323729" w:rsidRPr="000B029A" w14:paraId="5F49BBAF" w14:textId="77777777">
        <w:trPr>
          <w:trHeight w:val="144"/>
          <w:tblCellSpacing w:w="0" w:type="dxa"/>
        </w:trPr>
        <w:tc>
          <w:tcPr>
            <w:tcW w:w="458" w:type="dxa"/>
            <w:tcMar>
              <w:top w:w="50" w:type="dxa"/>
              <w:left w:w="100" w:type="dxa"/>
            </w:tcMar>
            <w:vAlign w:val="center"/>
          </w:tcPr>
          <w:p w14:paraId="220582EA" w14:textId="77777777" w:rsidR="00323729" w:rsidRDefault="00F8312D">
            <w:pPr>
              <w:spacing w:after="0"/>
            </w:pPr>
            <w:r>
              <w:rPr>
                <w:rFonts w:ascii="Times New Roman" w:hAnsi="Times New Roman"/>
                <w:color w:val="000000"/>
                <w:sz w:val="24"/>
              </w:rPr>
              <w:t>125</w:t>
            </w:r>
          </w:p>
        </w:tc>
        <w:tc>
          <w:tcPr>
            <w:tcW w:w="3256" w:type="dxa"/>
            <w:tcMar>
              <w:top w:w="50" w:type="dxa"/>
              <w:left w:w="100" w:type="dxa"/>
            </w:tcMar>
            <w:vAlign w:val="center"/>
          </w:tcPr>
          <w:p w14:paraId="487C1A5B" w14:textId="77777777" w:rsidR="00323729" w:rsidRPr="00F8312D" w:rsidRDefault="00F8312D">
            <w:pPr>
              <w:spacing w:after="0"/>
              <w:ind w:left="135"/>
              <w:rPr>
                <w:lang w:val="ru-RU"/>
              </w:rPr>
            </w:pPr>
            <w:r w:rsidRPr="00F8312D">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14:paraId="5C0BFC9C"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E6C78F" w14:textId="77777777" w:rsidR="00323729" w:rsidRDefault="00323729">
            <w:pPr>
              <w:spacing w:after="0"/>
              <w:ind w:left="135"/>
              <w:jc w:val="center"/>
            </w:pPr>
          </w:p>
        </w:tc>
        <w:tc>
          <w:tcPr>
            <w:tcW w:w="1600" w:type="dxa"/>
            <w:tcMar>
              <w:top w:w="50" w:type="dxa"/>
              <w:left w:w="100" w:type="dxa"/>
            </w:tcMar>
            <w:vAlign w:val="center"/>
          </w:tcPr>
          <w:p w14:paraId="7A829F73" w14:textId="77777777" w:rsidR="00323729" w:rsidRDefault="00323729">
            <w:pPr>
              <w:spacing w:after="0"/>
              <w:ind w:left="135"/>
              <w:jc w:val="center"/>
            </w:pPr>
          </w:p>
        </w:tc>
        <w:tc>
          <w:tcPr>
            <w:tcW w:w="1131" w:type="dxa"/>
            <w:tcMar>
              <w:top w:w="50" w:type="dxa"/>
              <w:left w:w="100" w:type="dxa"/>
            </w:tcMar>
            <w:vAlign w:val="center"/>
          </w:tcPr>
          <w:p w14:paraId="002BEB34" w14:textId="77777777" w:rsidR="00323729" w:rsidRDefault="00323729">
            <w:pPr>
              <w:spacing w:after="0"/>
              <w:ind w:left="135"/>
            </w:pPr>
          </w:p>
        </w:tc>
        <w:tc>
          <w:tcPr>
            <w:tcW w:w="1948" w:type="dxa"/>
            <w:tcMar>
              <w:top w:w="50" w:type="dxa"/>
              <w:left w:w="100" w:type="dxa"/>
            </w:tcMar>
            <w:vAlign w:val="center"/>
          </w:tcPr>
          <w:p w14:paraId="2FEAD713"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29</w:t>
              </w:r>
              <w:r>
                <w:rPr>
                  <w:rFonts w:ascii="Times New Roman" w:hAnsi="Times New Roman"/>
                  <w:color w:val="0000FF"/>
                  <w:u w:val="single"/>
                </w:rPr>
                <w:t>f</w:t>
              </w:r>
              <w:r w:rsidRPr="00F8312D">
                <w:rPr>
                  <w:rFonts w:ascii="Times New Roman" w:hAnsi="Times New Roman"/>
                  <w:color w:val="0000FF"/>
                  <w:u w:val="single"/>
                  <w:lang w:val="ru-RU"/>
                </w:rPr>
                <w:t>9300</w:t>
              </w:r>
            </w:hyperlink>
          </w:p>
        </w:tc>
      </w:tr>
      <w:tr w:rsidR="00323729" w:rsidRPr="000B029A" w14:paraId="0D017549" w14:textId="77777777">
        <w:trPr>
          <w:trHeight w:val="144"/>
          <w:tblCellSpacing w:w="0" w:type="dxa"/>
        </w:trPr>
        <w:tc>
          <w:tcPr>
            <w:tcW w:w="458" w:type="dxa"/>
            <w:tcMar>
              <w:top w:w="50" w:type="dxa"/>
              <w:left w:w="100" w:type="dxa"/>
            </w:tcMar>
            <w:vAlign w:val="center"/>
          </w:tcPr>
          <w:p w14:paraId="2AB21140" w14:textId="77777777" w:rsidR="00323729" w:rsidRDefault="00F8312D">
            <w:pPr>
              <w:spacing w:after="0"/>
            </w:pPr>
            <w:r>
              <w:rPr>
                <w:rFonts w:ascii="Times New Roman" w:hAnsi="Times New Roman"/>
                <w:color w:val="000000"/>
                <w:sz w:val="24"/>
              </w:rPr>
              <w:t>126</w:t>
            </w:r>
          </w:p>
        </w:tc>
        <w:tc>
          <w:tcPr>
            <w:tcW w:w="3256" w:type="dxa"/>
            <w:tcMar>
              <w:top w:w="50" w:type="dxa"/>
              <w:left w:w="100" w:type="dxa"/>
            </w:tcMar>
            <w:vAlign w:val="center"/>
          </w:tcPr>
          <w:p w14:paraId="0C4C9494" w14:textId="77777777" w:rsidR="00323729" w:rsidRPr="00F8312D" w:rsidRDefault="00F8312D">
            <w:pPr>
              <w:spacing w:after="0"/>
              <w:ind w:left="135"/>
              <w:rPr>
                <w:lang w:val="ru-RU"/>
              </w:rPr>
            </w:pPr>
            <w:r w:rsidRPr="00F8312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14:paraId="70EC9A7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EE1FD2" w14:textId="77777777" w:rsidR="00323729" w:rsidRDefault="00323729">
            <w:pPr>
              <w:spacing w:after="0"/>
              <w:ind w:left="135"/>
              <w:jc w:val="center"/>
            </w:pPr>
          </w:p>
        </w:tc>
        <w:tc>
          <w:tcPr>
            <w:tcW w:w="1600" w:type="dxa"/>
            <w:tcMar>
              <w:top w:w="50" w:type="dxa"/>
              <w:left w:w="100" w:type="dxa"/>
            </w:tcMar>
            <w:vAlign w:val="center"/>
          </w:tcPr>
          <w:p w14:paraId="2D478073" w14:textId="77777777" w:rsidR="00323729" w:rsidRDefault="00323729">
            <w:pPr>
              <w:spacing w:after="0"/>
              <w:ind w:left="135"/>
              <w:jc w:val="center"/>
            </w:pPr>
          </w:p>
        </w:tc>
        <w:tc>
          <w:tcPr>
            <w:tcW w:w="1131" w:type="dxa"/>
            <w:tcMar>
              <w:top w:w="50" w:type="dxa"/>
              <w:left w:w="100" w:type="dxa"/>
            </w:tcMar>
            <w:vAlign w:val="center"/>
          </w:tcPr>
          <w:p w14:paraId="2B17885B" w14:textId="77777777" w:rsidR="00323729" w:rsidRDefault="00323729">
            <w:pPr>
              <w:spacing w:after="0"/>
              <w:ind w:left="135"/>
            </w:pPr>
          </w:p>
        </w:tc>
        <w:tc>
          <w:tcPr>
            <w:tcW w:w="1948" w:type="dxa"/>
            <w:tcMar>
              <w:top w:w="50" w:type="dxa"/>
              <w:left w:w="100" w:type="dxa"/>
            </w:tcMar>
            <w:vAlign w:val="center"/>
          </w:tcPr>
          <w:p w14:paraId="40D6D6F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08986</w:t>
              </w:r>
            </w:hyperlink>
          </w:p>
        </w:tc>
      </w:tr>
      <w:tr w:rsidR="00323729" w:rsidRPr="000B029A" w14:paraId="19A4188F" w14:textId="77777777">
        <w:trPr>
          <w:trHeight w:val="144"/>
          <w:tblCellSpacing w:w="0" w:type="dxa"/>
        </w:trPr>
        <w:tc>
          <w:tcPr>
            <w:tcW w:w="458" w:type="dxa"/>
            <w:tcMar>
              <w:top w:w="50" w:type="dxa"/>
              <w:left w:w="100" w:type="dxa"/>
            </w:tcMar>
            <w:vAlign w:val="center"/>
          </w:tcPr>
          <w:p w14:paraId="0BFD23CD" w14:textId="77777777" w:rsidR="00323729" w:rsidRDefault="00F8312D">
            <w:pPr>
              <w:spacing w:after="0"/>
            </w:pPr>
            <w:r>
              <w:rPr>
                <w:rFonts w:ascii="Times New Roman" w:hAnsi="Times New Roman"/>
                <w:color w:val="000000"/>
                <w:sz w:val="24"/>
              </w:rPr>
              <w:t>127</w:t>
            </w:r>
          </w:p>
        </w:tc>
        <w:tc>
          <w:tcPr>
            <w:tcW w:w="3256" w:type="dxa"/>
            <w:tcMar>
              <w:top w:w="50" w:type="dxa"/>
              <w:left w:w="100" w:type="dxa"/>
            </w:tcMar>
            <w:vAlign w:val="center"/>
          </w:tcPr>
          <w:p w14:paraId="09531E62" w14:textId="77777777" w:rsidR="00323729" w:rsidRPr="00F8312D" w:rsidRDefault="00F8312D">
            <w:pPr>
              <w:spacing w:after="0"/>
              <w:ind w:left="135"/>
              <w:rPr>
                <w:lang w:val="ru-RU"/>
              </w:rPr>
            </w:pPr>
            <w:r w:rsidRPr="00F8312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14:paraId="54C13DD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6E2957" w14:textId="77777777" w:rsidR="00323729" w:rsidRDefault="00323729">
            <w:pPr>
              <w:spacing w:after="0"/>
              <w:ind w:left="135"/>
              <w:jc w:val="center"/>
            </w:pPr>
          </w:p>
        </w:tc>
        <w:tc>
          <w:tcPr>
            <w:tcW w:w="1600" w:type="dxa"/>
            <w:tcMar>
              <w:top w:w="50" w:type="dxa"/>
              <w:left w:w="100" w:type="dxa"/>
            </w:tcMar>
            <w:vAlign w:val="center"/>
          </w:tcPr>
          <w:p w14:paraId="6134A5FA" w14:textId="77777777" w:rsidR="00323729" w:rsidRDefault="00323729">
            <w:pPr>
              <w:spacing w:after="0"/>
              <w:ind w:left="135"/>
              <w:jc w:val="center"/>
            </w:pPr>
          </w:p>
        </w:tc>
        <w:tc>
          <w:tcPr>
            <w:tcW w:w="1131" w:type="dxa"/>
            <w:tcMar>
              <w:top w:w="50" w:type="dxa"/>
              <w:left w:w="100" w:type="dxa"/>
            </w:tcMar>
            <w:vAlign w:val="center"/>
          </w:tcPr>
          <w:p w14:paraId="3BD04A94" w14:textId="77777777" w:rsidR="00323729" w:rsidRDefault="00323729">
            <w:pPr>
              <w:spacing w:after="0"/>
              <w:ind w:left="135"/>
            </w:pPr>
          </w:p>
        </w:tc>
        <w:tc>
          <w:tcPr>
            <w:tcW w:w="1948" w:type="dxa"/>
            <w:tcMar>
              <w:top w:w="50" w:type="dxa"/>
              <w:left w:w="100" w:type="dxa"/>
            </w:tcMar>
            <w:vAlign w:val="center"/>
          </w:tcPr>
          <w:p w14:paraId="40C9D2A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08</w:t>
              </w:r>
              <w:r>
                <w:rPr>
                  <w:rFonts w:ascii="Times New Roman" w:hAnsi="Times New Roman"/>
                  <w:color w:val="0000FF"/>
                  <w:u w:val="single"/>
                </w:rPr>
                <w:t>b</w:t>
              </w:r>
              <w:r w:rsidRPr="00F8312D">
                <w:rPr>
                  <w:rFonts w:ascii="Times New Roman" w:hAnsi="Times New Roman"/>
                  <w:color w:val="0000FF"/>
                  <w:u w:val="single"/>
                  <w:lang w:val="ru-RU"/>
                </w:rPr>
                <w:t>2</w:t>
              </w:r>
              <w:r>
                <w:rPr>
                  <w:rFonts w:ascii="Times New Roman" w:hAnsi="Times New Roman"/>
                  <w:color w:val="0000FF"/>
                  <w:u w:val="single"/>
                </w:rPr>
                <w:t>a</w:t>
              </w:r>
            </w:hyperlink>
          </w:p>
        </w:tc>
      </w:tr>
      <w:tr w:rsidR="00323729" w:rsidRPr="000B029A" w14:paraId="179803E3" w14:textId="77777777">
        <w:trPr>
          <w:trHeight w:val="144"/>
          <w:tblCellSpacing w:w="0" w:type="dxa"/>
        </w:trPr>
        <w:tc>
          <w:tcPr>
            <w:tcW w:w="458" w:type="dxa"/>
            <w:tcMar>
              <w:top w:w="50" w:type="dxa"/>
              <w:left w:w="100" w:type="dxa"/>
            </w:tcMar>
            <w:vAlign w:val="center"/>
          </w:tcPr>
          <w:p w14:paraId="474ED408" w14:textId="77777777" w:rsidR="00323729" w:rsidRDefault="00F8312D">
            <w:pPr>
              <w:spacing w:after="0"/>
            </w:pPr>
            <w:r>
              <w:rPr>
                <w:rFonts w:ascii="Times New Roman" w:hAnsi="Times New Roman"/>
                <w:color w:val="000000"/>
                <w:sz w:val="24"/>
              </w:rPr>
              <w:t>128</w:t>
            </w:r>
          </w:p>
        </w:tc>
        <w:tc>
          <w:tcPr>
            <w:tcW w:w="3256" w:type="dxa"/>
            <w:tcMar>
              <w:top w:w="50" w:type="dxa"/>
              <w:left w:w="100" w:type="dxa"/>
            </w:tcMar>
            <w:vAlign w:val="center"/>
          </w:tcPr>
          <w:p w14:paraId="36290595" w14:textId="77777777" w:rsidR="00323729" w:rsidRDefault="00F8312D">
            <w:pPr>
              <w:spacing w:after="0"/>
              <w:ind w:left="135"/>
            </w:pPr>
            <w:r w:rsidRPr="00F8312D">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14:paraId="5EC7F454"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F51421" w14:textId="77777777" w:rsidR="00323729" w:rsidRDefault="00323729">
            <w:pPr>
              <w:spacing w:after="0"/>
              <w:ind w:left="135"/>
              <w:jc w:val="center"/>
            </w:pPr>
          </w:p>
        </w:tc>
        <w:tc>
          <w:tcPr>
            <w:tcW w:w="1600" w:type="dxa"/>
            <w:tcMar>
              <w:top w:w="50" w:type="dxa"/>
              <w:left w:w="100" w:type="dxa"/>
            </w:tcMar>
            <w:vAlign w:val="center"/>
          </w:tcPr>
          <w:p w14:paraId="5012191E" w14:textId="77777777" w:rsidR="00323729" w:rsidRDefault="00323729">
            <w:pPr>
              <w:spacing w:after="0"/>
              <w:ind w:left="135"/>
              <w:jc w:val="center"/>
            </w:pPr>
          </w:p>
        </w:tc>
        <w:tc>
          <w:tcPr>
            <w:tcW w:w="1131" w:type="dxa"/>
            <w:tcMar>
              <w:top w:w="50" w:type="dxa"/>
              <w:left w:w="100" w:type="dxa"/>
            </w:tcMar>
            <w:vAlign w:val="center"/>
          </w:tcPr>
          <w:p w14:paraId="615A79A6" w14:textId="77777777" w:rsidR="00323729" w:rsidRDefault="00323729">
            <w:pPr>
              <w:spacing w:after="0"/>
              <w:ind w:left="135"/>
            </w:pPr>
          </w:p>
        </w:tc>
        <w:tc>
          <w:tcPr>
            <w:tcW w:w="1948" w:type="dxa"/>
            <w:tcMar>
              <w:top w:w="50" w:type="dxa"/>
              <w:left w:w="100" w:type="dxa"/>
            </w:tcMar>
            <w:vAlign w:val="center"/>
          </w:tcPr>
          <w:p w14:paraId="66F9C8C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08</w:t>
              </w:r>
              <w:r>
                <w:rPr>
                  <w:rFonts w:ascii="Times New Roman" w:hAnsi="Times New Roman"/>
                  <w:color w:val="0000FF"/>
                  <w:u w:val="single"/>
                </w:rPr>
                <w:t>cb</w:t>
              </w:r>
              <w:r w:rsidRPr="00F8312D">
                <w:rPr>
                  <w:rFonts w:ascii="Times New Roman" w:hAnsi="Times New Roman"/>
                  <w:color w:val="0000FF"/>
                  <w:u w:val="single"/>
                  <w:lang w:val="ru-RU"/>
                </w:rPr>
                <w:t>0</w:t>
              </w:r>
            </w:hyperlink>
          </w:p>
        </w:tc>
      </w:tr>
      <w:tr w:rsidR="00323729" w:rsidRPr="000B029A" w14:paraId="3D0107D6" w14:textId="77777777">
        <w:trPr>
          <w:trHeight w:val="144"/>
          <w:tblCellSpacing w:w="0" w:type="dxa"/>
        </w:trPr>
        <w:tc>
          <w:tcPr>
            <w:tcW w:w="458" w:type="dxa"/>
            <w:tcMar>
              <w:top w:w="50" w:type="dxa"/>
              <w:left w:w="100" w:type="dxa"/>
            </w:tcMar>
            <w:vAlign w:val="center"/>
          </w:tcPr>
          <w:p w14:paraId="3DD9D888" w14:textId="77777777" w:rsidR="00323729" w:rsidRDefault="00F8312D">
            <w:pPr>
              <w:spacing w:after="0"/>
            </w:pPr>
            <w:r>
              <w:rPr>
                <w:rFonts w:ascii="Times New Roman" w:hAnsi="Times New Roman"/>
                <w:color w:val="000000"/>
                <w:sz w:val="24"/>
              </w:rPr>
              <w:t>129</w:t>
            </w:r>
          </w:p>
        </w:tc>
        <w:tc>
          <w:tcPr>
            <w:tcW w:w="3256" w:type="dxa"/>
            <w:tcMar>
              <w:top w:w="50" w:type="dxa"/>
              <w:left w:w="100" w:type="dxa"/>
            </w:tcMar>
            <w:vAlign w:val="center"/>
          </w:tcPr>
          <w:p w14:paraId="6954B4AB" w14:textId="77777777" w:rsidR="00323729" w:rsidRPr="00F8312D" w:rsidRDefault="00F8312D">
            <w:pPr>
              <w:spacing w:after="0"/>
              <w:ind w:left="135"/>
              <w:rPr>
                <w:lang w:val="ru-RU"/>
              </w:rPr>
            </w:pPr>
            <w:r w:rsidRPr="00F8312D">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14:paraId="71A3E719"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E5A843" w14:textId="77777777" w:rsidR="00323729" w:rsidRDefault="00323729">
            <w:pPr>
              <w:spacing w:after="0"/>
              <w:ind w:left="135"/>
              <w:jc w:val="center"/>
            </w:pPr>
          </w:p>
        </w:tc>
        <w:tc>
          <w:tcPr>
            <w:tcW w:w="1600" w:type="dxa"/>
            <w:tcMar>
              <w:top w:w="50" w:type="dxa"/>
              <w:left w:w="100" w:type="dxa"/>
            </w:tcMar>
            <w:vAlign w:val="center"/>
          </w:tcPr>
          <w:p w14:paraId="0074E7B0" w14:textId="77777777" w:rsidR="00323729" w:rsidRDefault="00323729">
            <w:pPr>
              <w:spacing w:after="0"/>
              <w:ind w:left="135"/>
              <w:jc w:val="center"/>
            </w:pPr>
          </w:p>
        </w:tc>
        <w:tc>
          <w:tcPr>
            <w:tcW w:w="1131" w:type="dxa"/>
            <w:tcMar>
              <w:top w:w="50" w:type="dxa"/>
              <w:left w:w="100" w:type="dxa"/>
            </w:tcMar>
            <w:vAlign w:val="center"/>
          </w:tcPr>
          <w:p w14:paraId="1FE8FA25" w14:textId="77777777" w:rsidR="00323729" w:rsidRDefault="00323729">
            <w:pPr>
              <w:spacing w:after="0"/>
              <w:ind w:left="135"/>
            </w:pPr>
          </w:p>
        </w:tc>
        <w:tc>
          <w:tcPr>
            <w:tcW w:w="1948" w:type="dxa"/>
            <w:tcMar>
              <w:top w:w="50" w:type="dxa"/>
              <w:left w:w="100" w:type="dxa"/>
            </w:tcMar>
            <w:vAlign w:val="center"/>
          </w:tcPr>
          <w:p w14:paraId="47D1218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09372</w:t>
              </w:r>
            </w:hyperlink>
          </w:p>
        </w:tc>
      </w:tr>
      <w:tr w:rsidR="00323729" w:rsidRPr="000B029A" w14:paraId="35C5A760" w14:textId="77777777">
        <w:trPr>
          <w:trHeight w:val="144"/>
          <w:tblCellSpacing w:w="0" w:type="dxa"/>
        </w:trPr>
        <w:tc>
          <w:tcPr>
            <w:tcW w:w="458" w:type="dxa"/>
            <w:tcMar>
              <w:top w:w="50" w:type="dxa"/>
              <w:left w:w="100" w:type="dxa"/>
            </w:tcMar>
            <w:vAlign w:val="center"/>
          </w:tcPr>
          <w:p w14:paraId="6B966439" w14:textId="77777777" w:rsidR="00323729" w:rsidRDefault="00F8312D">
            <w:pPr>
              <w:spacing w:after="0"/>
            </w:pPr>
            <w:r>
              <w:rPr>
                <w:rFonts w:ascii="Times New Roman" w:hAnsi="Times New Roman"/>
                <w:color w:val="000000"/>
                <w:sz w:val="24"/>
              </w:rPr>
              <w:t>130</w:t>
            </w:r>
          </w:p>
        </w:tc>
        <w:tc>
          <w:tcPr>
            <w:tcW w:w="3256" w:type="dxa"/>
            <w:tcMar>
              <w:top w:w="50" w:type="dxa"/>
              <w:left w:w="100" w:type="dxa"/>
            </w:tcMar>
            <w:vAlign w:val="center"/>
          </w:tcPr>
          <w:p w14:paraId="038FC37D" w14:textId="77777777" w:rsidR="00323729" w:rsidRPr="00F8312D" w:rsidRDefault="00F8312D">
            <w:pPr>
              <w:spacing w:after="0"/>
              <w:ind w:left="135"/>
              <w:rPr>
                <w:lang w:val="ru-RU"/>
              </w:rPr>
            </w:pPr>
            <w:r w:rsidRPr="00F8312D">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14:paraId="3D4B51B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8B12B5" w14:textId="77777777" w:rsidR="00323729" w:rsidRDefault="00323729">
            <w:pPr>
              <w:spacing w:after="0"/>
              <w:ind w:left="135"/>
              <w:jc w:val="center"/>
            </w:pPr>
          </w:p>
        </w:tc>
        <w:tc>
          <w:tcPr>
            <w:tcW w:w="1600" w:type="dxa"/>
            <w:tcMar>
              <w:top w:w="50" w:type="dxa"/>
              <w:left w:w="100" w:type="dxa"/>
            </w:tcMar>
            <w:vAlign w:val="center"/>
          </w:tcPr>
          <w:p w14:paraId="2B595DD5" w14:textId="77777777" w:rsidR="00323729" w:rsidRDefault="00323729">
            <w:pPr>
              <w:spacing w:after="0"/>
              <w:ind w:left="135"/>
              <w:jc w:val="center"/>
            </w:pPr>
          </w:p>
        </w:tc>
        <w:tc>
          <w:tcPr>
            <w:tcW w:w="1131" w:type="dxa"/>
            <w:tcMar>
              <w:top w:w="50" w:type="dxa"/>
              <w:left w:w="100" w:type="dxa"/>
            </w:tcMar>
            <w:vAlign w:val="center"/>
          </w:tcPr>
          <w:p w14:paraId="1E717113" w14:textId="77777777" w:rsidR="00323729" w:rsidRDefault="00323729">
            <w:pPr>
              <w:spacing w:after="0"/>
              <w:ind w:left="135"/>
            </w:pPr>
          </w:p>
        </w:tc>
        <w:tc>
          <w:tcPr>
            <w:tcW w:w="1948" w:type="dxa"/>
            <w:tcMar>
              <w:top w:w="50" w:type="dxa"/>
              <w:left w:w="100" w:type="dxa"/>
            </w:tcMar>
            <w:vAlign w:val="center"/>
          </w:tcPr>
          <w:p w14:paraId="010B9E5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09502</w:t>
              </w:r>
            </w:hyperlink>
          </w:p>
        </w:tc>
      </w:tr>
      <w:tr w:rsidR="00323729" w:rsidRPr="000B029A" w14:paraId="633CA2F4" w14:textId="77777777">
        <w:trPr>
          <w:trHeight w:val="144"/>
          <w:tblCellSpacing w:w="0" w:type="dxa"/>
        </w:trPr>
        <w:tc>
          <w:tcPr>
            <w:tcW w:w="458" w:type="dxa"/>
            <w:tcMar>
              <w:top w:w="50" w:type="dxa"/>
              <w:left w:w="100" w:type="dxa"/>
            </w:tcMar>
            <w:vAlign w:val="center"/>
          </w:tcPr>
          <w:p w14:paraId="7AB2E3D1" w14:textId="77777777" w:rsidR="00323729" w:rsidRDefault="00F8312D">
            <w:pPr>
              <w:spacing w:after="0"/>
            </w:pPr>
            <w:r>
              <w:rPr>
                <w:rFonts w:ascii="Times New Roman" w:hAnsi="Times New Roman"/>
                <w:color w:val="000000"/>
                <w:sz w:val="24"/>
              </w:rPr>
              <w:lastRenderedPageBreak/>
              <w:t>131</w:t>
            </w:r>
          </w:p>
        </w:tc>
        <w:tc>
          <w:tcPr>
            <w:tcW w:w="3256" w:type="dxa"/>
            <w:tcMar>
              <w:top w:w="50" w:type="dxa"/>
              <w:left w:w="100" w:type="dxa"/>
            </w:tcMar>
            <w:vAlign w:val="center"/>
          </w:tcPr>
          <w:p w14:paraId="3BDABB58" w14:textId="77777777" w:rsidR="00323729" w:rsidRDefault="00F8312D">
            <w:pPr>
              <w:spacing w:after="0"/>
              <w:ind w:left="135"/>
            </w:pPr>
            <w:r w:rsidRPr="00F8312D">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14:paraId="5151E088"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1F98C6" w14:textId="77777777" w:rsidR="00323729" w:rsidRDefault="00323729">
            <w:pPr>
              <w:spacing w:after="0"/>
              <w:ind w:left="135"/>
              <w:jc w:val="center"/>
            </w:pPr>
          </w:p>
        </w:tc>
        <w:tc>
          <w:tcPr>
            <w:tcW w:w="1600" w:type="dxa"/>
            <w:tcMar>
              <w:top w:w="50" w:type="dxa"/>
              <w:left w:w="100" w:type="dxa"/>
            </w:tcMar>
            <w:vAlign w:val="center"/>
          </w:tcPr>
          <w:p w14:paraId="5034B5D3" w14:textId="77777777" w:rsidR="00323729" w:rsidRDefault="00323729">
            <w:pPr>
              <w:spacing w:after="0"/>
              <w:ind w:left="135"/>
              <w:jc w:val="center"/>
            </w:pPr>
          </w:p>
        </w:tc>
        <w:tc>
          <w:tcPr>
            <w:tcW w:w="1131" w:type="dxa"/>
            <w:tcMar>
              <w:top w:w="50" w:type="dxa"/>
              <w:left w:w="100" w:type="dxa"/>
            </w:tcMar>
            <w:vAlign w:val="center"/>
          </w:tcPr>
          <w:p w14:paraId="11304DF3" w14:textId="77777777" w:rsidR="00323729" w:rsidRDefault="00323729">
            <w:pPr>
              <w:spacing w:after="0"/>
              <w:ind w:left="135"/>
            </w:pPr>
          </w:p>
        </w:tc>
        <w:tc>
          <w:tcPr>
            <w:tcW w:w="1948" w:type="dxa"/>
            <w:tcMar>
              <w:top w:w="50" w:type="dxa"/>
              <w:left w:w="100" w:type="dxa"/>
            </w:tcMar>
            <w:vAlign w:val="center"/>
          </w:tcPr>
          <w:p w14:paraId="052B2525"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09674</w:t>
              </w:r>
            </w:hyperlink>
          </w:p>
        </w:tc>
      </w:tr>
      <w:tr w:rsidR="00323729" w:rsidRPr="000B029A" w14:paraId="39280499" w14:textId="77777777">
        <w:trPr>
          <w:trHeight w:val="144"/>
          <w:tblCellSpacing w:w="0" w:type="dxa"/>
        </w:trPr>
        <w:tc>
          <w:tcPr>
            <w:tcW w:w="458" w:type="dxa"/>
            <w:tcMar>
              <w:top w:w="50" w:type="dxa"/>
              <w:left w:w="100" w:type="dxa"/>
            </w:tcMar>
            <w:vAlign w:val="center"/>
          </w:tcPr>
          <w:p w14:paraId="2844526B" w14:textId="77777777" w:rsidR="00323729" w:rsidRDefault="00F8312D">
            <w:pPr>
              <w:spacing w:after="0"/>
            </w:pPr>
            <w:r>
              <w:rPr>
                <w:rFonts w:ascii="Times New Roman" w:hAnsi="Times New Roman"/>
                <w:color w:val="000000"/>
                <w:sz w:val="24"/>
              </w:rPr>
              <w:t>132</w:t>
            </w:r>
          </w:p>
        </w:tc>
        <w:tc>
          <w:tcPr>
            <w:tcW w:w="3256" w:type="dxa"/>
            <w:tcMar>
              <w:top w:w="50" w:type="dxa"/>
              <w:left w:w="100" w:type="dxa"/>
            </w:tcMar>
            <w:vAlign w:val="center"/>
          </w:tcPr>
          <w:p w14:paraId="601A9C4D" w14:textId="77777777" w:rsidR="00323729" w:rsidRDefault="00F8312D">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14:paraId="77EB101C" w14:textId="77777777" w:rsidR="00323729" w:rsidRDefault="00F831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D5EFB8" w14:textId="77777777" w:rsidR="00323729" w:rsidRDefault="00323729">
            <w:pPr>
              <w:spacing w:after="0"/>
              <w:ind w:left="135"/>
              <w:jc w:val="center"/>
            </w:pPr>
          </w:p>
        </w:tc>
        <w:tc>
          <w:tcPr>
            <w:tcW w:w="1600" w:type="dxa"/>
            <w:tcMar>
              <w:top w:w="50" w:type="dxa"/>
              <w:left w:w="100" w:type="dxa"/>
            </w:tcMar>
            <w:vAlign w:val="center"/>
          </w:tcPr>
          <w:p w14:paraId="1D5A2EE7" w14:textId="77777777" w:rsidR="00323729" w:rsidRDefault="00323729">
            <w:pPr>
              <w:spacing w:after="0"/>
              <w:ind w:left="135"/>
              <w:jc w:val="center"/>
            </w:pPr>
          </w:p>
        </w:tc>
        <w:tc>
          <w:tcPr>
            <w:tcW w:w="1131" w:type="dxa"/>
            <w:tcMar>
              <w:top w:w="50" w:type="dxa"/>
              <w:left w:w="100" w:type="dxa"/>
            </w:tcMar>
            <w:vAlign w:val="center"/>
          </w:tcPr>
          <w:p w14:paraId="27C60B38" w14:textId="77777777" w:rsidR="00323729" w:rsidRDefault="00323729">
            <w:pPr>
              <w:spacing w:after="0"/>
              <w:ind w:left="135"/>
            </w:pPr>
          </w:p>
        </w:tc>
        <w:tc>
          <w:tcPr>
            <w:tcW w:w="1948" w:type="dxa"/>
            <w:tcMar>
              <w:top w:w="50" w:type="dxa"/>
              <w:left w:w="100" w:type="dxa"/>
            </w:tcMar>
            <w:vAlign w:val="center"/>
          </w:tcPr>
          <w:p w14:paraId="73A918C4"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097</w:t>
              </w:r>
              <w:r>
                <w:rPr>
                  <w:rFonts w:ascii="Times New Roman" w:hAnsi="Times New Roman"/>
                  <w:color w:val="0000FF"/>
                  <w:u w:val="single"/>
                </w:rPr>
                <w:t>d</w:t>
              </w:r>
              <w:r w:rsidRPr="00F8312D">
                <w:rPr>
                  <w:rFonts w:ascii="Times New Roman" w:hAnsi="Times New Roman"/>
                  <w:color w:val="0000FF"/>
                  <w:u w:val="single"/>
                  <w:lang w:val="ru-RU"/>
                </w:rPr>
                <w:t>2</w:t>
              </w:r>
            </w:hyperlink>
          </w:p>
        </w:tc>
      </w:tr>
      <w:tr w:rsidR="00323729" w:rsidRPr="000B029A" w14:paraId="0C13ED94" w14:textId="77777777">
        <w:trPr>
          <w:trHeight w:val="144"/>
          <w:tblCellSpacing w:w="0" w:type="dxa"/>
        </w:trPr>
        <w:tc>
          <w:tcPr>
            <w:tcW w:w="458" w:type="dxa"/>
            <w:tcMar>
              <w:top w:w="50" w:type="dxa"/>
              <w:left w:w="100" w:type="dxa"/>
            </w:tcMar>
            <w:vAlign w:val="center"/>
          </w:tcPr>
          <w:p w14:paraId="4F4542EA" w14:textId="77777777" w:rsidR="00323729" w:rsidRDefault="00F8312D">
            <w:pPr>
              <w:spacing w:after="0"/>
            </w:pPr>
            <w:r>
              <w:rPr>
                <w:rFonts w:ascii="Times New Roman" w:hAnsi="Times New Roman"/>
                <w:color w:val="000000"/>
                <w:sz w:val="24"/>
              </w:rPr>
              <w:t>133</w:t>
            </w:r>
          </w:p>
        </w:tc>
        <w:tc>
          <w:tcPr>
            <w:tcW w:w="3256" w:type="dxa"/>
            <w:tcMar>
              <w:top w:w="50" w:type="dxa"/>
              <w:left w:w="100" w:type="dxa"/>
            </w:tcMar>
            <w:vAlign w:val="center"/>
          </w:tcPr>
          <w:p w14:paraId="2F24E2FA" w14:textId="77777777" w:rsidR="00323729" w:rsidRPr="00F8312D" w:rsidRDefault="00F8312D">
            <w:pPr>
              <w:spacing w:after="0"/>
              <w:ind w:left="135"/>
              <w:rPr>
                <w:lang w:val="ru-RU"/>
              </w:rPr>
            </w:pPr>
            <w:r w:rsidRPr="00F8312D">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14:paraId="35244DBD"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C718FC" w14:textId="77777777" w:rsidR="00323729" w:rsidRDefault="00323729">
            <w:pPr>
              <w:spacing w:after="0"/>
              <w:ind w:left="135"/>
              <w:jc w:val="center"/>
            </w:pPr>
          </w:p>
        </w:tc>
        <w:tc>
          <w:tcPr>
            <w:tcW w:w="1600" w:type="dxa"/>
            <w:tcMar>
              <w:top w:w="50" w:type="dxa"/>
              <w:left w:w="100" w:type="dxa"/>
            </w:tcMar>
            <w:vAlign w:val="center"/>
          </w:tcPr>
          <w:p w14:paraId="0D1666C6" w14:textId="77777777" w:rsidR="00323729" w:rsidRDefault="00323729">
            <w:pPr>
              <w:spacing w:after="0"/>
              <w:ind w:left="135"/>
              <w:jc w:val="center"/>
            </w:pPr>
          </w:p>
        </w:tc>
        <w:tc>
          <w:tcPr>
            <w:tcW w:w="1131" w:type="dxa"/>
            <w:tcMar>
              <w:top w:w="50" w:type="dxa"/>
              <w:left w:w="100" w:type="dxa"/>
            </w:tcMar>
            <w:vAlign w:val="center"/>
          </w:tcPr>
          <w:p w14:paraId="2F716AA2" w14:textId="77777777" w:rsidR="00323729" w:rsidRDefault="00323729">
            <w:pPr>
              <w:spacing w:after="0"/>
              <w:ind w:left="135"/>
            </w:pPr>
          </w:p>
        </w:tc>
        <w:tc>
          <w:tcPr>
            <w:tcW w:w="1948" w:type="dxa"/>
            <w:tcMar>
              <w:top w:w="50" w:type="dxa"/>
              <w:left w:w="100" w:type="dxa"/>
            </w:tcMar>
            <w:vAlign w:val="center"/>
          </w:tcPr>
          <w:p w14:paraId="2D14A53D"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b</w:t>
              </w:r>
              <w:r w:rsidRPr="00F8312D">
                <w:rPr>
                  <w:rFonts w:ascii="Times New Roman" w:hAnsi="Times New Roman"/>
                  <w:color w:val="0000FF"/>
                  <w:u w:val="single"/>
                  <w:lang w:val="ru-RU"/>
                </w:rPr>
                <w:t>348</w:t>
              </w:r>
            </w:hyperlink>
          </w:p>
        </w:tc>
      </w:tr>
      <w:tr w:rsidR="00323729" w:rsidRPr="000B029A" w14:paraId="31238B14" w14:textId="77777777">
        <w:trPr>
          <w:trHeight w:val="144"/>
          <w:tblCellSpacing w:w="0" w:type="dxa"/>
        </w:trPr>
        <w:tc>
          <w:tcPr>
            <w:tcW w:w="458" w:type="dxa"/>
            <w:tcMar>
              <w:top w:w="50" w:type="dxa"/>
              <w:left w:w="100" w:type="dxa"/>
            </w:tcMar>
            <w:vAlign w:val="center"/>
          </w:tcPr>
          <w:p w14:paraId="738E0720" w14:textId="77777777" w:rsidR="00323729" w:rsidRDefault="00F8312D">
            <w:pPr>
              <w:spacing w:after="0"/>
            </w:pPr>
            <w:r>
              <w:rPr>
                <w:rFonts w:ascii="Times New Roman" w:hAnsi="Times New Roman"/>
                <w:color w:val="000000"/>
                <w:sz w:val="24"/>
              </w:rPr>
              <w:t>134</w:t>
            </w:r>
          </w:p>
        </w:tc>
        <w:tc>
          <w:tcPr>
            <w:tcW w:w="3256" w:type="dxa"/>
            <w:tcMar>
              <w:top w:w="50" w:type="dxa"/>
              <w:left w:w="100" w:type="dxa"/>
            </w:tcMar>
            <w:vAlign w:val="center"/>
          </w:tcPr>
          <w:p w14:paraId="2AB457F4" w14:textId="77777777" w:rsidR="00323729" w:rsidRPr="00F8312D" w:rsidRDefault="00F8312D">
            <w:pPr>
              <w:spacing w:after="0"/>
              <w:ind w:left="135"/>
              <w:rPr>
                <w:lang w:val="ru-RU"/>
              </w:rPr>
            </w:pPr>
            <w:r w:rsidRPr="00F8312D">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14:paraId="639EF2E5"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D9316D" w14:textId="77777777" w:rsidR="00323729" w:rsidRDefault="00323729">
            <w:pPr>
              <w:spacing w:after="0"/>
              <w:ind w:left="135"/>
              <w:jc w:val="center"/>
            </w:pPr>
          </w:p>
        </w:tc>
        <w:tc>
          <w:tcPr>
            <w:tcW w:w="1600" w:type="dxa"/>
            <w:tcMar>
              <w:top w:w="50" w:type="dxa"/>
              <w:left w:w="100" w:type="dxa"/>
            </w:tcMar>
            <w:vAlign w:val="center"/>
          </w:tcPr>
          <w:p w14:paraId="1E4A1491" w14:textId="77777777" w:rsidR="00323729" w:rsidRDefault="00323729">
            <w:pPr>
              <w:spacing w:after="0"/>
              <w:ind w:left="135"/>
              <w:jc w:val="center"/>
            </w:pPr>
          </w:p>
        </w:tc>
        <w:tc>
          <w:tcPr>
            <w:tcW w:w="1131" w:type="dxa"/>
            <w:tcMar>
              <w:top w:w="50" w:type="dxa"/>
              <w:left w:w="100" w:type="dxa"/>
            </w:tcMar>
            <w:vAlign w:val="center"/>
          </w:tcPr>
          <w:p w14:paraId="1B03BCB8" w14:textId="77777777" w:rsidR="00323729" w:rsidRDefault="00323729">
            <w:pPr>
              <w:spacing w:after="0"/>
              <w:ind w:left="135"/>
            </w:pPr>
          </w:p>
        </w:tc>
        <w:tc>
          <w:tcPr>
            <w:tcW w:w="1948" w:type="dxa"/>
            <w:tcMar>
              <w:top w:w="50" w:type="dxa"/>
              <w:left w:w="100" w:type="dxa"/>
            </w:tcMar>
            <w:vAlign w:val="center"/>
          </w:tcPr>
          <w:p w14:paraId="796BA19A"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c</w:t>
              </w:r>
              <w:r w:rsidRPr="00F8312D">
                <w:rPr>
                  <w:rFonts w:ascii="Times New Roman" w:hAnsi="Times New Roman"/>
                  <w:color w:val="0000FF"/>
                  <w:u w:val="single"/>
                  <w:lang w:val="ru-RU"/>
                </w:rPr>
                <w:t>7</w:t>
              </w:r>
              <w:r>
                <w:rPr>
                  <w:rFonts w:ascii="Times New Roman" w:hAnsi="Times New Roman"/>
                  <w:color w:val="0000FF"/>
                  <w:u w:val="single"/>
                </w:rPr>
                <w:t>c</w:t>
              </w:r>
              <w:r w:rsidRPr="00F8312D">
                <w:rPr>
                  <w:rFonts w:ascii="Times New Roman" w:hAnsi="Times New Roman"/>
                  <w:color w:val="0000FF"/>
                  <w:u w:val="single"/>
                  <w:lang w:val="ru-RU"/>
                </w:rPr>
                <w:t>0</w:t>
              </w:r>
            </w:hyperlink>
          </w:p>
        </w:tc>
      </w:tr>
      <w:tr w:rsidR="00323729" w:rsidRPr="000B029A" w14:paraId="48D78149" w14:textId="77777777">
        <w:trPr>
          <w:trHeight w:val="144"/>
          <w:tblCellSpacing w:w="0" w:type="dxa"/>
        </w:trPr>
        <w:tc>
          <w:tcPr>
            <w:tcW w:w="458" w:type="dxa"/>
            <w:tcMar>
              <w:top w:w="50" w:type="dxa"/>
              <w:left w:w="100" w:type="dxa"/>
            </w:tcMar>
            <w:vAlign w:val="center"/>
          </w:tcPr>
          <w:p w14:paraId="3B9B5B1A" w14:textId="77777777" w:rsidR="00323729" w:rsidRDefault="00F8312D">
            <w:pPr>
              <w:spacing w:after="0"/>
            </w:pPr>
            <w:r>
              <w:rPr>
                <w:rFonts w:ascii="Times New Roman" w:hAnsi="Times New Roman"/>
                <w:color w:val="000000"/>
                <w:sz w:val="24"/>
              </w:rPr>
              <w:t>135</w:t>
            </w:r>
          </w:p>
        </w:tc>
        <w:tc>
          <w:tcPr>
            <w:tcW w:w="3256" w:type="dxa"/>
            <w:tcMar>
              <w:top w:w="50" w:type="dxa"/>
              <w:left w:w="100" w:type="dxa"/>
            </w:tcMar>
            <w:vAlign w:val="center"/>
          </w:tcPr>
          <w:p w14:paraId="5202D04E"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14:paraId="50FE34B3"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38943D" w14:textId="77777777" w:rsidR="00323729" w:rsidRDefault="00F831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C9BC080" w14:textId="77777777" w:rsidR="00323729" w:rsidRDefault="00323729">
            <w:pPr>
              <w:spacing w:after="0"/>
              <w:ind w:left="135"/>
              <w:jc w:val="center"/>
            </w:pPr>
          </w:p>
        </w:tc>
        <w:tc>
          <w:tcPr>
            <w:tcW w:w="1131" w:type="dxa"/>
            <w:tcMar>
              <w:top w:w="50" w:type="dxa"/>
              <w:left w:w="100" w:type="dxa"/>
            </w:tcMar>
            <w:vAlign w:val="center"/>
          </w:tcPr>
          <w:p w14:paraId="2E34CE43" w14:textId="77777777" w:rsidR="00323729" w:rsidRDefault="00323729">
            <w:pPr>
              <w:spacing w:after="0"/>
              <w:ind w:left="135"/>
            </w:pPr>
          </w:p>
        </w:tc>
        <w:tc>
          <w:tcPr>
            <w:tcW w:w="1948" w:type="dxa"/>
            <w:tcMar>
              <w:top w:w="50" w:type="dxa"/>
              <w:left w:w="100" w:type="dxa"/>
            </w:tcMar>
            <w:vAlign w:val="center"/>
          </w:tcPr>
          <w:p w14:paraId="3AD99936"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c</w:t>
              </w:r>
              <w:r w:rsidRPr="00F8312D">
                <w:rPr>
                  <w:rFonts w:ascii="Times New Roman" w:hAnsi="Times New Roman"/>
                  <w:color w:val="0000FF"/>
                  <w:u w:val="single"/>
                  <w:lang w:val="ru-RU"/>
                </w:rPr>
                <w:t>8</w:t>
              </w:r>
              <w:r>
                <w:rPr>
                  <w:rFonts w:ascii="Times New Roman" w:hAnsi="Times New Roman"/>
                  <w:color w:val="0000FF"/>
                  <w:u w:val="single"/>
                </w:rPr>
                <w:t>ec</w:t>
              </w:r>
            </w:hyperlink>
          </w:p>
        </w:tc>
      </w:tr>
      <w:tr w:rsidR="00323729" w:rsidRPr="000B029A" w14:paraId="6FAC1BF4" w14:textId="77777777">
        <w:trPr>
          <w:trHeight w:val="144"/>
          <w:tblCellSpacing w:w="0" w:type="dxa"/>
        </w:trPr>
        <w:tc>
          <w:tcPr>
            <w:tcW w:w="458" w:type="dxa"/>
            <w:tcMar>
              <w:top w:w="50" w:type="dxa"/>
              <w:left w:w="100" w:type="dxa"/>
            </w:tcMar>
            <w:vAlign w:val="center"/>
          </w:tcPr>
          <w:p w14:paraId="0E87B11A" w14:textId="77777777" w:rsidR="00323729" w:rsidRDefault="00F8312D">
            <w:pPr>
              <w:spacing w:after="0"/>
            </w:pPr>
            <w:r>
              <w:rPr>
                <w:rFonts w:ascii="Times New Roman" w:hAnsi="Times New Roman"/>
                <w:color w:val="000000"/>
                <w:sz w:val="24"/>
              </w:rPr>
              <w:t>136</w:t>
            </w:r>
          </w:p>
        </w:tc>
        <w:tc>
          <w:tcPr>
            <w:tcW w:w="3256" w:type="dxa"/>
            <w:tcMar>
              <w:top w:w="50" w:type="dxa"/>
              <w:left w:w="100" w:type="dxa"/>
            </w:tcMar>
            <w:vAlign w:val="center"/>
          </w:tcPr>
          <w:p w14:paraId="06A1F549" w14:textId="77777777" w:rsidR="00323729" w:rsidRPr="00F8312D" w:rsidRDefault="00F8312D">
            <w:pPr>
              <w:spacing w:after="0"/>
              <w:ind w:left="135"/>
              <w:rPr>
                <w:lang w:val="ru-RU"/>
              </w:rPr>
            </w:pPr>
            <w:r w:rsidRPr="00F8312D">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14:paraId="0E4BA5E6"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281AC3" w14:textId="77777777" w:rsidR="00323729" w:rsidRDefault="00323729">
            <w:pPr>
              <w:spacing w:after="0"/>
              <w:ind w:left="135"/>
              <w:jc w:val="center"/>
            </w:pPr>
          </w:p>
        </w:tc>
        <w:tc>
          <w:tcPr>
            <w:tcW w:w="1600" w:type="dxa"/>
            <w:tcMar>
              <w:top w:w="50" w:type="dxa"/>
              <w:left w:w="100" w:type="dxa"/>
            </w:tcMar>
            <w:vAlign w:val="center"/>
          </w:tcPr>
          <w:p w14:paraId="289752C7" w14:textId="77777777" w:rsidR="00323729" w:rsidRDefault="00323729">
            <w:pPr>
              <w:spacing w:after="0"/>
              <w:ind w:left="135"/>
              <w:jc w:val="center"/>
            </w:pPr>
          </w:p>
        </w:tc>
        <w:tc>
          <w:tcPr>
            <w:tcW w:w="1131" w:type="dxa"/>
            <w:tcMar>
              <w:top w:w="50" w:type="dxa"/>
              <w:left w:w="100" w:type="dxa"/>
            </w:tcMar>
            <w:vAlign w:val="center"/>
          </w:tcPr>
          <w:p w14:paraId="504F6F03" w14:textId="77777777" w:rsidR="00323729" w:rsidRDefault="00323729">
            <w:pPr>
              <w:spacing w:after="0"/>
              <w:ind w:left="135"/>
            </w:pPr>
          </w:p>
        </w:tc>
        <w:tc>
          <w:tcPr>
            <w:tcW w:w="1948" w:type="dxa"/>
            <w:tcMar>
              <w:top w:w="50" w:type="dxa"/>
              <w:left w:w="100" w:type="dxa"/>
            </w:tcMar>
            <w:vAlign w:val="center"/>
          </w:tcPr>
          <w:p w14:paraId="1262B450" w14:textId="77777777" w:rsidR="00323729" w:rsidRPr="00F8312D" w:rsidRDefault="00F8312D">
            <w:pPr>
              <w:spacing w:after="0"/>
              <w:ind w:left="135"/>
              <w:rPr>
                <w:lang w:val="ru-RU"/>
              </w:rPr>
            </w:pPr>
            <w:r w:rsidRPr="00F8312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8312D">
                <w:rPr>
                  <w:rFonts w:ascii="Times New Roman" w:hAnsi="Times New Roman"/>
                  <w:color w:val="0000FF"/>
                  <w:u w:val="single"/>
                  <w:lang w:val="ru-RU"/>
                </w:rPr>
                <w:t>://</w:t>
              </w:r>
              <w:r>
                <w:rPr>
                  <w:rFonts w:ascii="Times New Roman" w:hAnsi="Times New Roman"/>
                  <w:color w:val="0000FF"/>
                  <w:u w:val="single"/>
                </w:rPr>
                <w:t>m</w:t>
              </w:r>
              <w:r w:rsidRPr="00F8312D">
                <w:rPr>
                  <w:rFonts w:ascii="Times New Roman" w:hAnsi="Times New Roman"/>
                  <w:color w:val="0000FF"/>
                  <w:u w:val="single"/>
                  <w:lang w:val="ru-RU"/>
                </w:rPr>
                <w:t>.</w:t>
              </w:r>
              <w:r>
                <w:rPr>
                  <w:rFonts w:ascii="Times New Roman" w:hAnsi="Times New Roman"/>
                  <w:color w:val="0000FF"/>
                  <w:u w:val="single"/>
                </w:rPr>
                <w:t>edsoo</w:t>
              </w:r>
              <w:r w:rsidRPr="00F8312D">
                <w:rPr>
                  <w:rFonts w:ascii="Times New Roman" w:hAnsi="Times New Roman"/>
                  <w:color w:val="0000FF"/>
                  <w:u w:val="single"/>
                  <w:lang w:val="ru-RU"/>
                </w:rPr>
                <w:t>.</w:t>
              </w:r>
              <w:r>
                <w:rPr>
                  <w:rFonts w:ascii="Times New Roman" w:hAnsi="Times New Roman"/>
                  <w:color w:val="0000FF"/>
                  <w:u w:val="single"/>
                </w:rPr>
                <w:t>ru</w:t>
              </w:r>
              <w:r w:rsidRPr="00F8312D">
                <w:rPr>
                  <w:rFonts w:ascii="Times New Roman" w:hAnsi="Times New Roman"/>
                  <w:color w:val="0000FF"/>
                  <w:u w:val="single"/>
                  <w:lang w:val="ru-RU"/>
                </w:rPr>
                <w:t>/</w:t>
              </w:r>
              <w:r>
                <w:rPr>
                  <w:rFonts w:ascii="Times New Roman" w:hAnsi="Times New Roman"/>
                  <w:color w:val="0000FF"/>
                  <w:u w:val="single"/>
                </w:rPr>
                <w:t>f</w:t>
              </w:r>
              <w:r w:rsidRPr="00F8312D">
                <w:rPr>
                  <w:rFonts w:ascii="Times New Roman" w:hAnsi="Times New Roman"/>
                  <w:color w:val="0000FF"/>
                  <w:u w:val="single"/>
                  <w:lang w:val="ru-RU"/>
                </w:rPr>
                <w:t>2</w:t>
              </w:r>
              <w:r>
                <w:rPr>
                  <w:rFonts w:ascii="Times New Roman" w:hAnsi="Times New Roman"/>
                  <w:color w:val="0000FF"/>
                  <w:u w:val="single"/>
                </w:rPr>
                <w:t>a</w:t>
              </w:r>
              <w:r w:rsidRPr="00F8312D">
                <w:rPr>
                  <w:rFonts w:ascii="Times New Roman" w:hAnsi="Times New Roman"/>
                  <w:color w:val="0000FF"/>
                  <w:u w:val="single"/>
                  <w:lang w:val="ru-RU"/>
                </w:rPr>
                <w:t>0</w:t>
              </w:r>
              <w:r>
                <w:rPr>
                  <w:rFonts w:ascii="Times New Roman" w:hAnsi="Times New Roman"/>
                  <w:color w:val="0000FF"/>
                  <w:u w:val="single"/>
                </w:rPr>
                <w:t>c</w:t>
              </w:r>
              <w:r w:rsidRPr="00F8312D">
                <w:rPr>
                  <w:rFonts w:ascii="Times New Roman" w:hAnsi="Times New Roman"/>
                  <w:color w:val="0000FF"/>
                  <w:u w:val="single"/>
                  <w:lang w:val="ru-RU"/>
                </w:rPr>
                <w:t>9</w:t>
              </w:r>
              <w:r>
                <w:rPr>
                  <w:rFonts w:ascii="Times New Roman" w:hAnsi="Times New Roman"/>
                  <w:color w:val="0000FF"/>
                  <w:u w:val="single"/>
                </w:rPr>
                <w:t>fa</w:t>
              </w:r>
            </w:hyperlink>
          </w:p>
        </w:tc>
      </w:tr>
      <w:tr w:rsidR="00323729" w14:paraId="27AA5062" w14:textId="77777777">
        <w:trPr>
          <w:trHeight w:val="144"/>
          <w:tblCellSpacing w:w="0" w:type="dxa"/>
        </w:trPr>
        <w:tc>
          <w:tcPr>
            <w:tcW w:w="0" w:type="auto"/>
            <w:gridSpan w:val="2"/>
            <w:tcMar>
              <w:top w:w="50" w:type="dxa"/>
              <w:left w:w="100" w:type="dxa"/>
            </w:tcMar>
            <w:vAlign w:val="center"/>
          </w:tcPr>
          <w:p w14:paraId="38B95701" w14:textId="77777777" w:rsidR="00323729" w:rsidRPr="00F8312D" w:rsidRDefault="00F8312D">
            <w:pPr>
              <w:spacing w:after="0"/>
              <w:ind w:left="135"/>
              <w:rPr>
                <w:lang w:val="ru-RU"/>
              </w:rPr>
            </w:pPr>
            <w:r w:rsidRPr="00F8312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394B827A" w14:textId="77777777" w:rsidR="00323729" w:rsidRDefault="00F8312D">
            <w:pPr>
              <w:spacing w:after="0"/>
              <w:ind w:left="135"/>
              <w:jc w:val="center"/>
            </w:pPr>
            <w:r w:rsidRPr="00F831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20D9563E" w14:textId="77777777" w:rsidR="00323729" w:rsidRDefault="00F8312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4CCE4CC8" w14:textId="77777777" w:rsidR="00323729" w:rsidRDefault="00F831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16480B4" w14:textId="77777777" w:rsidR="00323729" w:rsidRDefault="00323729"/>
        </w:tc>
      </w:tr>
    </w:tbl>
    <w:p w14:paraId="4BDA9505" w14:textId="77777777" w:rsidR="00323729" w:rsidRDefault="00323729">
      <w:pPr>
        <w:sectPr w:rsidR="00323729">
          <w:pgSz w:w="16383" w:h="11906" w:orient="landscape"/>
          <w:pgMar w:top="1134" w:right="850" w:bottom="1134" w:left="1701" w:header="720" w:footer="720" w:gutter="0"/>
          <w:cols w:space="720"/>
        </w:sectPr>
      </w:pPr>
      <w:bookmarkStart w:id="88" w:name="block-24427397"/>
      <w:bookmarkEnd w:id="87"/>
    </w:p>
    <w:bookmarkEnd w:id="88"/>
    <w:p w14:paraId="1B93BD5B" w14:textId="77777777" w:rsidR="00323729" w:rsidRDefault="00F8312D">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14:paraId="0DD40C0D" w14:textId="77777777" w:rsidR="00323729" w:rsidRDefault="00F8312D">
      <w:pPr>
        <w:spacing w:after="0" w:line="480" w:lineRule="auto"/>
        <w:ind w:left="120"/>
      </w:pPr>
      <w:r>
        <w:rPr>
          <w:rFonts w:ascii="Times New Roman" w:hAnsi="Times New Roman"/>
          <w:b/>
          <w:color w:val="000000"/>
          <w:sz w:val="28"/>
        </w:rPr>
        <w:t>ОБЯЗАТЕЛЬНЫЕ УЧЕБНЫЕ МАТЕРИАЛЫ ДЛЯ УЧЕНИКА</w:t>
      </w:r>
    </w:p>
    <w:p w14:paraId="1ADF06D9" w14:textId="77777777" w:rsidR="00323729" w:rsidRDefault="00323729">
      <w:pPr>
        <w:spacing w:after="0" w:line="480" w:lineRule="auto"/>
        <w:ind w:left="120"/>
      </w:pPr>
    </w:p>
    <w:p w14:paraId="7916682E" w14:textId="77777777" w:rsidR="00323729" w:rsidRDefault="00323729">
      <w:pPr>
        <w:spacing w:after="0" w:line="480" w:lineRule="auto"/>
        <w:ind w:left="120"/>
      </w:pPr>
    </w:p>
    <w:p w14:paraId="6BA79323" w14:textId="77777777" w:rsidR="00323729" w:rsidRDefault="00323729">
      <w:pPr>
        <w:spacing w:after="0"/>
        <w:ind w:left="120"/>
      </w:pPr>
    </w:p>
    <w:p w14:paraId="16C48B3F" w14:textId="77777777" w:rsidR="00323729" w:rsidRDefault="00F8312D">
      <w:pPr>
        <w:spacing w:after="0" w:line="480" w:lineRule="auto"/>
        <w:ind w:left="120"/>
      </w:pPr>
      <w:r>
        <w:rPr>
          <w:rFonts w:ascii="Times New Roman" w:hAnsi="Times New Roman"/>
          <w:b/>
          <w:color w:val="000000"/>
          <w:sz w:val="28"/>
        </w:rPr>
        <w:t>МЕТОДИЧЕСКИЕ МАТЕРИАЛЫ ДЛЯ УЧИТЕЛЯ</w:t>
      </w:r>
    </w:p>
    <w:p w14:paraId="0D1EA829" w14:textId="77777777" w:rsidR="00323729" w:rsidRDefault="00323729">
      <w:pPr>
        <w:spacing w:after="0" w:line="480" w:lineRule="auto"/>
        <w:ind w:left="120"/>
      </w:pPr>
    </w:p>
    <w:p w14:paraId="6C25F02E" w14:textId="77777777" w:rsidR="00323729" w:rsidRDefault="00323729">
      <w:pPr>
        <w:spacing w:after="0"/>
        <w:ind w:left="120"/>
      </w:pPr>
    </w:p>
    <w:p w14:paraId="067BF2E6" w14:textId="77777777" w:rsidR="00323729" w:rsidRPr="00F8312D" w:rsidRDefault="00F8312D">
      <w:pPr>
        <w:spacing w:after="0" w:line="480" w:lineRule="auto"/>
        <w:ind w:left="120"/>
        <w:rPr>
          <w:lang w:val="ru-RU"/>
        </w:rPr>
      </w:pPr>
      <w:r w:rsidRPr="00F8312D">
        <w:rPr>
          <w:rFonts w:ascii="Times New Roman" w:hAnsi="Times New Roman"/>
          <w:b/>
          <w:color w:val="000000"/>
          <w:sz w:val="28"/>
          <w:lang w:val="ru-RU"/>
        </w:rPr>
        <w:t>ЦИФРОВЫЕ ОБРАЗОВАТЕЛЬНЫЕ РЕСУРСЫ И РЕСУРСЫ СЕТИ ИНТЕРНЕТ</w:t>
      </w:r>
    </w:p>
    <w:p w14:paraId="5C222178" w14:textId="77777777" w:rsidR="00323729" w:rsidRPr="00F8312D" w:rsidRDefault="00323729">
      <w:pPr>
        <w:spacing w:after="0" w:line="480" w:lineRule="auto"/>
        <w:ind w:left="120"/>
        <w:rPr>
          <w:lang w:val="ru-RU"/>
        </w:rPr>
      </w:pPr>
    </w:p>
    <w:p w14:paraId="246AD01D" w14:textId="77777777" w:rsidR="00323729" w:rsidRPr="00F8312D" w:rsidRDefault="00323729">
      <w:pPr>
        <w:rPr>
          <w:lang w:val="ru-RU"/>
        </w:rPr>
        <w:sectPr w:rsidR="00323729" w:rsidRPr="00F8312D">
          <w:pgSz w:w="11906" w:h="16383"/>
          <w:pgMar w:top="1134" w:right="850" w:bottom="1134" w:left="1701" w:header="720" w:footer="720" w:gutter="0"/>
          <w:cols w:space="720"/>
        </w:sectPr>
      </w:pPr>
      <w:bookmarkStart w:id="89" w:name="block-24427398"/>
    </w:p>
    <w:bookmarkEnd w:id="89"/>
    <w:p w14:paraId="30BEA202" w14:textId="77777777" w:rsidR="00323729" w:rsidRPr="00F8312D" w:rsidRDefault="00323729">
      <w:pPr>
        <w:rPr>
          <w:lang w:val="ru-RU"/>
        </w:rPr>
      </w:pPr>
    </w:p>
    <w:sectPr w:rsidR="00323729" w:rsidRPr="00F8312D">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BDDE4" w14:textId="77777777" w:rsidR="00EE23EF" w:rsidRDefault="00EE23EF">
      <w:pPr>
        <w:spacing w:line="240" w:lineRule="auto"/>
      </w:pPr>
      <w:r>
        <w:separator/>
      </w:r>
    </w:p>
  </w:endnote>
  <w:endnote w:type="continuationSeparator" w:id="0">
    <w:p w14:paraId="6641E411" w14:textId="77777777" w:rsidR="00EE23EF" w:rsidRDefault="00EE2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BF276" w14:textId="77777777" w:rsidR="00EE23EF" w:rsidRDefault="00EE23EF">
      <w:pPr>
        <w:spacing w:after="0"/>
      </w:pPr>
      <w:r>
        <w:separator/>
      </w:r>
    </w:p>
  </w:footnote>
  <w:footnote w:type="continuationSeparator" w:id="0">
    <w:p w14:paraId="651C5D7E" w14:textId="77777777" w:rsidR="00EE23EF" w:rsidRDefault="00EE23E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3A4B87"/>
    <w:multiLevelType w:val="singleLevel"/>
    <w:tmpl w:val="813A4B87"/>
    <w:lvl w:ilvl="0">
      <w:start w:val="1"/>
      <w:numFmt w:val="bullet"/>
      <w:lvlText w:val=""/>
      <w:lvlJc w:val="left"/>
      <w:pPr>
        <w:ind w:left="960" w:hanging="360"/>
      </w:pPr>
      <w:rPr>
        <w:rFonts w:ascii="Symbol" w:hAnsi="Symbol" w:hint="default"/>
      </w:rPr>
    </w:lvl>
  </w:abstractNum>
  <w:abstractNum w:abstractNumId="1" w15:restartNumberingAfterBreak="0">
    <w:nsid w:val="8461FADE"/>
    <w:multiLevelType w:val="singleLevel"/>
    <w:tmpl w:val="8461FADE"/>
    <w:lvl w:ilvl="0">
      <w:start w:val="1"/>
      <w:numFmt w:val="bullet"/>
      <w:lvlText w:val=""/>
      <w:lvlJc w:val="left"/>
      <w:pPr>
        <w:ind w:left="960" w:hanging="360"/>
      </w:pPr>
      <w:rPr>
        <w:rFonts w:ascii="Symbol" w:hAnsi="Symbol" w:hint="default"/>
      </w:rPr>
    </w:lvl>
  </w:abstractNum>
  <w:abstractNum w:abstractNumId="2" w15:restartNumberingAfterBreak="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3" w15:restartNumberingAfterBreak="0">
    <w:nsid w:val="9288B902"/>
    <w:multiLevelType w:val="singleLevel"/>
    <w:tmpl w:val="9288B902"/>
    <w:lvl w:ilvl="0">
      <w:start w:val="1"/>
      <w:numFmt w:val="bullet"/>
      <w:lvlText w:val=""/>
      <w:lvlJc w:val="left"/>
      <w:pPr>
        <w:ind w:left="960" w:hanging="360"/>
      </w:pPr>
      <w:rPr>
        <w:rFonts w:ascii="Symbol" w:hAnsi="Symbol" w:hint="default"/>
      </w:rPr>
    </w:lvl>
  </w:abstractNum>
  <w:abstractNum w:abstractNumId="4" w15:restartNumberingAfterBreak="0">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5" w15:restartNumberingAfterBreak="0">
    <w:nsid w:val="B0F1ACD9"/>
    <w:multiLevelType w:val="singleLevel"/>
    <w:tmpl w:val="B0F1ACD9"/>
    <w:lvl w:ilvl="0">
      <w:start w:val="1"/>
      <w:numFmt w:val="bullet"/>
      <w:lvlText w:val=""/>
      <w:lvlJc w:val="left"/>
      <w:pPr>
        <w:ind w:left="960" w:hanging="360"/>
      </w:pPr>
      <w:rPr>
        <w:rFonts w:ascii="Symbol" w:hAnsi="Symbol" w:hint="default"/>
      </w:rPr>
    </w:lvl>
  </w:abstractNum>
  <w:abstractNum w:abstractNumId="6" w15:restartNumberingAfterBreak="0">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7" w15:restartNumberingAfterBreak="0">
    <w:nsid w:val="BE923771"/>
    <w:multiLevelType w:val="singleLevel"/>
    <w:tmpl w:val="BE923771"/>
    <w:lvl w:ilvl="0">
      <w:start w:val="1"/>
      <w:numFmt w:val="bullet"/>
      <w:lvlText w:val=""/>
      <w:lvlJc w:val="left"/>
      <w:pPr>
        <w:ind w:left="960" w:hanging="360"/>
      </w:pPr>
      <w:rPr>
        <w:rFonts w:ascii="Symbol" w:hAnsi="Symbol" w:hint="default"/>
      </w:rPr>
    </w:lvl>
  </w:abstractNum>
  <w:abstractNum w:abstractNumId="8" w15:restartNumberingAfterBreak="0">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9" w15:restartNumberingAfterBreak="0">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10" w15:restartNumberingAfterBreak="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11" w15:restartNumberingAfterBreak="0">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12" w15:restartNumberingAfterBreak="0">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13" w15:restartNumberingAfterBreak="0">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14" w15:restartNumberingAfterBreak="0">
    <w:nsid w:val="F7735DC9"/>
    <w:multiLevelType w:val="singleLevel"/>
    <w:tmpl w:val="F7735DC9"/>
    <w:lvl w:ilvl="0">
      <w:start w:val="1"/>
      <w:numFmt w:val="bullet"/>
      <w:lvlText w:val=""/>
      <w:lvlJc w:val="left"/>
      <w:pPr>
        <w:ind w:left="960" w:hanging="360"/>
      </w:pPr>
      <w:rPr>
        <w:rFonts w:ascii="Symbol" w:hAnsi="Symbol" w:hint="default"/>
      </w:rPr>
    </w:lvl>
  </w:abstractNum>
  <w:abstractNum w:abstractNumId="15" w15:restartNumberingAfterBreak="0">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16" w15:restartNumberingAfterBreak="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7" w15:restartNumberingAfterBreak="0">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8" w15:restartNumberingAfterBreak="0">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9" w15:restartNumberingAfterBreak="0">
    <w:nsid w:val="243FCF68"/>
    <w:multiLevelType w:val="singleLevel"/>
    <w:tmpl w:val="243FCF68"/>
    <w:lvl w:ilvl="0">
      <w:start w:val="1"/>
      <w:numFmt w:val="bullet"/>
      <w:lvlText w:val=""/>
      <w:lvlJc w:val="left"/>
      <w:pPr>
        <w:ind w:left="960" w:hanging="360"/>
      </w:pPr>
      <w:rPr>
        <w:rFonts w:ascii="Symbol" w:hAnsi="Symbol" w:hint="default"/>
      </w:rPr>
    </w:lvl>
  </w:abstractNum>
  <w:abstractNum w:abstractNumId="20" w15:restartNumberingAfterBreak="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21" w15:restartNumberingAfterBreak="0">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22" w15:restartNumberingAfterBreak="0">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23" w15:restartNumberingAfterBreak="0">
    <w:nsid w:val="39A0D9AC"/>
    <w:multiLevelType w:val="singleLevel"/>
    <w:tmpl w:val="39A0D9AC"/>
    <w:lvl w:ilvl="0">
      <w:start w:val="1"/>
      <w:numFmt w:val="bullet"/>
      <w:lvlText w:val=""/>
      <w:lvlJc w:val="left"/>
      <w:pPr>
        <w:ind w:left="960" w:hanging="360"/>
      </w:pPr>
      <w:rPr>
        <w:rFonts w:ascii="Symbol" w:hAnsi="Symbol" w:hint="default"/>
      </w:rPr>
    </w:lvl>
  </w:abstractNum>
  <w:abstractNum w:abstractNumId="24" w15:restartNumberingAfterBreak="0">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25" w15:restartNumberingAfterBreak="0">
    <w:nsid w:val="4C1BAE26"/>
    <w:multiLevelType w:val="singleLevel"/>
    <w:tmpl w:val="4C1BAE26"/>
    <w:lvl w:ilvl="0">
      <w:start w:val="1"/>
      <w:numFmt w:val="bullet"/>
      <w:lvlText w:val=""/>
      <w:lvlJc w:val="left"/>
      <w:pPr>
        <w:ind w:left="960" w:hanging="360"/>
      </w:pPr>
      <w:rPr>
        <w:rFonts w:ascii="Symbol" w:hAnsi="Symbol" w:hint="default"/>
      </w:rPr>
    </w:lvl>
  </w:abstractNum>
  <w:abstractNum w:abstractNumId="26" w15:restartNumberingAfterBreak="0">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27" w15:restartNumberingAfterBreak="0">
    <w:nsid w:val="4D94DA66"/>
    <w:multiLevelType w:val="singleLevel"/>
    <w:tmpl w:val="4D94DA66"/>
    <w:lvl w:ilvl="0">
      <w:start w:val="1"/>
      <w:numFmt w:val="bullet"/>
      <w:lvlText w:val=""/>
      <w:lvlJc w:val="left"/>
      <w:pPr>
        <w:ind w:left="960" w:hanging="360"/>
      </w:pPr>
      <w:rPr>
        <w:rFonts w:ascii="Symbol" w:hAnsi="Symbol" w:hint="default"/>
      </w:rPr>
    </w:lvl>
  </w:abstractNum>
  <w:abstractNum w:abstractNumId="28" w15:restartNumberingAfterBreak="0">
    <w:nsid w:val="58765686"/>
    <w:multiLevelType w:val="singleLevel"/>
    <w:tmpl w:val="58765686"/>
    <w:lvl w:ilvl="0">
      <w:start w:val="1"/>
      <w:numFmt w:val="bullet"/>
      <w:lvlText w:val=""/>
      <w:lvlJc w:val="left"/>
      <w:pPr>
        <w:ind w:left="960" w:hanging="360"/>
      </w:pPr>
      <w:rPr>
        <w:rFonts w:ascii="Symbol" w:hAnsi="Symbol" w:hint="default"/>
      </w:rPr>
    </w:lvl>
  </w:abstractNum>
  <w:abstractNum w:abstractNumId="29" w15:restartNumberingAfterBreak="0">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30" w15:restartNumberingAfterBreak="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31" w15:restartNumberingAfterBreak="0">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32" w15:restartNumberingAfterBreak="0">
    <w:nsid w:val="629F7852"/>
    <w:multiLevelType w:val="singleLevel"/>
    <w:tmpl w:val="629F7852"/>
    <w:lvl w:ilvl="0">
      <w:start w:val="1"/>
      <w:numFmt w:val="bullet"/>
      <w:lvlText w:val=""/>
      <w:lvlJc w:val="left"/>
      <w:pPr>
        <w:ind w:left="960" w:hanging="360"/>
      </w:pPr>
      <w:rPr>
        <w:rFonts w:ascii="Symbol" w:hAnsi="Symbol" w:hint="default"/>
      </w:rPr>
    </w:lvl>
  </w:abstractNum>
  <w:abstractNum w:abstractNumId="33" w15:restartNumberingAfterBreak="0">
    <w:nsid w:val="72183CF9"/>
    <w:multiLevelType w:val="singleLevel"/>
    <w:tmpl w:val="72183CF9"/>
    <w:lvl w:ilvl="0">
      <w:start w:val="1"/>
      <w:numFmt w:val="bullet"/>
      <w:lvlText w:val=""/>
      <w:lvlJc w:val="left"/>
      <w:pPr>
        <w:ind w:left="960" w:hanging="360"/>
      </w:pPr>
      <w:rPr>
        <w:rFonts w:ascii="Symbol" w:hAnsi="Symbol" w:hint="default"/>
      </w:rPr>
    </w:lvl>
  </w:abstractNum>
  <w:abstractNum w:abstractNumId="34" w15:restartNumberingAfterBreak="0">
    <w:nsid w:val="77ECEA79"/>
    <w:multiLevelType w:val="singleLevel"/>
    <w:tmpl w:val="77ECEA79"/>
    <w:lvl w:ilvl="0">
      <w:start w:val="1"/>
      <w:numFmt w:val="bullet"/>
      <w:lvlText w:val=""/>
      <w:lvlJc w:val="left"/>
      <w:pPr>
        <w:ind w:left="960" w:hanging="360"/>
      </w:pPr>
      <w:rPr>
        <w:rFonts w:ascii="Symbol" w:hAnsi="Symbol" w:hint="default"/>
      </w:rPr>
    </w:lvl>
  </w:abstractNum>
  <w:abstractNum w:abstractNumId="35" w15:restartNumberingAfterBreak="0">
    <w:nsid w:val="7C246926"/>
    <w:multiLevelType w:val="singleLevel"/>
    <w:tmpl w:val="7C246926"/>
    <w:lvl w:ilvl="0">
      <w:start w:val="1"/>
      <w:numFmt w:val="bullet"/>
      <w:lvlText w:val=""/>
      <w:lvlJc w:val="left"/>
      <w:pPr>
        <w:ind w:left="960" w:hanging="360"/>
      </w:pPr>
      <w:rPr>
        <w:rFonts w:ascii="Symbol" w:hAnsi="Symbol" w:hint="default"/>
      </w:rPr>
    </w:lvl>
  </w:abstractNum>
  <w:abstractNum w:abstractNumId="36" w15:restartNumberingAfterBreak="0">
    <w:nsid w:val="7DEC2089"/>
    <w:multiLevelType w:val="singleLevel"/>
    <w:tmpl w:val="7DEC2089"/>
    <w:lvl w:ilvl="0">
      <w:start w:val="1"/>
      <w:numFmt w:val="bullet"/>
      <w:lvlText w:val=""/>
      <w:lvlJc w:val="left"/>
      <w:pPr>
        <w:ind w:left="960" w:hanging="360"/>
      </w:pPr>
      <w:rPr>
        <w:rFonts w:ascii="Symbol" w:hAnsi="Symbol" w:hint="default"/>
      </w:rPr>
    </w:lvl>
  </w:abstractNum>
  <w:num w:numId="1" w16cid:durableId="7417484">
    <w:abstractNumId w:val="15"/>
  </w:num>
  <w:num w:numId="2" w16cid:durableId="114641162">
    <w:abstractNumId w:val="10"/>
  </w:num>
  <w:num w:numId="3" w16cid:durableId="685715605">
    <w:abstractNumId w:val="29"/>
  </w:num>
  <w:num w:numId="4" w16cid:durableId="828520174">
    <w:abstractNumId w:val="8"/>
  </w:num>
  <w:num w:numId="5" w16cid:durableId="2018339450">
    <w:abstractNumId w:val="6"/>
  </w:num>
  <w:num w:numId="6" w16cid:durableId="474686222">
    <w:abstractNumId w:val="17"/>
  </w:num>
  <w:num w:numId="7" w16cid:durableId="1207721986">
    <w:abstractNumId w:val="21"/>
  </w:num>
  <w:num w:numId="8" w16cid:durableId="399250518">
    <w:abstractNumId w:val="33"/>
  </w:num>
  <w:num w:numId="9" w16cid:durableId="1692411114">
    <w:abstractNumId w:val="16"/>
  </w:num>
  <w:num w:numId="10" w16cid:durableId="1754668632">
    <w:abstractNumId w:val="2"/>
  </w:num>
  <w:num w:numId="11" w16cid:durableId="436025065">
    <w:abstractNumId w:val="22"/>
  </w:num>
  <w:num w:numId="12" w16cid:durableId="184757013">
    <w:abstractNumId w:val="30"/>
  </w:num>
  <w:num w:numId="13" w16cid:durableId="764544997">
    <w:abstractNumId w:val="9"/>
  </w:num>
  <w:num w:numId="14" w16cid:durableId="1300719929">
    <w:abstractNumId w:val="26"/>
  </w:num>
  <w:num w:numId="15" w16cid:durableId="1867137726">
    <w:abstractNumId w:val="13"/>
  </w:num>
  <w:num w:numId="16" w16cid:durableId="760226165">
    <w:abstractNumId w:val="20"/>
  </w:num>
  <w:num w:numId="17" w16cid:durableId="442577581">
    <w:abstractNumId w:val="12"/>
  </w:num>
  <w:num w:numId="18" w16cid:durableId="822887775">
    <w:abstractNumId w:val="11"/>
  </w:num>
  <w:num w:numId="19" w16cid:durableId="1872255879">
    <w:abstractNumId w:val="4"/>
  </w:num>
  <w:num w:numId="20" w16cid:durableId="481964793">
    <w:abstractNumId w:val="25"/>
  </w:num>
  <w:num w:numId="21" w16cid:durableId="2099524171">
    <w:abstractNumId w:val="31"/>
  </w:num>
  <w:num w:numId="22" w16cid:durableId="853306437">
    <w:abstractNumId w:val="18"/>
  </w:num>
  <w:num w:numId="23" w16cid:durableId="1371880176">
    <w:abstractNumId w:val="24"/>
  </w:num>
  <w:num w:numId="24" w16cid:durableId="1620918037">
    <w:abstractNumId w:val="5"/>
  </w:num>
  <w:num w:numId="25" w16cid:durableId="728773567">
    <w:abstractNumId w:val="35"/>
  </w:num>
  <w:num w:numId="26" w16cid:durableId="1869951469">
    <w:abstractNumId w:val="34"/>
  </w:num>
  <w:num w:numId="27" w16cid:durableId="108355330">
    <w:abstractNumId w:val="7"/>
  </w:num>
  <w:num w:numId="28" w16cid:durableId="690301353">
    <w:abstractNumId w:val="32"/>
  </w:num>
  <w:num w:numId="29" w16cid:durableId="153299326">
    <w:abstractNumId w:val="3"/>
  </w:num>
  <w:num w:numId="30" w16cid:durableId="2083403679">
    <w:abstractNumId w:val="23"/>
  </w:num>
  <w:num w:numId="31" w16cid:durableId="521938478">
    <w:abstractNumId w:val="1"/>
  </w:num>
  <w:num w:numId="32" w16cid:durableId="1711493215">
    <w:abstractNumId w:val="28"/>
  </w:num>
  <w:num w:numId="33" w16cid:durableId="22218824">
    <w:abstractNumId w:val="36"/>
  </w:num>
  <w:num w:numId="34" w16cid:durableId="1061057907">
    <w:abstractNumId w:val="0"/>
  </w:num>
  <w:num w:numId="35" w16cid:durableId="455879037">
    <w:abstractNumId w:val="19"/>
  </w:num>
  <w:num w:numId="36" w16cid:durableId="560364605">
    <w:abstractNumId w:val="27"/>
  </w:num>
  <w:num w:numId="37" w16cid:durableId="20284817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23729"/>
    <w:rsid w:val="00033E2E"/>
    <w:rsid w:val="000B029A"/>
    <w:rsid w:val="00223E87"/>
    <w:rsid w:val="00323729"/>
    <w:rsid w:val="00332611"/>
    <w:rsid w:val="00EE23EF"/>
    <w:rsid w:val="00F8312D"/>
    <w:rsid w:val="03422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EEB8"/>
  <w15:docId w15:val="{B79EA7C5-84B6-400C-BC2B-923E9945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F8312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312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63" Type="http://schemas.openxmlformats.org/officeDocument/2006/relationships/hyperlink" Target="https://m.edsoo.ru/8bc4d784" TargetMode="External"/><Relationship Id="rId159" Type="http://schemas.openxmlformats.org/officeDocument/2006/relationships/hyperlink" Target="https://m.edsoo.ru/f29f4666" TargetMode="External"/><Relationship Id="rId170" Type="http://schemas.openxmlformats.org/officeDocument/2006/relationships/hyperlink" Target="https://m.edsoo.ru/f29f76cc" TargetMode="External"/><Relationship Id="rId226" Type="http://schemas.openxmlformats.org/officeDocument/2006/relationships/hyperlink" Target="https://m.edsoo.ru/f29feb52" TargetMode="External"/><Relationship Id="rId268" Type="http://schemas.openxmlformats.org/officeDocument/2006/relationships/hyperlink" Target="https://m.edsoo.ru/f2a087e2" TargetMode="External"/><Relationship Id="rId32" Type="http://schemas.openxmlformats.org/officeDocument/2006/relationships/hyperlink" Target="https://m.edsoo.ru/7f412cec" TargetMode="External"/><Relationship Id="rId74" Type="http://schemas.openxmlformats.org/officeDocument/2006/relationships/hyperlink" Target="https://m.edsoo.ru/8bc4cb68" TargetMode="External"/><Relationship Id="rId128" Type="http://schemas.openxmlformats.org/officeDocument/2006/relationships/hyperlink" Target="https://m.edsoo.ru/8bc51c12" TargetMode="External"/><Relationship Id="rId5" Type="http://schemas.openxmlformats.org/officeDocument/2006/relationships/footnotes" Target="footnotes.xml"/><Relationship Id="rId181" Type="http://schemas.openxmlformats.org/officeDocument/2006/relationships/hyperlink" Target="https://m.edsoo.ru/f29f7cbc" TargetMode="External"/><Relationship Id="rId237" Type="http://schemas.openxmlformats.org/officeDocument/2006/relationships/hyperlink" Target="https://m.edsoo.ru/f29fd216" TargetMode="External"/><Relationship Id="rId279" Type="http://schemas.openxmlformats.org/officeDocument/2006/relationships/hyperlink" Target="https://m.edsoo.ru/f2a09674" TargetMode="External"/><Relationship Id="rId43" Type="http://schemas.openxmlformats.org/officeDocument/2006/relationships/hyperlink" Target="https://m.edsoo.ru/8bc4af70" TargetMode="External"/><Relationship Id="rId139" Type="http://schemas.openxmlformats.org/officeDocument/2006/relationships/hyperlink" Target="https://m.edsoo.ru/8bc53710"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171" Type="http://schemas.openxmlformats.org/officeDocument/2006/relationships/hyperlink" Target="https://m.edsoo.ru/f29f6ace"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227" Type="http://schemas.openxmlformats.org/officeDocument/2006/relationships/hyperlink" Target="https://m.edsoo.ru/f29fe9ea" TargetMode="External"/><Relationship Id="rId248" Type="http://schemas.openxmlformats.org/officeDocument/2006/relationships/hyperlink" Target="https://m.edsoo.ru/f29fc5f0" TargetMode="External"/><Relationship Id="rId269" Type="http://schemas.openxmlformats.org/officeDocument/2006/relationships/hyperlink" Target="https://m.edsoo.ru/f29f8eb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d84" TargetMode="External"/><Relationship Id="rId129" Type="http://schemas.openxmlformats.org/officeDocument/2006/relationships/hyperlink" Target="https://m.edsoo.ru/8bc50bbe" TargetMode="External"/><Relationship Id="rId280" Type="http://schemas.openxmlformats.org/officeDocument/2006/relationships/hyperlink" Target="https://m.edsoo.ru/f2a097d2" TargetMode="External"/><Relationship Id="rId54" Type="http://schemas.openxmlformats.org/officeDocument/2006/relationships/hyperlink" Target="https://m.edsoo.ru/8bc489a0" TargetMode="External"/><Relationship Id="rId75" Type="http://schemas.openxmlformats.org/officeDocument/2006/relationships/hyperlink" Target="https://m.edsoo.ru/8bc4f82c" TargetMode="External"/><Relationship Id="rId96" Type="http://schemas.openxmlformats.org/officeDocument/2006/relationships/hyperlink" Target="https://m.edsoo.ru/8bc4f958" TargetMode="External"/><Relationship Id="rId140" Type="http://schemas.openxmlformats.org/officeDocument/2006/relationships/hyperlink" Target="https://m.edsoo.ru/8bc5434a" TargetMode="External"/><Relationship Id="rId161" Type="http://schemas.openxmlformats.org/officeDocument/2006/relationships/hyperlink" Target="https://m.edsoo.ru/f29f67cc" TargetMode="External"/><Relationship Id="rId182" Type="http://schemas.openxmlformats.org/officeDocument/2006/relationships/hyperlink" Target="https://m.edsoo.ru/f29f8284" TargetMode="External"/><Relationship Id="rId217" Type="http://schemas.openxmlformats.org/officeDocument/2006/relationships/hyperlink" Target="https://m.edsoo.ru/f2a0afd8" TargetMode="External"/><Relationship Id="rId6" Type="http://schemas.openxmlformats.org/officeDocument/2006/relationships/endnotes" Target="endnotes.xml"/><Relationship Id="rId238" Type="http://schemas.openxmlformats.org/officeDocument/2006/relationships/hyperlink" Target="https://m.edsoo.ru/f29fd31a" TargetMode="External"/><Relationship Id="rId259" Type="http://schemas.openxmlformats.org/officeDocument/2006/relationships/hyperlink" Target="https://m.edsoo.ru/f29f54c6"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8ff4" TargetMode="External"/><Relationship Id="rId44" Type="http://schemas.openxmlformats.org/officeDocument/2006/relationships/hyperlink" Target="https://m.edsoo.ru/8bc4861c" TargetMode="External"/><Relationship Id="rId65" Type="http://schemas.openxmlformats.org/officeDocument/2006/relationships/hyperlink" Target="https://m.edsoo.ru/8bc4d554" TargetMode="External"/><Relationship Id="rId86" Type="http://schemas.openxmlformats.org/officeDocument/2006/relationships/hyperlink" Target="https://m.edsoo.ru/8bc4e576" TargetMode="External"/><Relationship Id="rId130" Type="http://schemas.openxmlformats.org/officeDocument/2006/relationships/hyperlink" Target="https://m.edsoo.ru/8bc504ac" TargetMode="External"/><Relationship Id="rId151" Type="http://schemas.openxmlformats.org/officeDocument/2006/relationships/hyperlink" Target="https://m.edsoo.ru/8bc52da6" TargetMode="External"/><Relationship Id="rId172" Type="http://schemas.openxmlformats.org/officeDocument/2006/relationships/hyperlink" Target="https://m.edsoo.ru/f29f6c04" TargetMode="Externa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28" Type="http://schemas.openxmlformats.org/officeDocument/2006/relationships/hyperlink" Target="https://m.edsoo.ru/f29fe7c4" TargetMode="External"/><Relationship Id="rId249" Type="http://schemas.openxmlformats.org/officeDocument/2006/relationships/hyperlink" Target="https://m.edsoo.ru/f29fc7bc" TargetMode="External"/><Relationship Id="rId13" Type="http://schemas.openxmlformats.org/officeDocument/2006/relationships/hyperlink" Target="https://m.edsoo.ru/7f411a40"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281" Type="http://schemas.openxmlformats.org/officeDocument/2006/relationships/hyperlink" Target="https://m.edsoo.ru/f2a0b348" TargetMode="External"/><Relationship Id="rId34" Type="http://schemas.openxmlformats.org/officeDocument/2006/relationships/hyperlink" Target="https://m.edsoo.ru/7f412cec" TargetMode="External"/><Relationship Id="rId55" Type="http://schemas.openxmlformats.org/officeDocument/2006/relationships/hyperlink" Target="https://m.edsoo.ru/8bc49cc4" TargetMode="External"/><Relationship Id="rId76" Type="http://schemas.openxmlformats.org/officeDocument/2006/relationships/hyperlink" Target="https://m.edsoo.ru/8bc4c938" TargetMode="External"/><Relationship Id="rId97" Type="http://schemas.openxmlformats.org/officeDocument/2006/relationships/hyperlink" Target="https://m.edsoo.ru/8bc4ff70" TargetMode="External"/><Relationship Id="rId120" Type="http://schemas.openxmlformats.org/officeDocument/2006/relationships/hyperlink" Target="https://m.edsoo.ru/8bc513ac" TargetMode="External"/><Relationship Id="rId141" Type="http://schemas.openxmlformats.org/officeDocument/2006/relationships/hyperlink" Target="https://m.edsoo.ru/8bc53850" TargetMode="External"/><Relationship Id="rId7" Type="http://schemas.openxmlformats.org/officeDocument/2006/relationships/hyperlink" Target="https://m.edsoo.ru/7f411a40" TargetMode="External"/><Relationship Id="rId162" Type="http://schemas.openxmlformats.org/officeDocument/2006/relationships/hyperlink" Target="https://m.edsoo.ru/f29f6952" TargetMode="External"/><Relationship Id="rId183" Type="http://schemas.openxmlformats.org/officeDocument/2006/relationships/hyperlink" Target="https://m.edsoo.ru/f29f85c2" TargetMode="External"/><Relationship Id="rId218" Type="http://schemas.openxmlformats.org/officeDocument/2006/relationships/hyperlink" Target="https://m.edsoo.ru/f2a0b1c2" TargetMode="External"/><Relationship Id="rId239" Type="http://schemas.openxmlformats.org/officeDocument/2006/relationships/hyperlink" Target="https://m.edsoo.ru/f29fd554" TargetMode="External"/><Relationship Id="rId250" Type="http://schemas.openxmlformats.org/officeDocument/2006/relationships/hyperlink" Target="https://m.edsoo.ru/f29fcd02" TargetMode="External"/><Relationship Id="rId271" Type="http://schemas.openxmlformats.org/officeDocument/2006/relationships/hyperlink" Target="https://m.edsoo.ru/f29f91d4" TargetMode="External"/><Relationship Id="rId24" Type="http://schemas.openxmlformats.org/officeDocument/2006/relationships/hyperlink" Target="https://m.edsoo.ru/7f412cec" TargetMode="External"/><Relationship Id="rId45" Type="http://schemas.openxmlformats.org/officeDocument/2006/relationships/hyperlink" Target="https://m.edsoo.ru/8bc4ae44" TargetMode="External"/><Relationship Id="rId66" Type="http://schemas.openxmlformats.org/officeDocument/2006/relationships/hyperlink" Target="https://m.edsoo.ru/f29f5142"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131" Type="http://schemas.openxmlformats.org/officeDocument/2006/relationships/hyperlink" Target="https://m.edsoo.ru/8bc50e34" TargetMode="External"/><Relationship Id="rId152" Type="http://schemas.openxmlformats.org/officeDocument/2006/relationships/hyperlink" Target="https://m.edsoo.ru/8bc52fd6" TargetMode="External"/><Relationship Id="rId173" Type="http://schemas.openxmlformats.org/officeDocument/2006/relationships/hyperlink" Target="https://m.edsoo.ru/f29f7956" TargetMode="External"/><Relationship Id="rId194" Type="http://schemas.openxmlformats.org/officeDocument/2006/relationships/hyperlink" Target="https://m.edsoo.ru/f29fa8ae" TargetMode="External"/><Relationship Id="rId208" Type="http://schemas.openxmlformats.org/officeDocument/2006/relationships/hyperlink" Target="https://m.edsoo.ru/f29fa11a" TargetMode="External"/><Relationship Id="rId229" Type="http://schemas.openxmlformats.org/officeDocument/2006/relationships/hyperlink" Target="https://m.edsoo.ru/f29fe8dc" TargetMode="External"/><Relationship Id="rId240" Type="http://schemas.openxmlformats.org/officeDocument/2006/relationships/hyperlink" Target="https://m.edsoo.ru/f2a0a4b6" TargetMode="External"/><Relationship Id="rId261" Type="http://schemas.openxmlformats.org/officeDocument/2006/relationships/hyperlink" Target="https://m.edsoo.ru/f29f56ec" TargetMode="External"/><Relationship Id="rId14" Type="http://schemas.openxmlformats.org/officeDocument/2006/relationships/hyperlink" Target="https://m.edsoo.ru/7f411a40" TargetMode="External"/><Relationship Id="rId35" Type="http://schemas.openxmlformats.org/officeDocument/2006/relationships/hyperlink" Target="https://m.edsoo.ru/f29f4fda" TargetMode="External"/><Relationship Id="rId56" Type="http://schemas.openxmlformats.org/officeDocument/2006/relationships/hyperlink" Target="https://m.edsoo.ru/8bc4b542"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282" Type="http://schemas.openxmlformats.org/officeDocument/2006/relationships/hyperlink" Target="https://m.edsoo.ru/f2a0c7c0" TargetMode="External"/><Relationship Id="rId8" Type="http://schemas.openxmlformats.org/officeDocument/2006/relationships/hyperlink" Target="https://m.edsoo.ru/7f411a40"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42" Type="http://schemas.openxmlformats.org/officeDocument/2006/relationships/hyperlink" Target="https://m.edsoo.ru/8bc53a12" TargetMode="External"/><Relationship Id="rId163" Type="http://schemas.openxmlformats.org/officeDocument/2006/relationships/hyperlink" Target="https://m.edsoo.ru/f29f6d1c" TargetMode="External"/><Relationship Id="rId184" Type="http://schemas.openxmlformats.org/officeDocument/2006/relationships/hyperlink" Target="https://m.edsoo.ru/f29f8478" TargetMode="External"/><Relationship Id="rId219" Type="http://schemas.openxmlformats.org/officeDocument/2006/relationships/hyperlink" Target="https://m.edsoo.ru/f29fef08" TargetMode="External"/><Relationship Id="rId230" Type="http://schemas.openxmlformats.org/officeDocument/2006/relationships/hyperlink" Target="https://m.edsoo.ru/f29fede6" TargetMode="External"/><Relationship Id="rId251" Type="http://schemas.openxmlformats.org/officeDocument/2006/relationships/hyperlink" Target="https://m.edsoo.ru/f29fce92" TargetMode="External"/><Relationship Id="rId25" Type="http://schemas.openxmlformats.org/officeDocument/2006/relationships/hyperlink" Target="https://m.edsoo.ru/7f412cec" TargetMode="External"/><Relationship Id="rId46" Type="http://schemas.openxmlformats.org/officeDocument/2006/relationships/hyperlink" Target="https://m.edsoo.ru/8bc48ab8" TargetMode="External"/><Relationship Id="rId67" Type="http://schemas.openxmlformats.org/officeDocument/2006/relationships/hyperlink" Target="https://m.edsoo.ru/8bc4c1d6" TargetMode="External"/><Relationship Id="rId272" Type="http://schemas.openxmlformats.org/officeDocument/2006/relationships/hyperlink" Target="https://m.edsoo.ru/f29f9300"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32" Type="http://schemas.openxmlformats.org/officeDocument/2006/relationships/hyperlink" Target="https://m.edsoo.ru/8bc51294" TargetMode="External"/><Relationship Id="rId153" Type="http://schemas.openxmlformats.org/officeDocument/2006/relationships/hyperlink" Target="https://m.edsoo.ru/f29f430a" TargetMode="External"/><Relationship Id="rId174" Type="http://schemas.openxmlformats.org/officeDocument/2006/relationships/hyperlink" Target="https://m.edsoo.ru/f29f6ace"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220" Type="http://schemas.openxmlformats.org/officeDocument/2006/relationships/hyperlink" Target="https://m.edsoo.ru/f29ff336" TargetMode="External"/><Relationship Id="rId241" Type="http://schemas.openxmlformats.org/officeDocument/2006/relationships/hyperlink" Target="https://m.edsoo.ru/f29fc1b8"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bd94" TargetMode="External"/><Relationship Id="rId262" Type="http://schemas.openxmlformats.org/officeDocument/2006/relationships/hyperlink" Target="https://m.edsoo.ru/f29f5c50" TargetMode="External"/><Relationship Id="rId283" Type="http://schemas.openxmlformats.org/officeDocument/2006/relationships/hyperlink" Target="https://m.edsoo.ru/f2a0c8ec" TargetMode="External"/><Relationship Id="rId78" Type="http://schemas.openxmlformats.org/officeDocument/2006/relationships/hyperlink" Target="https://m.edsoo.ru/8bc4cd98" TargetMode="External"/><Relationship Id="rId99" Type="http://schemas.openxmlformats.org/officeDocument/2006/relationships/hyperlink" Target="https://m.edsoo.ru/8bc52806" TargetMode="External"/><Relationship Id="rId101" Type="http://schemas.openxmlformats.org/officeDocument/2006/relationships/hyperlink" Target="https://m.edsoo.ru/8bc4fe30" TargetMode="External"/><Relationship Id="rId122" Type="http://schemas.openxmlformats.org/officeDocument/2006/relationships/hyperlink" Target="https://m.edsoo.ru/8bc51e24" TargetMode="External"/><Relationship Id="rId143" Type="http://schemas.openxmlformats.org/officeDocument/2006/relationships/hyperlink" Target="https://m.edsoo.ru/8bc53bca" TargetMode="External"/><Relationship Id="rId164" Type="http://schemas.openxmlformats.org/officeDocument/2006/relationships/hyperlink" Target="https://m.edsoo.ru/f29f783e" TargetMode="External"/><Relationship Id="rId185" Type="http://schemas.openxmlformats.org/officeDocument/2006/relationships/hyperlink" Target="https://m.edsoo.ru/f29f7e42" TargetMode="External"/><Relationship Id="rId9" Type="http://schemas.openxmlformats.org/officeDocument/2006/relationships/hyperlink" Target="https://m.edsoo.ru/7f411a40" TargetMode="External"/><Relationship Id="rId210" Type="http://schemas.openxmlformats.org/officeDocument/2006/relationships/hyperlink" Target="https://m.edsoo.ru/f29f9d82"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52" Type="http://schemas.openxmlformats.org/officeDocument/2006/relationships/hyperlink" Target="https://m.edsoo.ru/f29fd0f4" TargetMode="External"/><Relationship Id="rId273" Type="http://schemas.openxmlformats.org/officeDocument/2006/relationships/hyperlink" Target="https://m.edsoo.ru/f29f9300" TargetMode="External"/><Relationship Id="rId47" Type="http://schemas.openxmlformats.org/officeDocument/2006/relationships/hyperlink" Target="https://m.edsoo.ru/8bc4b10a" TargetMode="External"/><Relationship Id="rId68" Type="http://schemas.openxmlformats.org/officeDocument/2006/relationships/hyperlink" Target="https://m.edsoo.ru/8bc4c2e4"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33" Type="http://schemas.openxmlformats.org/officeDocument/2006/relationships/hyperlink" Target="https://m.edsoo.ru/8bc50aa6" TargetMode="External"/><Relationship Id="rId154" Type="http://schemas.openxmlformats.org/officeDocument/2006/relationships/hyperlink" Target="https://m.edsoo.ru/f29f4422" TargetMode="External"/><Relationship Id="rId175" Type="http://schemas.openxmlformats.org/officeDocument/2006/relationships/hyperlink" Target="https://m.edsoo.ru/f2a0bdc0" TargetMode="External"/><Relationship Id="rId196" Type="http://schemas.openxmlformats.org/officeDocument/2006/relationships/hyperlink" Target="https://m.edsoo.ru/f29fab56" TargetMode="External"/><Relationship Id="rId200" Type="http://schemas.openxmlformats.org/officeDocument/2006/relationships/hyperlink" Target="https://m.edsoo.ru/f29fd662"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42" Type="http://schemas.openxmlformats.org/officeDocument/2006/relationships/hyperlink" Target="https://m.edsoo.ru/f2a09dd6" TargetMode="External"/><Relationship Id="rId263" Type="http://schemas.openxmlformats.org/officeDocument/2006/relationships/hyperlink" Target="https://m.edsoo.ru/f29f60a6" TargetMode="External"/><Relationship Id="rId284" Type="http://schemas.openxmlformats.org/officeDocument/2006/relationships/hyperlink" Target="https://m.edsoo.ru/f2a0c9fa" TargetMode="External"/><Relationship Id="rId37" Type="http://schemas.openxmlformats.org/officeDocument/2006/relationships/hyperlink" Target="https://m.edsoo.ru/8bc47f96" TargetMode="External"/><Relationship Id="rId58" Type="http://schemas.openxmlformats.org/officeDocument/2006/relationships/hyperlink" Target="https://m.edsoo.ru/8bc4dc98"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23" Type="http://schemas.openxmlformats.org/officeDocument/2006/relationships/hyperlink" Target="https://m.edsoo.ru/8bc51f46" TargetMode="External"/><Relationship Id="rId144" Type="http://schemas.openxmlformats.org/officeDocument/2006/relationships/hyperlink" Target="https://m.edsoo.ru/8bc541a6" TargetMode="External"/><Relationship Id="rId90" Type="http://schemas.openxmlformats.org/officeDocument/2006/relationships/hyperlink" Target="https://m.edsoo.ru/8bc4e45e" TargetMode="External"/><Relationship Id="rId165" Type="http://schemas.openxmlformats.org/officeDocument/2006/relationships/hyperlink" Target="https://m.edsoo.ru/f29f6e34" TargetMode="External"/><Relationship Id="rId186" Type="http://schemas.openxmlformats.org/officeDocument/2006/relationships/hyperlink" Target="https://m.edsoo.ru/f29f86d0" TargetMode="External"/><Relationship Id="rId211" Type="http://schemas.openxmlformats.org/officeDocument/2006/relationships/hyperlink" Target="https://m.edsoo.ru/f29faec6" TargetMode="External"/><Relationship Id="rId232" Type="http://schemas.openxmlformats.org/officeDocument/2006/relationships/hyperlink" Target="https://m.edsoo.ru/f29ff214" TargetMode="External"/><Relationship Id="rId253" Type="http://schemas.openxmlformats.org/officeDocument/2006/relationships/hyperlink" Target="https://m.edsoo.ru/f29fc30c" TargetMode="External"/><Relationship Id="rId274" Type="http://schemas.openxmlformats.org/officeDocument/2006/relationships/hyperlink" Target="https://m.edsoo.ru/f2a08986"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c5c8" TargetMode="External"/><Relationship Id="rId113" Type="http://schemas.openxmlformats.org/officeDocument/2006/relationships/hyperlink" Target="https://m.edsoo.ru/8bc5347c" TargetMode="External"/><Relationship Id="rId134" Type="http://schemas.openxmlformats.org/officeDocument/2006/relationships/hyperlink" Target="https://m.edsoo.ru/8bc50984" TargetMode="External"/><Relationship Id="rId80" Type="http://schemas.openxmlformats.org/officeDocument/2006/relationships/hyperlink" Target="https://m.edsoo.ru/8bc4d298" TargetMode="External"/><Relationship Id="rId155" Type="http://schemas.openxmlformats.org/officeDocument/2006/relationships/hyperlink" Target="https://m.edsoo.ru/f29f41de" TargetMode="External"/><Relationship Id="rId176" Type="http://schemas.openxmlformats.org/officeDocument/2006/relationships/hyperlink" Target="https://m.edsoo.ru/f2a0aa06" TargetMode="External"/><Relationship Id="rId197" Type="http://schemas.openxmlformats.org/officeDocument/2006/relationships/hyperlink" Target="https://m.edsoo.ru/f29fac6e" TargetMode="External"/><Relationship Id="rId201" Type="http://schemas.openxmlformats.org/officeDocument/2006/relationships/hyperlink" Target="https://m.edsoo.ru/f29fdb80" TargetMode="External"/><Relationship Id="rId222" Type="http://schemas.openxmlformats.org/officeDocument/2006/relationships/hyperlink" Target="https://m.edsoo.ru/f29fe36e" TargetMode="External"/><Relationship Id="rId243" Type="http://schemas.openxmlformats.org/officeDocument/2006/relationships/hyperlink" Target="https://m.edsoo.ru/f29fe12a" TargetMode="External"/><Relationship Id="rId264" Type="http://schemas.openxmlformats.org/officeDocument/2006/relationships/hyperlink" Target="https://m.edsoo.ru/f29f61c8" TargetMode="External"/><Relationship Id="rId285" Type="http://schemas.openxmlformats.org/officeDocument/2006/relationships/fontTable" Target="fontTable.xml"/><Relationship Id="rId17" Type="http://schemas.openxmlformats.org/officeDocument/2006/relationships/hyperlink" Target="https://m.edsoo.ru/7f411a40" TargetMode="External"/><Relationship Id="rId38" Type="http://schemas.openxmlformats.org/officeDocument/2006/relationships/hyperlink" Target="https://m.edsoo.ru/8bc480a4" TargetMode="External"/><Relationship Id="rId59" Type="http://schemas.openxmlformats.org/officeDocument/2006/relationships/hyperlink" Target="https://m.edsoo.ru/8bc4e0f8" TargetMode="External"/><Relationship Id="rId103" Type="http://schemas.openxmlformats.org/officeDocument/2006/relationships/hyperlink" Target="https://m.edsoo.ru/8bc5072c" TargetMode="External"/><Relationship Id="rId124" Type="http://schemas.openxmlformats.org/officeDocument/2006/relationships/hyperlink" Target="https://m.edsoo.ru/8bc5218a" TargetMode="External"/><Relationship Id="rId70" Type="http://schemas.openxmlformats.org/officeDocument/2006/relationships/hyperlink" Target="https://m.edsoo.ru/8bc4ca6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66" Type="http://schemas.openxmlformats.org/officeDocument/2006/relationships/hyperlink" Target="https://m.edsoo.ru/f29f6f38" TargetMode="External"/><Relationship Id="rId187" Type="http://schemas.openxmlformats.org/officeDocument/2006/relationships/hyperlink" Target="https://m.edsoo.ru/f29f890a" TargetMode="External"/><Relationship Id="rId1" Type="http://schemas.openxmlformats.org/officeDocument/2006/relationships/numbering" Target="numbering.xml"/><Relationship Id="rId212" Type="http://schemas.openxmlformats.org/officeDocument/2006/relationships/hyperlink" Target="https://m.edsoo.ru/f29fb682" TargetMode="External"/><Relationship Id="rId233" Type="http://schemas.openxmlformats.org/officeDocument/2006/relationships/hyperlink" Target="https://m.edsoo.ru/f29fba1a" TargetMode="External"/><Relationship Id="rId254" Type="http://schemas.openxmlformats.org/officeDocument/2006/relationships/hyperlink" Target="https://m.edsoo.ru/f29fc4c4"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75" Type="http://schemas.openxmlformats.org/officeDocument/2006/relationships/hyperlink" Target="https://m.edsoo.ru/f2a08b2a" TargetMode="External"/><Relationship Id="rId60" Type="http://schemas.openxmlformats.org/officeDocument/2006/relationships/hyperlink" Target="https://m.edsoo.ru/8bc4e24c"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56" Type="http://schemas.openxmlformats.org/officeDocument/2006/relationships/hyperlink" Target="https://m.edsoo.ru/f29f4d8c" TargetMode="External"/><Relationship Id="rId177" Type="http://schemas.openxmlformats.org/officeDocument/2006/relationships/hyperlink" Target="https://m.edsoo.ru/f2a0a36c" TargetMode="External"/><Relationship Id="rId198" Type="http://schemas.openxmlformats.org/officeDocument/2006/relationships/hyperlink" Target="https://m.edsoo.ru/f29fad7c" TargetMode="External"/><Relationship Id="rId202" Type="http://schemas.openxmlformats.org/officeDocument/2006/relationships/hyperlink" Target="https://m.edsoo.ru/f29fdcc0" TargetMode="External"/><Relationship Id="rId223" Type="http://schemas.openxmlformats.org/officeDocument/2006/relationships/hyperlink" Target="https://m.edsoo.ru/f2a08300" TargetMode="External"/><Relationship Id="rId244" Type="http://schemas.openxmlformats.org/officeDocument/2006/relationships/hyperlink" Target="https://m.edsoo.ru/f2a0c34c" TargetMode="External"/><Relationship Id="rId18" Type="http://schemas.openxmlformats.org/officeDocument/2006/relationships/hyperlink" Target="https://m.edsoo.ru/7f411a40" TargetMode="External"/><Relationship Id="rId39" Type="http://schemas.openxmlformats.org/officeDocument/2006/relationships/hyperlink" Target="https://m.edsoo.ru/8bc4aa16" TargetMode="External"/><Relationship Id="rId265" Type="http://schemas.openxmlformats.org/officeDocument/2006/relationships/hyperlink" Target="https://m.edsoo.ru/f29f5e94" TargetMode="External"/><Relationship Id="rId286" Type="http://schemas.openxmlformats.org/officeDocument/2006/relationships/theme" Target="theme/theme1.xml"/><Relationship Id="rId50" Type="http://schemas.openxmlformats.org/officeDocument/2006/relationships/hyperlink" Target="https://m.edsoo.ru/8bc4a610" TargetMode="External"/><Relationship Id="rId104" Type="http://schemas.openxmlformats.org/officeDocument/2006/relationships/hyperlink" Target="https://m.edsoo.ru/8bc50876" TargetMode="External"/><Relationship Id="rId125" Type="http://schemas.openxmlformats.org/officeDocument/2006/relationships/hyperlink" Target="https://m.edsoo.ru/8bc522a2" TargetMode="External"/><Relationship Id="rId146" Type="http://schemas.openxmlformats.org/officeDocument/2006/relationships/hyperlink" Target="https://m.edsoo.ru/f29f3ed2" TargetMode="External"/><Relationship Id="rId167" Type="http://schemas.openxmlformats.org/officeDocument/2006/relationships/hyperlink" Target="https://m.edsoo.ru/f29f70aa" TargetMode="External"/><Relationship Id="rId188" Type="http://schemas.openxmlformats.org/officeDocument/2006/relationships/hyperlink" Target="https://m.edsoo.ru/f29f9418" TargetMode="External"/><Relationship Id="rId71" Type="http://schemas.openxmlformats.org/officeDocument/2006/relationships/hyperlink" Target="https://m.edsoo.ru/8bc4c6f4" TargetMode="External"/><Relationship Id="rId92" Type="http://schemas.openxmlformats.org/officeDocument/2006/relationships/hyperlink" Target="https://m.edsoo.ru/8bc4ed00" TargetMode="External"/><Relationship Id="rId213" Type="http://schemas.openxmlformats.org/officeDocument/2006/relationships/hyperlink" Target="https://m.edsoo.ru/f29fb420" TargetMode="External"/><Relationship Id="rId234" Type="http://schemas.openxmlformats.org/officeDocument/2006/relationships/hyperlink" Target="https://m.edsoo.ru/f29fbb2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bee2" TargetMode="External"/><Relationship Id="rId276" Type="http://schemas.openxmlformats.org/officeDocument/2006/relationships/hyperlink" Target="https://m.edsoo.ru/f2a08cb0" TargetMode="External"/><Relationship Id="rId40" Type="http://schemas.openxmlformats.org/officeDocument/2006/relationships/hyperlink" Target="https://m.edsoo.ru/8bc4b27c" TargetMode="External"/><Relationship Id="rId115" Type="http://schemas.openxmlformats.org/officeDocument/2006/relationships/hyperlink" Target="https://m.edsoo.ru/8bc51096" TargetMode="External"/><Relationship Id="rId136" Type="http://schemas.openxmlformats.org/officeDocument/2006/relationships/hyperlink" Target="https://m.edsoo.ru/f29f3ca2" TargetMode="External"/><Relationship Id="rId157" Type="http://schemas.openxmlformats.org/officeDocument/2006/relationships/hyperlink" Target="https://m.edsoo.ru/f29f488c" TargetMode="External"/><Relationship Id="rId178" Type="http://schemas.openxmlformats.org/officeDocument/2006/relationships/hyperlink" Target="https://m.edsoo.ru/f29f7a78" TargetMode="External"/><Relationship Id="rId61" Type="http://schemas.openxmlformats.org/officeDocument/2006/relationships/hyperlink" Target="https://m.edsoo.ru/8bc4d8a6" TargetMode="External"/><Relationship Id="rId82" Type="http://schemas.openxmlformats.org/officeDocument/2006/relationships/hyperlink" Target="https://m.edsoo.ru/8bc50358" TargetMode="External"/><Relationship Id="rId199" Type="http://schemas.openxmlformats.org/officeDocument/2006/relationships/hyperlink" Target="https://m.edsoo.ru/f2a0a5e2" TargetMode="External"/><Relationship Id="rId203" Type="http://schemas.openxmlformats.org/officeDocument/2006/relationships/hyperlink" Target="https://m.edsoo.ru/f2a0a6f0"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45" Type="http://schemas.openxmlformats.org/officeDocument/2006/relationships/hyperlink" Target="https://m.edsoo.ru/f2a0c234" TargetMode="External"/><Relationship Id="rId266" Type="http://schemas.openxmlformats.org/officeDocument/2006/relationships/hyperlink" Target="https://m.edsoo.ru/f29f5d7c" TargetMode="External"/><Relationship Id="rId30" Type="http://schemas.openxmlformats.org/officeDocument/2006/relationships/hyperlink" Target="https://m.edsoo.ru/7f412cec" TargetMode="External"/><Relationship Id="rId105" Type="http://schemas.openxmlformats.org/officeDocument/2006/relationships/hyperlink" Target="https://m.edsoo.ru/8bc478de" TargetMode="External"/><Relationship Id="rId126" Type="http://schemas.openxmlformats.org/officeDocument/2006/relationships/hyperlink" Target="https://m.edsoo.ru/8bc518de" TargetMode="External"/><Relationship Id="rId147" Type="http://schemas.openxmlformats.org/officeDocument/2006/relationships/hyperlink" Target="https://m.edsoo.ru/8bc544a8" TargetMode="External"/><Relationship Id="rId168" Type="http://schemas.openxmlformats.org/officeDocument/2006/relationships/hyperlink" Target="https://m.edsoo.ru/f29f5afc" TargetMode="External"/><Relationship Id="rId51" Type="http://schemas.openxmlformats.org/officeDocument/2006/relationships/hyperlink" Target="https://m.edsoo.ru/8bc48892" TargetMode="External"/><Relationship Id="rId72" Type="http://schemas.openxmlformats.org/officeDocument/2006/relationships/hyperlink" Target="https://m.edsoo.ru/8bc4c80c" TargetMode="External"/><Relationship Id="rId93" Type="http://schemas.openxmlformats.org/officeDocument/2006/relationships/hyperlink" Target="https://m.edsoo.ru/8bc4f066" TargetMode="External"/><Relationship Id="rId189" Type="http://schemas.openxmlformats.org/officeDocument/2006/relationships/hyperlink" Target="https://m.edsoo.ru/f29f9558" TargetMode="External"/><Relationship Id="rId3" Type="http://schemas.openxmlformats.org/officeDocument/2006/relationships/settings" Target="settings.xml"/><Relationship Id="rId214" Type="http://schemas.openxmlformats.org/officeDocument/2006/relationships/hyperlink" Target="https://m.edsoo.ru/f29fb556" TargetMode="External"/><Relationship Id="rId235" Type="http://schemas.openxmlformats.org/officeDocument/2006/relationships/hyperlink" Target="https://m.edsoo.ru/f29fd43c" TargetMode="External"/><Relationship Id="rId256" Type="http://schemas.openxmlformats.org/officeDocument/2006/relationships/hyperlink" Target="https://m.edsoo.ru/f2a0c45a" TargetMode="External"/><Relationship Id="rId277" Type="http://schemas.openxmlformats.org/officeDocument/2006/relationships/hyperlink" Target="https://m.edsoo.ru/f2a09372" TargetMode="External"/><Relationship Id="rId116" Type="http://schemas.openxmlformats.org/officeDocument/2006/relationships/hyperlink" Target="https://m.edsoo.ru/8bc524d2" TargetMode="External"/><Relationship Id="rId137" Type="http://schemas.openxmlformats.org/officeDocument/2006/relationships/hyperlink" Target="https://m.edsoo.ru/f29f3a5e" TargetMode="External"/><Relationship Id="rId158" Type="http://schemas.openxmlformats.org/officeDocument/2006/relationships/hyperlink" Target="https://m.edsoo.ru/f29f4544" TargetMode="External"/><Relationship Id="rId20" Type="http://schemas.openxmlformats.org/officeDocument/2006/relationships/hyperlink" Target="https://m.edsoo.ru/7f412cec" TargetMode="External"/><Relationship Id="rId41" Type="http://schemas.openxmlformats.org/officeDocument/2006/relationships/hyperlink" Target="https://m.edsoo.ru/8bc4b420" TargetMode="External"/><Relationship Id="rId62" Type="http://schemas.openxmlformats.org/officeDocument/2006/relationships/hyperlink" Target="https://m.edsoo.ru/8bc4d676" TargetMode="External"/><Relationship Id="rId83" Type="http://schemas.openxmlformats.org/officeDocument/2006/relationships/hyperlink" Target="https://m.edsoo.ru/8bc4e35a" TargetMode="External"/><Relationship Id="rId179" Type="http://schemas.openxmlformats.org/officeDocument/2006/relationships/hyperlink" Target="https://m.edsoo.ru/f29f7ba4"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25" Type="http://schemas.openxmlformats.org/officeDocument/2006/relationships/hyperlink" Target="https://m.edsoo.ru/f29fecba" TargetMode="External"/><Relationship Id="rId246" Type="http://schemas.openxmlformats.org/officeDocument/2006/relationships/hyperlink" Target="https://m.edsoo.ru/f29fbf6a" TargetMode="External"/><Relationship Id="rId267" Type="http://schemas.openxmlformats.org/officeDocument/2006/relationships/hyperlink" Target="https://m.edsoo.ru/f29fded2" TargetMode="External"/><Relationship Id="rId106" Type="http://schemas.openxmlformats.org/officeDocument/2006/relationships/hyperlink" Target="https://m.edsoo.ru/8bc47a6e" TargetMode="External"/><Relationship Id="rId127" Type="http://schemas.openxmlformats.org/officeDocument/2006/relationships/hyperlink" Target="https://m.edsoo.ru/8bc519f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4f8" TargetMode="External"/><Relationship Id="rId73" Type="http://schemas.openxmlformats.org/officeDocument/2006/relationships/hyperlink" Target="https://m.edsoo.ru/8bc4cc80" TargetMode="External"/><Relationship Id="rId94" Type="http://schemas.openxmlformats.org/officeDocument/2006/relationships/hyperlink" Target="https://m.edsoo.ru/8bc4f1c4" TargetMode="External"/><Relationship Id="rId148" Type="http://schemas.openxmlformats.org/officeDocument/2006/relationships/hyperlink" Target="https://m.edsoo.ru/f29f3630" TargetMode="External"/><Relationship Id="rId169" Type="http://schemas.openxmlformats.org/officeDocument/2006/relationships/hyperlink" Target="https://m.edsoo.ru/f29f62e0" TargetMode="External"/><Relationship Id="rId4" Type="http://schemas.openxmlformats.org/officeDocument/2006/relationships/webSettings" Target="webSettings.xml"/><Relationship Id="rId180" Type="http://schemas.openxmlformats.org/officeDocument/2006/relationships/hyperlink" Target="https://m.edsoo.ru/f2a0a7f4" TargetMode="External"/><Relationship Id="rId215" Type="http://schemas.openxmlformats.org/officeDocument/2006/relationships/hyperlink" Target="https://m.edsoo.ru/f29fb7e0" TargetMode="External"/><Relationship Id="rId236" Type="http://schemas.openxmlformats.org/officeDocument/2006/relationships/hyperlink" Target="https://m.edsoo.ru/f29fe6ac" TargetMode="External"/><Relationship Id="rId257" Type="http://schemas.openxmlformats.org/officeDocument/2006/relationships/hyperlink" Target="https://m.edsoo.ru/f29f5282" TargetMode="External"/><Relationship Id="rId278" Type="http://schemas.openxmlformats.org/officeDocument/2006/relationships/hyperlink" Target="https://m.edsoo.ru/f2a09502" TargetMode="External"/><Relationship Id="rId42" Type="http://schemas.openxmlformats.org/officeDocument/2006/relationships/hyperlink" Target="https://m.edsoo.ru/8bc4b10a"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47" Type="http://schemas.openxmlformats.org/officeDocument/2006/relationships/hyperlink" Target="https://m.edsoo.ru/f29fc0aa" TargetMode="External"/><Relationship Id="rId107" Type="http://schemas.openxmlformats.org/officeDocument/2006/relationships/hyperlink" Target="https://m.edsoo.ru/8bc47c76" TargetMode="External"/><Relationship Id="rId11" Type="http://schemas.openxmlformats.org/officeDocument/2006/relationships/hyperlink" Target="https://m.edsoo.ru/7f411a40" TargetMode="External"/><Relationship Id="rId53" Type="http://schemas.openxmlformats.org/officeDocument/2006/relationships/hyperlink" Target="https://m.edsoo.ru/8bc4a7dc" TargetMode="External"/><Relationship Id="rId149" Type="http://schemas.openxmlformats.org/officeDocument/2006/relationships/hyperlink" Target="https://m.edsoo.ru/f29f3928" TargetMode="Externa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216" Type="http://schemas.openxmlformats.org/officeDocument/2006/relationships/hyperlink" Target="https://m.edsoo.ru/f29fb8f8" TargetMode="External"/><Relationship Id="rId258" Type="http://schemas.openxmlformats.org/officeDocument/2006/relationships/hyperlink" Target="https://m.edsoo.ru/f29f539a" TargetMode="External"/><Relationship Id="rId22" Type="http://schemas.openxmlformats.org/officeDocument/2006/relationships/hyperlink" Target="https://m.edsoo.ru/7f412cec"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23835</Words>
  <Characters>135863</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5</cp:revision>
  <dcterms:created xsi:type="dcterms:W3CDTF">2025-08-25T10:25:00Z</dcterms:created>
  <dcterms:modified xsi:type="dcterms:W3CDTF">2025-12-06T12:03:00Z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DCB8EC0201B74134A9AEE6CE51DF6660_12</vt:lpwstr>
  </property>
</Properties>
</file>